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CA7C2" w14:textId="77777777" w:rsidR="003F3AA7" w:rsidRDefault="003F3AA7" w:rsidP="003F3AA7">
      <w:pPr>
        <w:pStyle w:val="Heading1"/>
      </w:pPr>
      <w:r>
        <w:t>1AC</w:t>
      </w:r>
    </w:p>
    <w:p w14:paraId="503C9824" w14:textId="77777777" w:rsidR="003F3AA7" w:rsidRDefault="003F3AA7" w:rsidP="003F3AA7">
      <w:pPr>
        <w:pStyle w:val="Heading3"/>
      </w:pPr>
      <w:r>
        <w:t>Plan</w:t>
      </w:r>
    </w:p>
    <w:p w14:paraId="3FA56EAD" w14:textId="77777777" w:rsidR="003F3AA7" w:rsidRDefault="003F3AA7" w:rsidP="003F3AA7">
      <w:pPr>
        <w:pStyle w:val="Heading4"/>
      </w:pPr>
      <w:r>
        <w:t xml:space="preserve">Plan: </w:t>
      </w:r>
      <w:r w:rsidRPr="00B9006A">
        <w:t>The People’s Republic of China should ban the appropriation of outer space by private entities.</w:t>
      </w:r>
    </w:p>
    <w:p w14:paraId="4893B545" w14:textId="77777777" w:rsidR="003F3AA7" w:rsidRPr="000A2CEF" w:rsidRDefault="003F3AA7" w:rsidP="003F3AA7"/>
    <w:p w14:paraId="659DEA69" w14:textId="77777777" w:rsidR="003F3AA7" w:rsidRDefault="003F3AA7" w:rsidP="003F3AA7">
      <w:pPr>
        <w:pStyle w:val="Heading3"/>
      </w:pPr>
      <w:r>
        <w:t>Adv</w:t>
      </w:r>
    </w:p>
    <w:p w14:paraId="7636AFE2" w14:textId="77777777" w:rsidR="003F3AA7" w:rsidRPr="004F708A" w:rsidRDefault="003F3AA7" w:rsidP="003F3AA7">
      <w:pPr>
        <w:pStyle w:val="Heading4"/>
      </w:pPr>
      <w:r>
        <w:t xml:space="preserve">Chinese space industrial base is set to </w:t>
      </w:r>
      <w:r>
        <w:rPr>
          <w:u w:val="single"/>
        </w:rPr>
        <w:t>surpass</w:t>
      </w:r>
      <w:r>
        <w:t xml:space="preserve"> the US </w:t>
      </w:r>
    </w:p>
    <w:p w14:paraId="2B0666F7" w14:textId="77777777" w:rsidR="003F3AA7" w:rsidRPr="00E60D8F" w:rsidRDefault="003F3AA7" w:rsidP="003F3AA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 xml:space="preserve">China’s surging private space industry is </w:t>
      </w:r>
      <w:r w:rsidRPr="002F22A8">
        <w:rPr>
          <w:rStyle w:val="Emphasis"/>
        </w:rPr>
        <w:t>out</w:t>
      </w:r>
      <w:r w:rsidRPr="00E0778D">
        <w:rPr>
          <w:rStyle w:val="Emphasis"/>
          <w:highlight w:val="green"/>
        </w:rPr>
        <w:t xml:space="preserve"> to challenge the US</w:t>
      </w:r>
      <w:r w:rsidRPr="00E60D8F">
        <w:t xml:space="preserve">” MIT Technology Review, 1/21/2021. https://www.technologyreview.com/2021/01/21/1016513/china-private-commercial-space-industry-dominance/] </w:t>
      </w:r>
    </w:p>
    <w:p w14:paraId="2FA8E0EE" w14:textId="77777777" w:rsidR="003F3AA7" w:rsidRPr="00EE6EBB" w:rsidRDefault="003F3AA7" w:rsidP="003F3AA7">
      <w:pPr>
        <w:rPr>
          <w:rStyle w:val="StyleUnderline"/>
        </w:rPr>
      </w:pPr>
      <w:r w:rsidRPr="00EE6EBB">
        <w:rPr>
          <w:rStyle w:val="StyleUnderline"/>
        </w:rPr>
        <w:t>How did China get here—and why?</w:t>
      </w:r>
    </w:p>
    <w:p w14:paraId="7CC9E412" w14:textId="77777777" w:rsidR="003F3AA7" w:rsidRDefault="003F3AA7" w:rsidP="003F3AA7">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xml:space="preserve">: </w:t>
      </w:r>
      <w:proofErr w:type="gramStart"/>
      <w:r>
        <w:t>the</w:t>
      </w:r>
      <w:proofErr w:type="gramEnd"/>
      <w:r>
        <w:t xml:space="preserv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683F9008" w14:textId="77777777" w:rsidR="003F3AA7" w:rsidRPr="00B427D5" w:rsidRDefault="003F3AA7" w:rsidP="003F3AA7">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E37D59">
        <w:rPr>
          <w:rStyle w:val="Emphasis"/>
        </w:rPr>
        <w:t>decided to</w:t>
      </w:r>
      <w:r w:rsidRPr="00B427D5">
        <w:rPr>
          <w:rStyle w:val="Emphasis"/>
        </w:rPr>
        <w:t xml:space="preserve"> </w:t>
      </w:r>
      <w:r w:rsidRPr="00042E17">
        <w:rPr>
          <w:rStyle w:val="Emphasis"/>
          <w:highlight w:val="green"/>
        </w:rPr>
        <w:t xml:space="preserve">treat civil space development as </w:t>
      </w:r>
      <w:r w:rsidRPr="00E37D59">
        <w:rPr>
          <w:rStyle w:val="Emphasis"/>
        </w:rPr>
        <w:t xml:space="preserve">a </w:t>
      </w:r>
      <w:r w:rsidRPr="00042E17">
        <w:rPr>
          <w:rStyle w:val="Emphasis"/>
          <w:highlight w:val="green"/>
        </w:rPr>
        <w:t xml:space="preserve">key </w:t>
      </w:r>
      <w:r w:rsidRPr="00E37D59">
        <w:rPr>
          <w:rStyle w:val="Emphasis"/>
        </w:rPr>
        <w:t xml:space="preserve">area of </w:t>
      </w:r>
      <w:r w:rsidRPr="00042E17">
        <w:rPr>
          <w:rStyle w:val="Emphasis"/>
          <w:highlight w:val="green"/>
        </w:rPr>
        <w:t>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698568BB" w14:textId="77777777" w:rsidR="003F3AA7" w:rsidRDefault="003F3AA7" w:rsidP="003F3AA7">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3E0FC85E" w14:textId="77777777" w:rsidR="003F3AA7" w:rsidRPr="00A77938" w:rsidRDefault="003F3AA7" w:rsidP="003F3AA7">
      <w:pPr>
        <w:rPr>
          <w:rStyle w:val="StyleUnderline"/>
        </w:rPr>
      </w:pPr>
      <w:r>
        <w:t xml:space="preserve">As a result, </w:t>
      </w:r>
      <w:r w:rsidRPr="00042E17">
        <w:rPr>
          <w:rStyle w:val="StyleUnderline"/>
          <w:highlight w:val="green"/>
        </w:rPr>
        <w:t xml:space="preserve">there </w:t>
      </w:r>
      <w:r w:rsidRPr="00150BF9">
        <w:rPr>
          <w:rStyle w:val="StyleUnderline"/>
          <w:highlight w:val="green"/>
        </w:rPr>
        <w:t xml:space="preserve">are now </w:t>
      </w:r>
      <w:r w:rsidRPr="00150BF9">
        <w:rPr>
          <w:rStyle w:val="Emphasis"/>
          <w:highlight w:val="green"/>
        </w:rPr>
        <w:t>78</w:t>
      </w:r>
      <w:r w:rsidRPr="00150BF9">
        <w:rPr>
          <w:rStyle w:val="StyleUnderline"/>
          <w:highlight w:val="green"/>
        </w:rPr>
        <w:t xml:space="preserve"> commercial </w:t>
      </w:r>
      <w:r w:rsidRPr="00042E17">
        <w:rPr>
          <w:rStyle w:val="StyleUnderline"/>
          <w:highlight w:val="green"/>
        </w:rPr>
        <w:t>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7E869057" w14:textId="77777777" w:rsidR="003F3AA7" w:rsidRPr="00A77938" w:rsidRDefault="003F3AA7" w:rsidP="003F3AA7">
      <w:pPr>
        <w:rPr>
          <w:rStyle w:val="Emphasis"/>
        </w:rPr>
      </w:pPr>
      <w: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w:t>
      </w:r>
      <w:proofErr w:type="spellStart"/>
      <w:r>
        <w:t>LinkSpace</w:t>
      </w:r>
      <w:proofErr w:type="spellEnd"/>
      <w:r>
        <w:t xml:space="preserve"> (founded in 2014), </w:t>
      </w:r>
      <w:r w:rsidRPr="00A77938">
        <w:rPr>
          <w:rStyle w:val="Emphasis"/>
        </w:rPr>
        <w:t>although it also hopes to use rockets to deliver packages from one terrestrial location to another.</w:t>
      </w:r>
    </w:p>
    <w:p w14:paraId="0B5C63C7" w14:textId="77777777" w:rsidR="003F3AA7" w:rsidRPr="00A77938" w:rsidRDefault="003F3AA7" w:rsidP="003F3AA7">
      <w:pPr>
        <w:rPr>
          <w:rStyle w:val="StyleUnderline"/>
        </w:rPr>
      </w:pPr>
      <w:proofErr w:type="spellStart"/>
      <w:r w:rsidRPr="00A77938">
        <w:rPr>
          <w:rStyle w:val="StyleUnderline"/>
        </w:rPr>
        <w:t>Spacety</w:t>
      </w:r>
      <w:proofErr w:type="spellEnd"/>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26C7AAB" w14:textId="77777777" w:rsidR="003F3AA7" w:rsidRPr="00A77938" w:rsidRDefault="003F3AA7" w:rsidP="003F3AA7">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150BF9">
        <w:rPr>
          <w:rStyle w:val="Emphasis"/>
        </w:rPr>
        <w:t>blueprint drawn up by the</w:t>
      </w:r>
      <w:r w:rsidRPr="00042E17">
        <w:rPr>
          <w:rStyle w:val="Emphasis"/>
          <w:highlight w:val="green"/>
        </w:rPr>
        <w:t xml:space="preserv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6AAE6DC" w14:textId="77777777" w:rsidR="003F3AA7" w:rsidRPr="00A77938" w:rsidRDefault="003F3AA7" w:rsidP="003F3AA7">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2F22A8">
        <w:rPr>
          <w:rStyle w:val="StyleUnderline"/>
          <w:highlight w:val="green"/>
        </w:rPr>
        <w:t>was up to $516 million</w:t>
      </w:r>
      <w:r w:rsidRPr="00A77938">
        <w:rPr>
          <w:rStyle w:val="StyleUnderline"/>
        </w:rPr>
        <w:t xml:space="preserve"> in 2018—far shy of the $2.2 billion American companies raised, </w:t>
      </w:r>
      <w:r w:rsidRPr="00A77938">
        <w:rPr>
          <w:rStyle w:val="Emphasis"/>
        </w:rPr>
        <w:t xml:space="preserve">but </w:t>
      </w:r>
      <w:r w:rsidRPr="002F22A8">
        <w:rPr>
          <w:rStyle w:val="Emphasis"/>
        </w:rPr>
        <w:t xml:space="preserve">nothing to scoff at for an </w:t>
      </w:r>
      <w:r w:rsidRPr="002F22A8">
        <w:rPr>
          <w:rStyle w:val="Emphasis"/>
          <w:highlight w:val="green"/>
        </w:rPr>
        <w:t>industry</w:t>
      </w:r>
      <w:r w:rsidRPr="002F22A8">
        <w:rPr>
          <w:rStyle w:val="Emphasis"/>
        </w:rPr>
        <w:t xml:space="preserve">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25675FC3" w14:textId="77777777" w:rsidR="003F3AA7" w:rsidRPr="00A77938" w:rsidRDefault="003F3AA7" w:rsidP="003F3AA7">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9D18D84" w14:textId="77777777" w:rsidR="003F3AA7" w:rsidRDefault="003F3AA7" w:rsidP="003F3AA7">
      <w:pPr>
        <w:rPr>
          <w:rStyle w:val="StyleUnderline"/>
        </w:rPr>
      </w:pPr>
      <w:r w:rsidRPr="00C06367">
        <w:rPr>
          <w:rStyle w:val="StyleUnderline"/>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150BF9">
        <w:rPr>
          <w:rStyle w:val="Emphasis"/>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472EB3FB" w14:textId="77777777" w:rsidR="003F3AA7" w:rsidRPr="000F61D8" w:rsidRDefault="003F3AA7" w:rsidP="003F3AA7">
      <w:pPr>
        <w:rPr>
          <w:b/>
          <w:sz w:val="26"/>
          <w:u w:val="single"/>
        </w:rPr>
      </w:pPr>
    </w:p>
    <w:p w14:paraId="65BB7268" w14:textId="77777777" w:rsidR="003F3AA7" w:rsidRDefault="003F3AA7" w:rsidP="003F3AA7">
      <w:pPr>
        <w:pStyle w:val="Heading4"/>
      </w:pPr>
      <w:r w:rsidRPr="000F61D8">
        <w:t xml:space="preserve">A strong space industrial base makes government sponsored operations in space economically feasible  </w:t>
      </w:r>
    </w:p>
    <w:p w14:paraId="6320F1E5" w14:textId="77777777" w:rsidR="003F3AA7" w:rsidRPr="000F61D8" w:rsidRDefault="003F3AA7" w:rsidP="003F3AA7">
      <w:r w:rsidRPr="000F61D8">
        <w:rPr>
          <w:b/>
          <w:bCs/>
          <w:sz w:val="2"/>
          <w:szCs w:val="2"/>
        </w:rPr>
        <w:br/>
      </w:r>
      <w:r w:rsidRPr="000F61D8">
        <w:rPr>
          <w:b/>
          <w:sz w:val="26"/>
          <w:szCs w:val="26"/>
        </w:rPr>
        <w:t>Patel 21</w:t>
      </w:r>
      <w:r w:rsidRPr="000F61D8">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1ECD089" w14:textId="77777777" w:rsidR="003F3AA7" w:rsidRPr="00230A00" w:rsidRDefault="003F3AA7" w:rsidP="003F3AA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162B27">
        <w:rPr>
          <w:rStyle w:val="StyleUnderline"/>
        </w:rPr>
        <w:t xml:space="preserve">highlights included </w:t>
      </w:r>
      <w:r w:rsidRPr="00162B27">
        <w:rPr>
          <w:rStyle w:val="Emphasis"/>
        </w:rPr>
        <w:t>sending a rover to Mars</w:t>
      </w:r>
      <w:r w:rsidRPr="00162B27">
        <w:rPr>
          <w:rStyle w:val="StyleUnderline"/>
        </w:rPr>
        <w:t xml:space="preserve">, </w:t>
      </w:r>
      <w:r w:rsidRPr="00162B27">
        <w:rPr>
          <w:rStyle w:val="Emphasis"/>
        </w:rPr>
        <w:t>bringing moon rocks back to Earth</w:t>
      </w:r>
      <w:r w:rsidRPr="00162B27">
        <w:rPr>
          <w:rStyle w:val="StyleUnderline"/>
        </w:rPr>
        <w:t xml:space="preserve">, and testing out the next-generation </w:t>
      </w:r>
      <w:r w:rsidRPr="00162B27">
        <w:rPr>
          <w:rStyle w:val="Emphasis"/>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508D249" w14:textId="77777777" w:rsidR="003F3AA7" w:rsidRPr="00EE6EBB" w:rsidRDefault="003F3AA7" w:rsidP="003F3AA7">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 xml:space="preserve">launch of Ceres-1, a new type of rocket that, at just 62 feet in height, is capable of taking 770 pounds of payload into low Earth orbit. The launch sent the </w:t>
      </w:r>
      <w:proofErr w:type="spellStart"/>
      <w:r w:rsidRPr="00EE6EBB">
        <w:rPr>
          <w:rStyle w:val="StyleUnderline"/>
        </w:rPr>
        <w:t>Tianqi</w:t>
      </w:r>
      <w:proofErr w:type="spellEnd"/>
      <w:r w:rsidRPr="00EE6EBB">
        <w:rPr>
          <w:rStyle w:val="StyleUnderline"/>
        </w:rPr>
        <w:t xml:space="preserve"> 11 communications satellite into space.</w:t>
      </w:r>
    </w:p>
    <w:p w14:paraId="6E783567" w14:textId="77777777" w:rsidR="003F3AA7" w:rsidRPr="00EE6EBB" w:rsidRDefault="003F3AA7" w:rsidP="003F3AA7">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14A59D24" w14:textId="77777777" w:rsidR="003F3AA7" w:rsidRPr="00EE6EBB" w:rsidRDefault="003F3AA7" w:rsidP="003F3AA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162B27">
        <w:rPr>
          <w:rStyle w:val="StyleUnderline"/>
        </w:rPr>
        <w:t>the</w:t>
      </w:r>
      <w:r w:rsidRPr="00C40E9F">
        <w:rPr>
          <w:rStyle w:val="StyleUnderline"/>
          <w:highlight w:val="green"/>
        </w:rPr>
        <w:t xml:space="preserve"> focus is </w:t>
      </w:r>
      <w:r w:rsidRPr="002F22A8">
        <w:rPr>
          <w:rStyle w:val="StyleUnderline"/>
          <w:highlight w:val="green"/>
        </w:rPr>
        <w:t>now on</w:t>
      </w:r>
      <w:r w:rsidRPr="002F22A8">
        <w:rPr>
          <w:rStyle w:val="StyleUnderline"/>
        </w:rPr>
        <w:t xml:space="preserve"> </w:t>
      </w:r>
      <w:r w:rsidRPr="002F22A8">
        <w:rPr>
          <w:rStyle w:val="Emphasis"/>
        </w:rPr>
        <w:t xml:space="preserve">the </w:t>
      </w:r>
      <w:r w:rsidRPr="00C40E9F">
        <w:rPr>
          <w:rStyle w:val="Emphasis"/>
          <w:highlight w:val="green"/>
        </w:rPr>
        <w:t xml:space="preserve">commercial space </w:t>
      </w:r>
      <w:r w:rsidRPr="002F22A8">
        <w:rPr>
          <w:rStyle w:val="Emphasis"/>
        </w:rPr>
        <w:t>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p>
    <w:p w14:paraId="308A3722" w14:textId="77777777" w:rsidR="003F3AA7" w:rsidRDefault="003F3AA7" w:rsidP="003F3AA7">
      <w:r>
        <w:t>“</w:t>
      </w:r>
      <w:r w:rsidRPr="00162B27">
        <w:rPr>
          <w:rStyle w:val="StyleUnderline"/>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says Lincoln Hines, a Cornell University researcher who focuses on Chinese foreign policy. “</w:t>
      </w:r>
      <w:r w:rsidRPr="00C06367">
        <w:rPr>
          <w:rStyle w:val="StyleUnderline"/>
        </w:rPr>
        <w:t xml:space="preserve">But it’s </w:t>
      </w:r>
      <w:r w:rsidRPr="00162B27">
        <w:rPr>
          <w:rStyle w:val="StyleUnderline"/>
        </w:rPr>
        <w:t xml:space="preserve">not </w:t>
      </w:r>
      <w:r w:rsidRPr="00162B27">
        <w:rPr>
          <w:rStyle w:val="Emphasis"/>
        </w:rPr>
        <w:t>responsive to meeting market needs</w:t>
      </w:r>
      <w:r>
        <w:t xml:space="preserve">”—one big way to encourage rapid technological growth and innovation. </w:t>
      </w:r>
      <w:r w:rsidRPr="00EE6EBB">
        <w:rPr>
          <w:rStyle w:val="StyleUnderline"/>
        </w:rPr>
        <w:t xml:space="preserve">“I think the government thinks </w:t>
      </w:r>
      <w:r w:rsidRPr="00162B27">
        <w:rPr>
          <w:rStyle w:val="StyleUnderline"/>
          <w:highlight w:val="green"/>
        </w:rPr>
        <w:t xml:space="preserve">its commercial space sector </w:t>
      </w:r>
      <w:r w:rsidRPr="00C40E9F">
        <w:rPr>
          <w:rStyle w:val="StyleUnderline"/>
          <w:highlight w:val="green"/>
        </w:rPr>
        <w:t xml:space="preserve">can be </w:t>
      </w:r>
      <w:r w:rsidRPr="00C40E9F">
        <w:rPr>
          <w:rStyle w:val="Emphasis"/>
          <w:highlight w:val="green"/>
        </w:rPr>
        <w:t>complementary to the state</w:t>
      </w:r>
      <w:r>
        <w:t>,” he says.</w:t>
      </w:r>
    </w:p>
    <w:p w14:paraId="4171F103" w14:textId="77777777" w:rsidR="003F3AA7" w:rsidRPr="00EE6EBB" w:rsidRDefault="003F3AA7" w:rsidP="003F3AA7">
      <w:pPr>
        <w:rPr>
          <w:rStyle w:val="StyleUnderline"/>
        </w:rPr>
      </w:pPr>
      <w:r>
        <w:t xml:space="preserve">What </w:t>
      </w:r>
      <w:proofErr w:type="gramStart"/>
      <w:r>
        <w:t>are</w:t>
      </w:r>
      <w:proofErr w:type="gramEnd"/>
      <w:r>
        <w:t xml:space="preserv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B37DBE0" w14:textId="77777777" w:rsidR="003F3AA7" w:rsidRPr="00EE6EBB" w:rsidRDefault="003F3AA7" w:rsidP="003F3AA7">
      <w:pPr>
        <w:rPr>
          <w:rStyle w:val="Emphasis"/>
        </w:rPr>
      </w:pPr>
      <w:r w:rsidRPr="00162B27">
        <w:rPr>
          <w:rStyle w:val="Emphasis"/>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162B27">
        <w:rPr>
          <w:rStyle w:val="Emphasis"/>
        </w:rPr>
        <w:t>important to the country’s future.</w:t>
      </w:r>
      <w:r w:rsidRPr="00EE6EBB">
        <w:rPr>
          <w:rStyle w:val="Emphasis"/>
        </w:rPr>
        <w:t xml:space="preserve"> </w:t>
      </w:r>
    </w:p>
    <w:p w14:paraId="38FB0DC5" w14:textId="77777777" w:rsidR="003F3AA7" w:rsidRDefault="003F3AA7" w:rsidP="003F3AA7">
      <w:r>
        <w:t xml:space="preserve">“In the future, </w:t>
      </w:r>
      <w:r w:rsidRPr="00EE6EBB">
        <w:rPr>
          <w:rStyle w:val="Emphasis"/>
        </w:rPr>
        <w:t>there will be tens of thousands of satellites waiting to launch, which is a major opportunity for Galactic Energy</w:t>
      </w:r>
      <w:r>
        <w:t>” says Wu Yue, a company spokesperson.</w:t>
      </w:r>
    </w:p>
    <w:p w14:paraId="124C1FE7" w14:textId="77777777" w:rsidR="003F3AA7" w:rsidRDefault="003F3AA7" w:rsidP="003F3AA7">
      <w:pPr>
        <w:rPr>
          <w:rStyle w:val="StyleUnderline"/>
        </w:rPr>
      </w:pPr>
      <w:r>
        <w:t xml:space="preserve">The problem is, </w:t>
      </w:r>
      <w:r w:rsidRPr="00EE6EBB">
        <w:rPr>
          <w:rStyle w:val="StyleUnderline"/>
        </w:rPr>
        <w:t>China has to make up decades’ worth of ground lost to the West.</w:t>
      </w:r>
    </w:p>
    <w:p w14:paraId="0D709286" w14:textId="77777777" w:rsidR="003F3AA7" w:rsidRDefault="003F3AA7" w:rsidP="003F3AA7">
      <w:pPr>
        <w:rPr>
          <w:rStyle w:val="StyleUnderline"/>
        </w:rPr>
      </w:pPr>
    </w:p>
    <w:p w14:paraId="32B1DB99" w14:textId="77777777" w:rsidR="003F3AA7" w:rsidRPr="00E9083B" w:rsidRDefault="003F3AA7" w:rsidP="003F3AA7">
      <w:pPr>
        <w:pStyle w:val="Heading4"/>
        <w:rPr>
          <w:u w:val="single"/>
        </w:rPr>
      </w:pPr>
      <w:r>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C4249E8" w14:textId="77777777" w:rsidR="003F3AA7" w:rsidRPr="008000DC" w:rsidRDefault="003F3AA7" w:rsidP="003F3AA7">
      <w:pPr>
        <w:rPr>
          <w:b/>
          <w:sz w:val="26"/>
        </w:rPr>
      </w:pPr>
      <w:r>
        <w:rPr>
          <w:rStyle w:val="Style13ptBold"/>
        </w:rPr>
        <w:t xml:space="preserve">Curcio 8/24 </w:t>
      </w:r>
      <w:r w:rsidRPr="008000DC">
        <w:t xml:space="preserve">[(Blaine,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w:t>
      </w:r>
    </w:p>
    <w:p w14:paraId="461A3481" w14:textId="77777777" w:rsidR="003F3AA7" w:rsidRPr="00680538" w:rsidRDefault="003F3AA7" w:rsidP="003F3AA7">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765D1000" w14:textId="77777777" w:rsidR="003F3AA7" w:rsidRPr="00680538" w:rsidRDefault="003F3AA7" w:rsidP="003F3AA7">
      <w:pPr>
        <w:rPr>
          <w:rStyle w:val="Emphasis"/>
        </w:rPr>
      </w:pPr>
      <w:r w:rsidRPr="00C06367">
        <w:rPr>
          <w:rStyle w:val="Emphasis"/>
        </w:rPr>
        <w:t>The Russian and U.S. space industries are the two oldest</w:t>
      </w:r>
      <w:r w:rsidRPr="002F22A8">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 xml:space="preserve">commercial space companies </w:t>
      </w:r>
      <w:r w:rsidRPr="002F22A8">
        <w:rPr>
          <w:rStyle w:val="Emphasis"/>
        </w:rPr>
        <w:t>until recently</w:t>
      </w:r>
      <w:r w:rsidRPr="00680538">
        <w:rPr>
          <w:rStyle w:val="StyleUnderline"/>
        </w:rPr>
        <w:t xml:space="preserve">, combined 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2F22A8">
        <w:rPr>
          <w:rStyle w:val="Emphasis"/>
        </w:rPr>
        <w:t xml:space="preserve">a nation </w:t>
      </w:r>
      <w:r w:rsidRPr="00C40E9F">
        <w:rPr>
          <w:rStyle w:val="Emphasis"/>
          <w:highlight w:val="green"/>
        </w:rPr>
        <w:t>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realign</w:t>
      </w:r>
      <w:r w:rsidRPr="002F22A8">
        <w:rPr>
          <w:rStyle w:val="Emphasis"/>
        </w:rPr>
        <w:t>ment</w:t>
      </w:r>
      <w:r w:rsidRPr="00C40E9F">
        <w:rPr>
          <w:rStyle w:val="Emphasis"/>
          <w:highlight w:val="green"/>
        </w:rPr>
        <w:t xml:space="preserve">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6B3BD9B7" w14:textId="77777777" w:rsidR="003F3AA7" w:rsidRDefault="003F3AA7" w:rsidP="003F3AA7">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w:t>
      </w:r>
      <w:r w:rsidRPr="002F22A8">
        <w:rPr>
          <w:rStyle w:val="StyleUnderline"/>
        </w:rPr>
        <w:t>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721C3C49" w14:textId="77777777" w:rsidR="003F3AA7" w:rsidRPr="00680538" w:rsidRDefault="003F3AA7" w:rsidP="003F3AA7">
      <w:pPr>
        <w:rPr>
          <w:rStyle w:val="StyleUnderline"/>
        </w:rPr>
      </w:pPr>
      <w:r w:rsidRPr="00162B27">
        <w:rPr>
          <w:rStyle w:val="StyleUnderline"/>
        </w:rPr>
        <w:t>The international lunar research station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2F22A8">
        <w:rPr>
          <w:rStyle w:val="StyleUnderline"/>
        </w:rPr>
        <w:t>this</w:t>
      </w:r>
      <w:r w:rsidRPr="00C06367">
        <w:rPr>
          <w:rStyle w:val="StyleUnderline"/>
        </w:rPr>
        <w:t xml:space="preserve">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2F22A8">
        <w:rPr>
          <w:rStyle w:val="StyleUnderline"/>
        </w:rPr>
        <w:t xml:space="preserve">create more room for </w:t>
      </w:r>
      <w:r w:rsidRPr="002F22A8">
        <w:rPr>
          <w:rStyle w:val="Emphasis"/>
        </w:rPr>
        <w:t>commercial competition</w:t>
      </w:r>
      <w:r w:rsidRPr="002F22A8">
        <w:rPr>
          <w:rStyle w:val="Emphasis"/>
          <w:highlight w:val="green"/>
        </w:rPr>
        <w:t>.</w:t>
      </w:r>
    </w:p>
    <w:p w14:paraId="4041B1A2" w14:textId="77777777" w:rsidR="003F3AA7" w:rsidRPr="00680538" w:rsidRDefault="003F3AA7" w:rsidP="003F3AA7">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162B27">
        <w:rPr>
          <w:rStyle w:val="Emphasis"/>
        </w:rPr>
        <w:t>as opposed to</w:t>
      </w:r>
      <w:r w:rsidRPr="00680538">
        <w:rPr>
          <w:rStyle w:val="Emphasis"/>
        </w:rPr>
        <w:t xml:space="preserve"> institutional or </w:t>
      </w:r>
      <w:r w:rsidRPr="00162B27">
        <w:rPr>
          <w:rStyle w:val="Emphasis"/>
        </w:rPr>
        <w:t xml:space="preserve">national-level, projects </w:t>
      </w:r>
      <w:r w:rsidRPr="00C40E9F">
        <w:rPr>
          <w:rStyle w:val="Emphasis"/>
        </w:rPr>
        <w:t>in the space sector.</w:t>
      </w:r>
    </w:p>
    <w:p w14:paraId="33486A18" w14:textId="77777777" w:rsidR="003F3AA7" w:rsidRDefault="003F3AA7" w:rsidP="003F3AA7">
      <w:r>
        <w:t>What is the relationship between China’s space industry development and its Military-Civil Fusion strategy, and how is this affecting the commercial space sector?</w:t>
      </w:r>
    </w:p>
    <w:p w14:paraId="7C1AF72D" w14:textId="77777777" w:rsidR="003F3AA7" w:rsidRPr="00680538" w:rsidRDefault="003F3AA7" w:rsidP="003F3AA7">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162B27">
        <w:rPr>
          <w:rStyle w:val="StyleUnderline"/>
          <w:highlight w:val="green"/>
        </w:rPr>
        <w:t>and e</w:t>
      </w:r>
      <w:r w:rsidRPr="0034418B">
        <w:rPr>
          <w:rStyle w:val="StyleUnderline"/>
          <w:highlight w:val="green"/>
        </w:rPr>
        <w:t xml:space="preserv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31897F19" w14:textId="77777777" w:rsidR="003F3AA7" w:rsidRPr="00680538" w:rsidRDefault="003F3AA7" w:rsidP="003F3AA7">
      <w:pPr>
        <w:rPr>
          <w:rStyle w:val="Emphasis"/>
        </w:rPr>
      </w:pPr>
      <w:r>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w:t>
      </w:r>
      <w:r w:rsidRPr="00162B27">
        <w:rPr>
          <w:rStyle w:val="Emphasis"/>
        </w:rPr>
        <w:t>companies</w:t>
      </w:r>
      <w:r w:rsidRPr="00162B27">
        <w:rPr>
          <w:rStyle w:val="Emphasis"/>
          <w:highlight w:val="green"/>
        </w:rPr>
        <w:t xml:space="preserve"> adapt</w:t>
      </w:r>
      <w:r w:rsidRPr="00680538">
        <w:rPr>
          <w:rStyle w:val="Emphasis"/>
        </w:rPr>
        <w:t xml:space="preserve"> their activities </w:t>
      </w:r>
      <w:r w:rsidRPr="00E14504">
        <w:rPr>
          <w:rStyle w:val="Emphasis"/>
          <w:highlight w:val="green"/>
        </w:rPr>
        <w:t xml:space="preserve">to </w:t>
      </w:r>
      <w:r w:rsidRPr="002F22A8">
        <w:rPr>
          <w:rStyle w:val="Emphasis"/>
        </w:rPr>
        <w:t>wha</w:t>
      </w:r>
      <w:r w:rsidRPr="00E14504">
        <w:rPr>
          <w:rStyle w:val="Emphasis"/>
          <w:highlight w:val="green"/>
        </w:rPr>
        <w:t xml:space="preserve">t </w:t>
      </w:r>
      <w:r w:rsidRPr="002F22A8">
        <w:rPr>
          <w:rStyle w:val="Emphasis"/>
          <w:highlight w:val="green"/>
        </w:rPr>
        <w:t>the government</w:t>
      </w:r>
      <w:r w:rsidRPr="002F22A8">
        <w:rPr>
          <w:rStyle w:val="Emphasis"/>
        </w:rPr>
        <w:t xml:space="preserve">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02DD9E67" w14:textId="77777777" w:rsidR="003F3AA7" w:rsidRDefault="003F3AA7" w:rsidP="003F3AA7">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0B12915D" w14:textId="77777777" w:rsidR="003F3AA7" w:rsidRDefault="003F3AA7" w:rsidP="003F3AA7">
      <w:pPr>
        <w:rPr>
          <w:rStyle w:val="StyleUnderline"/>
        </w:rPr>
      </w:pPr>
    </w:p>
    <w:p w14:paraId="625F5C40" w14:textId="77777777" w:rsidR="003F3AA7" w:rsidRPr="0034418B" w:rsidRDefault="003F3AA7" w:rsidP="003F3AA7">
      <w:pPr>
        <w:pStyle w:val="Heading4"/>
      </w:pPr>
      <w:r>
        <w:t>Scenario one is space militarization:</w:t>
      </w:r>
    </w:p>
    <w:p w14:paraId="7F62EE4F" w14:textId="77777777" w:rsidR="003F3AA7" w:rsidRDefault="003F3AA7" w:rsidP="003F3AA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15D5346" w14:textId="77777777" w:rsidR="003F3AA7" w:rsidRPr="00C64542" w:rsidRDefault="003F3AA7" w:rsidP="003F3AA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4506099" w14:textId="77777777" w:rsidR="003F3AA7" w:rsidRPr="00C64542" w:rsidRDefault="003F3AA7" w:rsidP="003F3AA7">
      <w:pPr>
        <w:rPr>
          <w:rStyle w:val="StyleUnderline"/>
        </w:rPr>
      </w:pPr>
      <w:r w:rsidRPr="00162B27">
        <w:rPr>
          <w:rStyle w:val="Emphasis"/>
        </w:rPr>
        <w:t>Consider</w:t>
      </w:r>
      <w:r w:rsidRPr="00C64542">
        <w:rPr>
          <w:rStyle w:val="Emphasis"/>
        </w:rPr>
        <w:t xml:space="preserve"> the actions of the United States’ two </w:t>
      </w:r>
      <w:r w:rsidRPr="00162B27">
        <w:rPr>
          <w:rStyle w:val="Emphasis"/>
        </w:rPr>
        <w:t>great-power adversaries when it comes to</w:t>
      </w:r>
      <w:r w:rsidRPr="00C64542">
        <w:rPr>
          <w:rStyle w:val="Emphasis"/>
        </w:rPr>
        <w:t xml:space="preserve"> anti-satellite </w:t>
      </w:r>
      <w:r w:rsidRPr="00162B27">
        <w:rPr>
          <w:rStyle w:val="Emphasis"/>
        </w:rPr>
        <w:t>weapons</w:t>
      </w:r>
      <w:r w:rsidRPr="00162B27">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5A96A1F3" w14:textId="77777777" w:rsidR="003F3AA7" w:rsidRPr="00C64542" w:rsidRDefault="003F3AA7" w:rsidP="003F3AA7">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5FCFD558" w14:textId="77777777" w:rsidR="003F3AA7" w:rsidRDefault="003F3AA7" w:rsidP="003F3AA7">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3388AA7" w14:textId="77777777" w:rsidR="003F3AA7" w:rsidRPr="00C64542" w:rsidRDefault="003F3AA7" w:rsidP="003F3AA7">
      <w:pPr>
        <w:rPr>
          <w:rStyle w:val="Emphasis"/>
        </w:rPr>
      </w:pPr>
      <w:r w:rsidRPr="00C64542">
        <w:rPr>
          <w:rStyle w:val="Emphasis"/>
        </w:rPr>
        <w:t>On the surface, that sounds innocuous. Who, after all, wants an arms race in space?</w:t>
      </w:r>
    </w:p>
    <w:p w14:paraId="6B2C01E8" w14:textId="77777777" w:rsidR="003F3AA7" w:rsidRPr="00C64542" w:rsidRDefault="003F3AA7" w:rsidP="003F3AA7">
      <w:pPr>
        <w:rPr>
          <w:rStyle w:val="StyleUnderline"/>
        </w:rPr>
      </w:pPr>
      <w:r>
        <w:t xml:space="preserve">The reality, however, is that </w:t>
      </w:r>
      <w:r w:rsidRPr="00E14504">
        <w:rPr>
          <w:rStyle w:val="Emphasis"/>
          <w:highlight w:val="green"/>
        </w:rPr>
        <w:t xml:space="preserve">China and Russia are </w:t>
      </w:r>
      <w:r w:rsidRPr="00162B27">
        <w:rPr>
          <w:rStyle w:val="Emphasis"/>
        </w:rPr>
        <w:t>already</w:t>
      </w:r>
      <w:r w:rsidRPr="00E14504">
        <w:rPr>
          <w:rStyle w:val="Emphasis"/>
          <w:highlight w:val="green"/>
        </w:rPr>
        <w:t xml:space="preserve">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162B27">
        <w:rPr>
          <w:rStyle w:val="Emphasis"/>
        </w:rPr>
        <w:t>for quite some time</w:t>
      </w:r>
      <w: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125207F0" w14:textId="77777777" w:rsidR="003F3AA7" w:rsidRDefault="003F3AA7" w:rsidP="003F3AA7">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70072FF7" w14:textId="77777777" w:rsidR="003F3AA7" w:rsidRPr="00C64542" w:rsidRDefault="003F3AA7" w:rsidP="003F3AA7">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EC81642" w14:textId="77777777" w:rsidR="003F3AA7" w:rsidRPr="00C64542" w:rsidRDefault="003F3AA7" w:rsidP="003F3AA7">
      <w:r>
        <w:t>To make matters worse, both countries are also working to deploy space-based—or so-called “on-orbit”—capabilities to attack satellites.</w:t>
      </w:r>
    </w:p>
    <w:p w14:paraId="3D0AC1CF" w14:textId="77777777" w:rsidR="003F3AA7" w:rsidRPr="006F58F5" w:rsidRDefault="003F3AA7" w:rsidP="003F3AA7">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0BA0840" w14:textId="77777777" w:rsidR="003F3AA7" w:rsidRDefault="003F3AA7" w:rsidP="003F3AA7">
      <w:r>
        <w:t>Yet more than two years ago, the U.S. Defense Intelligence Agency noted that both China and Russia were already putting in space capabilities that could be used as weapons. The PPWT would thus protect their weapons while tying Washington’s hands.</w:t>
      </w:r>
    </w:p>
    <w:p w14:paraId="5BDB6839" w14:textId="77777777" w:rsidR="003F3AA7" w:rsidRPr="006F58F5" w:rsidRDefault="003F3AA7" w:rsidP="003F3AA7">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2F22A8">
        <w:rPr>
          <w:rStyle w:val="Emphasis"/>
          <w:highlight w:val="green"/>
        </w:rPr>
        <w:t xml:space="preserve">commercial capabilities </w:t>
      </w:r>
      <w:r w:rsidRPr="00E14504">
        <w:rPr>
          <w:rStyle w:val="Emphasis"/>
          <w:highlight w:val="green"/>
        </w:rPr>
        <w:t>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0B3A3EE8" w14:textId="77777777" w:rsidR="003F3AA7" w:rsidRDefault="003F3AA7" w:rsidP="003F3AA7">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548C08D8" w14:textId="77777777" w:rsidR="003F3AA7" w:rsidRPr="006F58F5" w:rsidRDefault="003F3AA7" w:rsidP="003F3AA7">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1B3C3A03" w14:textId="77777777" w:rsidR="003F3AA7" w:rsidRPr="006F58F5" w:rsidRDefault="003F3AA7" w:rsidP="003F3AA7">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708A3C02" w14:textId="77777777" w:rsidR="003F3AA7" w:rsidRPr="006F58F5" w:rsidRDefault="003F3AA7" w:rsidP="003F3AA7">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022D1E67" w14:textId="77777777" w:rsidR="003F3AA7" w:rsidRDefault="003F3AA7" w:rsidP="003F3AA7">
      <w:r>
        <w:t>A well-crafted treaty that clearly defines acceptable and unacceptable actions in space and includes tough and realistic inspection and verification mechanisms could promote security and stability. But the PPWT is decidedly not that kind of treaty.</w:t>
      </w:r>
    </w:p>
    <w:p w14:paraId="17F40AB2" w14:textId="77777777" w:rsidR="003F3AA7" w:rsidRPr="006F58F5" w:rsidRDefault="003F3AA7" w:rsidP="003F3AA7">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084B07C4" w14:textId="77777777" w:rsidR="003F3AA7" w:rsidRDefault="003F3AA7" w:rsidP="003F3AA7">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1759E0E" w14:textId="77777777" w:rsidR="003F3AA7" w:rsidRPr="006F58F5" w:rsidRDefault="003F3AA7" w:rsidP="003F3AA7">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583D4D3C" w14:textId="77777777" w:rsidR="003F3AA7" w:rsidRDefault="003F3AA7" w:rsidP="003F3AA7">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42C8E1F2" w14:textId="77777777" w:rsidR="003F3AA7" w:rsidRPr="006F58F5" w:rsidRDefault="003F3AA7" w:rsidP="003F3AA7">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2F90D104" w14:textId="77777777" w:rsidR="003F3AA7" w:rsidRDefault="003F3AA7" w:rsidP="003F3AA7">
      <w:r>
        <w:t>Washington should also advance nascent efforts to establish rules of the road in space. “</w:t>
      </w:r>
      <w:r w:rsidRPr="002F22A8">
        <w:rPr>
          <w:rStyle w:val="Emphasis"/>
        </w:rPr>
        <w:t>There are really no norms of behavior in space</w:t>
      </w:r>
      <w:r>
        <w:t>,” Gen. John Raymond, the chief of space operations at U.S. Space Force, said this month. “</w:t>
      </w:r>
      <w:r w:rsidRPr="006F58F5">
        <w:rPr>
          <w:rStyle w:val="Emphasis"/>
        </w:rPr>
        <w:t>It’s the wild, wild West.”</w:t>
      </w:r>
    </w:p>
    <w:p w14:paraId="61AF4099" w14:textId="77777777" w:rsidR="003F3AA7" w:rsidRPr="006F58F5" w:rsidRDefault="003F3AA7" w:rsidP="003F3AA7">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1B4E05A0" w14:textId="77777777" w:rsidR="003F3AA7" w:rsidRDefault="003F3AA7" w:rsidP="003F3AA7">
      <w:r>
        <w:t>The vote was 164 in favor, including the United States—and a mere 12 opposed.</w:t>
      </w:r>
    </w:p>
    <w:p w14:paraId="1B3A8F03" w14:textId="77777777" w:rsidR="003F3AA7" w:rsidRDefault="003F3AA7" w:rsidP="003F3AA7">
      <w:r w:rsidRPr="006F58F5">
        <w:rPr>
          <w:rStyle w:val="Emphasis"/>
        </w:rPr>
        <w:t>Any guesses regarding who voted no? You guessed it: China and Russia</w:t>
      </w:r>
      <w:r>
        <w:t>. They were joined by their friends Iran, North Korea, Syria, Venezuela, and Cuba.</w:t>
      </w:r>
    </w:p>
    <w:p w14:paraId="308D2F4C" w14:textId="77777777" w:rsidR="003F3AA7" w:rsidRDefault="003F3AA7" w:rsidP="003F3AA7">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335C3BD8" w14:textId="77777777" w:rsidR="003F3AA7" w:rsidRDefault="003F3AA7" w:rsidP="003F3AA7">
      <w:pPr>
        <w:rPr>
          <w:rStyle w:val="Emphasis"/>
        </w:rPr>
      </w:pPr>
    </w:p>
    <w:p w14:paraId="7470A103" w14:textId="77777777" w:rsidR="003F3AA7" w:rsidRDefault="003F3AA7" w:rsidP="003F3AA7">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1FDDDE3D" w14:textId="77777777" w:rsidR="003F3AA7" w:rsidRPr="00B80A34" w:rsidRDefault="003F3AA7" w:rsidP="003F3AA7">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1DA37E3D" w14:textId="77777777" w:rsidR="003F3AA7" w:rsidRPr="00B80A34" w:rsidRDefault="003F3AA7" w:rsidP="003F3AA7">
      <w:pPr>
        <w:rPr>
          <w:rStyle w:val="Emphasis"/>
        </w:rPr>
      </w:pPr>
      <w:r w:rsidRPr="00162B27">
        <w:rPr>
          <w:rStyle w:val="Emphasis"/>
        </w:rPr>
        <w:t>Consequences of</w:t>
      </w:r>
      <w:r w:rsidRPr="00E14504">
        <w:rPr>
          <w:rStyle w:val="Emphasis"/>
          <w:highlight w:val="green"/>
        </w:rPr>
        <w:t xml:space="preserve"> Armament</w:t>
      </w:r>
      <w:r w:rsidRPr="00B80A34">
        <w:rPr>
          <w:rStyle w:val="Emphasis"/>
        </w:rPr>
        <w:t xml:space="preserve"> and Aggression </w:t>
      </w:r>
      <w:r w:rsidRPr="00E14504">
        <w:rPr>
          <w:rStyle w:val="Emphasis"/>
          <w:highlight w:val="green"/>
        </w:rPr>
        <w:t>in Space</w:t>
      </w:r>
    </w:p>
    <w:p w14:paraId="242EA6DB" w14:textId="77777777" w:rsidR="003F3AA7" w:rsidRPr="00B80A34" w:rsidRDefault="003F3AA7" w:rsidP="003F3AA7">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2CC3D7FB" w14:textId="77777777" w:rsidR="003F3AA7" w:rsidRPr="00B80A34" w:rsidRDefault="003F3AA7" w:rsidP="003F3AA7">
      <w:pPr>
        <w:rPr>
          <w:rStyle w:val="Emphasis"/>
        </w:rPr>
      </w:pPr>
      <w:r w:rsidRPr="00C06367">
        <w:rPr>
          <w:rStyle w:val="Emphasis"/>
        </w:rPr>
        <w:t xml:space="preserve">The destruction of </w:t>
      </w:r>
      <w:r w:rsidRPr="00E14504">
        <w:rPr>
          <w:rStyle w:val="Emphasis"/>
          <w:highlight w:val="green"/>
        </w:rPr>
        <w:t>satellites</w:t>
      </w:r>
    </w:p>
    <w:p w14:paraId="70418967" w14:textId="77777777" w:rsidR="003F3AA7" w:rsidRPr="00B80A34" w:rsidRDefault="003F3AA7" w:rsidP="003F3AA7">
      <w:pPr>
        <w:rPr>
          <w:rStyle w:val="StyleUnderline"/>
        </w:rPr>
      </w:pPr>
      <w: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C06367">
        <w:rPr>
          <w:rStyle w:val="StyleUnderline"/>
        </w:rPr>
        <w:t>perform more</w:t>
      </w:r>
      <w:r w:rsidRPr="00B80A34">
        <w:rPr>
          <w:rStyle w:val="StyleUnderline"/>
        </w:rPr>
        <w:t xml:space="preserve"> mundane </w:t>
      </w:r>
      <w:r w:rsidRPr="00C06367">
        <w:rPr>
          <w:rStyle w:val="StyleUnderline"/>
        </w:rPr>
        <w:t>tasks, like</w:t>
      </w:r>
      <w:r w:rsidRPr="00B80A34">
        <w:rPr>
          <w:rStyle w:val="StyleUnderline"/>
        </w:rPr>
        <w:t xml:space="preserve"> obtaining </w:t>
      </w:r>
      <w:r w:rsidRPr="00C06367">
        <w:rPr>
          <w:rStyle w:val="StyleUnderline"/>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1D4130BA" w14:textId="77777777" w:rsidR="003F3AA7" w:rsidRPr="00B80A34" w:rsidRDefault="003F3AA7" w:rsidP="003F3AA7">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2F22A8">
        <w:rPr>
          <w:rStyle w:val="Emphasis"/>
        </w:rPr>
        <w:t>debris could</w:t>
      </w:r>
      <w:r w:rsidRPr="00B80A34">
        <w:rPr>
          <w:rStyle w:val="Emphasis"/>
        </w:rPr>
        <w:t xml:space="preserve"> cloud the orbit and </w:t>
      </w:r>
      <w:r w:rsidRPr="002F22A8">
        <w:rPr>
          <w:rStyle w:val="Emphasis"/>
        </w:rPr>
        <w:t xml:space="preserve">make positioning </w:t>
      </w:r>
      <w:r w:rsidRPr="00E14504">
        <w:rPr>
          <w:rStyle w:val="Emphasis"/>
        </w:rPr>
        <w:t>new</w:t>
      </w:r>
      <w:r w:rsidRPr="00B80A34">
        <w:rPr>
          <w:rStyle w:val="Emphasis"/>
        </w:rPr>
        <w:t xml:space="preserve"> </w:t>
      </w:r>
      <w:r w:rsidRPr="00C06367">
        <w:rPr>
          <w:rStyle w:val="Emphasis"/>
        </w:rPr>
        <w:t>satellites</w:t>
      </w:r>
      <w:r w:rsidRPr="002F22A8">
        <w:rPr>
          <w:rStyle w:val="Emphasis"/>
        </w:rPr>
        <w:t xml:space="preserve"> impossible,</w:t>
      </w:r>
      <w:r w:rsidRPr="00B80A34">
        <w:rPr>
          <w:rStyle w:val="Emphasis"/>
        </w:rPr>
        <w:t xml:space="preserve"> disrupting our current way of life. </w:t>
      </w:r>
      <w: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68F7103B" w14:textId="77777777" w:rsidR="003F3AA7" w:rsidRPr="00B80A34" w:rsidRDefault="003F3AA7" w:rsidP="003F3AA7">
      <w:pPr>
        <w:rPr>
          <w:rStyle w:val="Emphasis"/>
        </w:rPr>
      </w:pPr>
      <w:r w:rsidRPr="00C06367">
        <w:rPr>
          <w:rStyle w:val="Emphasis"/>
        </w:rPr>
        <w:t>Diminished future use of near space</w:t>
      </w:r>
    </w:p>
    <w:p w14:paraId="69369E45" w14:textId="77777777" w:rsidR="003F3AA7" w:rsidRPr="00B80A34" w:rsidRDefault="003F3AA7" w:rsidP="003F3AA7">
      <w:pPr>
        <w:rPr>
          <w:rStyle w:val="StyleUnderline"/>
        </w:rPr>
      </w:pPr>
      <w:r w:rsidRPr="00B80A34">
        <w:t xml:space="preserve">Whether caused by weapons testing or actual aggression, </w:t>
      </w:r>
      <w:r w:rsidRPr="00B80A34">
        <w:rPr>
          <w:rStyle w:val="Emphasis"/>
        </w:rPr>
        <w:t>the subsequent proliferation of debris around the planet would damage our future ability to access space</w:t>
      </w:r>
      <w:r w:rsidRPr="00B80A34">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C06367">
        <w:rPr>
          <w:rStyle w:val="StyleUnderline"/>
        </w:rPr>
        <w:t xml:space="preserve">would also </w:t>
      </w:r>
      <w:r w:rsidRPr="00C06367">
        <w:rPr>
          <w:rStyle w:val="StyleUnderline"/>
          <w:highlight w:val="green"/>
        </w:rPr>
        <w:t>become</w:t>
      </w:r>
      <w:r w:rsidRPr="00C06367">
        <w:rPr>
          <w:rStyle w:val="StyleUnderline"/>
        </w:rPr>
        <w:t xml:space="preserve"> much </w:t>
      </w:r>
      <w:r w:rsidRPr="00E14504">
        <w:rPr>
          <w:rStyle w:val="StyleUnderline"/>
          <w:highlight w:val="green"/>
        </w:rPr>
        <w:t xml:space="preserve">more difficult to launch satellites </w:t>
      </w:r>
      <w:r w:rsidRPr="00C06367">
        <w:rPr>
          <w:rStyle w:val="StyleUnderline"/>
        </w:rPr>
        <w:t xml:space="preserve">or rockets, </w:t>
      </w:r>
      <w:r w:rsidRPr="00E14504">
        <w:rPr>
          <w:rStyle w:val="StyleUnderline"/>
          <w:highlight w:val="green"/>
        </w:rPr>
        <w:t xml:space="preserve">hindering </w:t>
      </w:r>
      <w:r w:rsidRPr="00C06367">
        <w:rPr>
          <w:rStyle w:val="StyleUnderline"/>
        </w:rPr>
        <w:t>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C06367">
        <w:rPr>
          <w:rStyle w:val="StyleUnderline"/>
        </w:rPr>
        <w:t>exploration, and commercial operations.</w:t>
      </w:r>
    </w:p>
    <w:p w14:paraId="6F629A0D" w14:textId="77777777" w:rsidR="003F3AA7" w:rsidRPr="00B80A34" w:rsidRDefault="003F3AA7" w:rsidP="003F3AA7">
      <w:pPr>
        <w:rPr>
          <w:rStyle w:val="StyleUnderline"/>
        </w:rPr>
      </w:pPr>
      <w:r w:rsidRPr="00B80A34">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34BCCE86" w14:textId="77777777" w:rsidR="003F3AA7" w:rsidRPr="00B80A34" w:rsidRDefault="003F3AA7" w:rsidP="003F3AA7">
      <w:pPr>
        <w:rPr>
          <w:rStyle w:val="Emphasis"/>
        </w:rPr>
      </w:pPr>
      <w:r w:rsidRPr="00E14504">
        <w:rPr>
          <w:rStyle w:val="Emphasis"/>
          <w:highlight w:val="green"/>
        </w:rPr>
        <w:t>Power imbalances and prolif</w:t>
      </w:r>
      <w:r w:rsidRPr="00B80A34">
        <w:rPr>
          <w:rStyle w:val="Emphasis"/>
        </w:rPr>
        <w:t xml:space="preserve">eration </w:t>
      </w:r>
      <w:r w:rsidRPr="002F22A8">
        <w:rPr>
          <w:rStyle w:val="Emphasis"/>
        </w:rPr>
        <w:t>on the ground</w:t>
      </w:r>
    </w:p>
    <w:p w14:paraId="4A4BB070" w14:textId="77777777" w:rsidR="003F3AA7" w:rsidRPr="00B80A34" w:rsidRDefault="003F3AA7" w:rsidP="003F3AA7">
      <w:pPr>
        <w:rPr>
          <w:rStyle w:val="StyleUnderline"/>
        </w:rPr>
      </w:pPr>
      <w:r w:rsidRPr="00B80A34">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C06367">
        <w:rPr>
          <w:rStyle w:val="StyleUnderline"/>
        </w:rPr>
        <w:t>would</w:t>
      </w:r>
      <w:r w:rsidRPr="00E14504">
        <w:rPr>
          <w:rStyle w:val="StyleUnderline"/>
          <w:highlight w:val="green"/>
        </w:rPr>
        <w:t xml:space="preserve"> establish </w:t>
      </w:r>
      <w:r w:rsidRPr="00162B27">
        <w:rPr>
          <w:rStyle w:val="StyleUnderline"/>
          <w:highlight w:val="green"/>
        </w:rPr>
        <w:t>a</w:t>
      </w:r>
      <w:r w:rsidRPr="00162B27">
        <w:rPr>
          <w:rStyle w:val="StyleUnderline"/>
        </w:rPr>
        <w:t xml:space="preserve"> clear </w:t>
      </w:r>
      <w:r w:rsidRPr="00E14504">
        <w:rPr>
          <w:rStyle w:val="StyleUnderline"/>
          <w:highlight w:val="green"/>
        </w:rPr>
        <w:t xml:space="preserve">power imbalance that </w:t>
      </w:r>
      <w:r w:rsidRPr="00C06367">
        <w:rPr>
          <w:rStyle w:val="StyleUnderline"/>
        </w:rPr>
        <w:t xml:space="preserve">could </w:t>
      </w:r>
      <w:r w:rsidRPr="00E14504">
        <w:rPr>
          <w:rStyle w:val="StyleUnderline"/>
          <w:highlight w:val="green"/>
        </w:rPr>
        <w:t>breed distrust</w:t>
      </w:r>
      <w:r w:rsidRPr="00B80A34">
        <w:rPr>
          <w:rStyle w:val="StyleUnderline"/>
        </w:rPr>
        <w:t xml:space="preserve"> among nations, </w:t>
      </w:r>
      <w:r w:rsidRPr="00E14504">
        <w:rPr>
          <w:rStyle w:val="StyleUnderline"/>
          <w:highlight w:val="green"/>
        </w:rPr>
        <w:t xml:space="preserve">resulting in a </w:t>
      </w:r>
      <w:r w:rsidRPr="00C06367">
        <w:rPr>
          <w:rStyle w:val="StyleUnderline"/>
        </w:rPr>
        <w:t xml:space="preserve">more </w:t>
      </w:r>
      <w:r w:rsidRPr="00C06367">
        <w:rPr>
          <w:rStyle w:val="Emphasis"/>
        </w:rPr>
        <w:t>insecure world</w:t>
      </w:r>
      <w:r w:rsidRPr="00B80A34">
        <w:rPr>
          <w:rStyle w:val="Emphasis"/>
        </w:rPr>
        <w:t xml:space="preserve"> and </w:t>
      </w:r>
      <w:r w:rsidRPr="00C06367">
        <w:rPr>
          <w:rStyle w:val="Emphasis"/>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B80A34">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54BC96A6" w14:textId="77777777" w:rsidR="003F3AA7" w:rsidRDefault="003F3AA7" w:rsidP="003F3AA7">
      <w:pPr>
        <w:rPr>
          <w:rStyle w:val="Emphasis"/>
        </w:rPr>
      </w:pPr>
      <w:r w:rsidRPr="00B80A34">
        <w:t>In any arms race</w:t>
      </w:r>
      <w:r w:rsidRPr="00C06367">
        <w:rPr>
          <w:highlight w:val="green"/>
        </w:rPr>
        <w:t xml:space="preserve">, </w:t>
      </w:r>
      <w:r w:rsidRPr="00C06367">
        <w:rPr>
          <w:rStyle w:val="Emphasis"/>
          <w:highlight w:val="green"/>
        </w:rPr>
        <w:t xml:space="preserve">it is </w:t>
      </w:r>
      <w:r w:rsidRPr="00E14504">
        <w:rPr>
          <w:rStyle w:val="Emphasis"/>
          <w:highlight w:val="green"/>
        </w:rPr>
        <w:t xml:space="preserve">inevitable that </w:t>
      </w:r>
      <w:r w:rsidRPr="00C06367">
        <w:rPr>
          <w:rStyle w:val="Emphasis"/>
        </w:rPr>
        <w:t xml:space="preserve">more </w:t>
      </w:r>
      <w:r w:rsidRPr="00E14504">
        <w:rPr>
          <w:rStyle w:val="Emphasis"/>
          <w:highlight w:val="green"/>
        </w:rPr>
        <w:t>advanced weaponry is created</w:t>
      </w:r>
      <w:r w:rsidRPr="00B80A34">
        <w:t xml:space="preserve">. Yet, this does not only pose a risk to assets in space. </w:t>
      </w:r>
      <w:r w:rsidRPr="00162B27">
        <w:rPr>
          <w:rStyle w:val="Emphasis"/>
          <w:highlight w:val="green"/>
        </w:rPr>
        <w:t xml:space="preserve">Should </w:t>
      </w:r>
      <w:r w:rsidRPr="00E14504">
        <w:rPr>
          <w:rStyle w:val="Emphasis"/>
          <w:highlight w:val="green"/>
        </w:rPr>
        <w:t>a terrestrial war break out</w:t>
      </w:r>
      <w:r w:rsidRPr="00B80A34">
        <w:rPr>
          <w:rStyle w:val="Emphasis"/>
        </w:rPr>
        <w:t xml:space="preserve">, this </w:t>
      </w:r>
      <w:r w:rsidRPr="00E14504">
        <w:rPr>
          <w:rStyle w:val="Emphasis"/>
          <w:highlight w:val="green"/>
        </w:rPr>
        <w:t xml:space="preserve">weaponry </w:t>
      </w:r>
      <w:r w:rsidRPr="00162B27">
        <w:rPr>
          <w:rStyle w:val="Emphasis"/>
        </w:rPr>
        <w:t>may</w:t>
      </w:r>
      <w:r w:rsidRPr="00162B27">
        <w:rPr>
          <w:rStyle w:val="Emphasis"/>
          <w:highlight w:val="green"/>
        </w:rPr>
        <w:t xml:space="preserve"> eventually</w:t>
      </w:r>
      <w:r w:rsidRPr="00162B27">
        <w:rPr>
          <w:rStyle w:val="Emphasis"/>
        </w:rPr>
        <w:t xml:space="preserve"> be</w:t>
      </w:r>
      <w:r w:rsidRPr="00E14504">
        <w:rPr>
          <w:rStyle w:val="Emphasis"/>
          <w:highlight w:val="green"/>
        </w:rPr>
        <w:t xml:space="preserve"> deploy</w:t>
      </w:r>
      <w:r w:rsidRPr="00162B27">
        <w:rPr>
          <w:rStyle w:val="Emphasis"/>
        </w:rPr>
        <w:t>ed</w:t>
      </w:r>
      <w:r w:rsidRPr="00B80A34">
        <w:rPr>
          <w:rStyle w:val="Emphasis"/>
        </w:rPr>
        <w:t xml:space="preserve"> on the ground, and </w:t>
      </w:r>
      <w:r w:rsidRPr="00E14504">
        <w:rPr>
          <w:rStyle w:val="Emphasis"/>
          <w:highlight w:val="green"/>
        </w:rPr>
        <w:t xml:space="preserve">space-faring states </w:t>
      </w:r>
      <w:r w:rsidRPr="00C06367">
        <w:rPr>
          <w:rStyle w:val="Emphasis"/>
        </w:rPr>
        <w:t xml:space="preserve">would be able to </w:t>
      </w:r>
      <w:r w:rsidRPr="00E14504">
        <w:rPr>
          <w:rStyle w:val="Emphasis"/>
          <w:highlight w:val="green"/>
        </w:rPr>
        <w:t>capitalize on the power imbalance</w:t>
      </w:r>
      <w:r w:rsidRPr="00B80A34">
        <w:rPr>
          <w:rStyle w:val="Emphasis"/>
        </w:rPr>
        <w:t xml:space="preserve"> by using these new developments against states that have not yet broken into the space industry or developed equally-advanced weaponry.</w:t>
      </w:r>
    </w:p>
    <w:p w14:paraId="61EC2F9A" w14:textId="77777777" w:rsidR="003F3AA7" w:rsidRPr="00B80A34" w:rsidRDefault="003F3AA7" w:rsidP="003F3AA7">
      <w:pPr>
        <w:rPr>
          <w:rStyle w:val="Emphasis"/>
        </w:rPr>
      </w:pPr>
    </w:p>
    <w:p w14:paraId="3CEB03DB" w14:textId="77777777" w:rsidR="003F3AA7" w:rsidRPr="00E268B7" w:rsidRDefault="003F3AA7" w:rsidP="003F3AA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EFFCB64" w14:textId="77777777" w:rsidR="003F3AA7" w:rsidRDefault="003F3AA7" w:rsidP="003F3AA7">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562A8535" w14:textId="77777777" w:rsidR="003F3AA7" w:rsidRPr="002079A9" w:rsidRDefault="003F3AA7" w:rsidP="003F3AA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w:t>
      </w:r>
      <w:r w:rsidRPr="00162B27">
        <w:rPr>
          <w:rStyle w:val="StyleUnderline"/>
          <w:szCs w:val="22"/>
        </w:rPr>
        <w:t xml:space="preserve">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38451FD7" w14:textId="77777777" w:rsidR="003F3AA7" w:rsidRPr="002079A9" w:rsidRDefault="003F3AA7" w:rsidP="003F3AA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4EE34FEC" w14:textId="77777777" w:rsidR="003F3AA7" w:rsidRPr="006232C5" w:rsidRDefault="003F3AA7" w:rsidP="003F3AA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w:t>
      </w:r>
      <w:r w:rsidRPr="00162B27">
        <w:rPr>
          <w:rStyle w:val="StyleUnderline"/>
          <w:szCs w:val="22"/>
        </w:rPr>
        <w:t xml:space="preserve">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017E0241" w14:textId="77777777" w:rsidR="003F3AA7" w:rsidRPr="002079A9" w:rsidRDefault="003F3AA7" w:rsidP="003F3AA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5A293235" w14:textId="77777777" w:rsidR="003F3AA7" w:rsidRPr="006232C5" w:rsidRDefault="003F3AA7" w:rsidP="003F3AA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977F6BD" w14:textId="77777777" w:rsidR="003F3AA7" w:rsidRPr="002079A9" w:rsidRDefault="003F3AA7" w:rsidP="003F3AA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A41B403" w14:textId="77777777" w:rsidR="003F3AA7" w:rsidRPr="002079A9" w:rsidRDefault="003F3AA7" w:rsidP="003F3AA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406ED2AC" w14:textId="77777777" w:rsidR="003F3AA7" w:rsidRPr="00D97856" w:rsidRDefault="003F3AA7" w:rsidP="003F3AA7">
      <w:pPr>
        <w:rPr>
          <w:b/>
          <w:u w:val="single"/>
        </w:rPr>
      </w:pPr>
    </w:p>
    <w:p w14:paraId="7694EA52" w14:textId="77777777" w:rsidR="003F3AA7" w:rsidRDefault="003F3AA7" w:rsidP="003F3AA7">
      <w:pPr>
        <w:pStyle w:val="Heading4"/>
      </w:pPr>
      <w:r>
        <w:t xml:space="preserve">Scenario two is hegemony </w:t>
      </w:r>
    </w:p>
    <w:p w14:paraId="49EE43D3" w14:textId="77777777" w:rsidR="003F3AA7" w:rsidRDefault="003F3AA7" w:rsidP="003F3AA7">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54ACCF31" w14:textId="77777777" w:rsidR="003F3AA7" w:rsidRPr="00E9083B" w:rsidRDefault="003F3AA7" w:rsidP="003F3AA7">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049566F7" w14:textId="77777777" w:rsidR="003F3AA7" w:rsidRPr="00E9083B" w:rsidRDefault="003F3AA7" w:rsidP="003F3AA7">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 xml:space="preserve">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 xml:space="preserve">China has the </w:t>
      </w:r>
      <w:r w:rsidRPr="00162B27">
        <w:rPr>
          <w:rStyle w:val="StyleUnderline"/>
        </w:rPr>
        <w:t xml:space="preserve">technical </w:t>
      </w:r>
      <w:r w:rsidRPr="00E14504">
        <w:rPr>
          <w:rStyle w:val="StyleUnderline"/>
          <w:highlight w:val="green"/>
        </w:rPr>
        <w:t>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162B27">
        <w:rPr>
          <w:rStyle w:val="Emphasis"/>
        </w:rPr>
        <w:t>it has not done</w:t>
      </w:r>
      <w:r w:rsidRPr="00E9083B">
        <w:rPr>
          <w:rStyle w:val="Emphasis"/>
        </w:rPr>
        <w:t xml:space="preserve"> so is odd</w:t>
      </w:r>
      <w:r w:rsidRPr="00162B27">
        <w:t xml:space="preserve">. </w:t>
      </w:r>
      <w:r w:rsidRPr="00162B27">
        <w:rPr>
          <w:rStyle w:val="StyleUnderline"/>
        </w:rPr>
        <w:t xml:space="preserve">It is </w:t>
      </w:r>
      <w:r w:rsidRPr="00162B27">
        <w:rPr>
          <w:rStyle w:val="Emphasis"/>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162B27">
        <w:rPr>
          <w:rStyle w:val="Emphasis"/>
        </w:rPr>
        <w:t xml:space="preserve">responsible </w:t>
      </w:r>
      <w:proofErr w:type="spellStart"/>
      <w:r w:rsidRPr="00162B27">
        <w:rPr>
          <w:rStyle w:val="Emphasis"/>
        </w:rPr>
        <w:t>behaviour</w:t>
      </w:r>
      <w:proofErr w:type="spellEnd"/>
      <w:r w:rsidRPr="00162B27">
        <w:rPr>
          <w:rStyle w:val="Emphasis"/>
        </w:rPr>
        <w:t xml:space="preserve"> in space.</w:t>
      </w:r>
    </w:p>
    <w:p w14:paraId="729BD53D" w14:textId="77777777" w:rsidR="003F3AA7" w:rsidRDefault="003F3AA7" w:rsidP="003F3AA7">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t xml:space="preserve"> </w:t>
      </w:r>
      <w:r w:rsidRPr="00E9083B">
        <w:rPr>
          <w:rStyle w:val="Emphasis"/>
        </w:rPr>
        <w:t xml:space="preserve">More significantly, it </w:t>
      </w:r>
      <w:r w:rsidRPr="00E14504">
        <w:rPr>
          <w:rStyle w:val="Emphasis"/>
          <w:highlight w:val="green"/>
        </w:rPr>
        <w:t xml:space="preserve">broke the </w:t>
      </w:r>
      <w:r w:rsidRPr="00701A90">
        <w:rPr>
          <w:rStyle w:val="Emphasis"/>
        </w:rPr>
        <w:t>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5F507840" w14:textId="77777777" w:rsidR="003F3AA7" w:rsidRDefault="003F3AA7" w:rsidP="003F3AA7">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2D220917" w14:textId="77777777" w:rsidR="003F3AA7" w:rsidRPr="00E9083B" w:rsidRDefault="003F3AA7" w:rsidP="003F3AA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0DC38908" w14:textId="77777777" w:rsidR="003F3AA7" w:rsidRDefault="003F3AA7" w:rsidP="003F3AA7">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216CAAEF" w14:textId="77777777" w:rsidR="003F3AA7" w:rsidRPr="00E9083B" w:rsidRDefault="003F3AA7" w:rsidP="003F3AA7">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60E6610C" w14:textId="77777777" w:rsidR="003F3AA7" w:rsidRPr="00E9083B" w:rsidRDefault="003F3AA7" w:rsidP="003F3AA7">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0125FB7B" w14:textId="77777777" w:rsidR="003F3AA7" w:rsidRDefault="003F3AA7" w:rsidP="003F3AA7">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 xml:space="preserve">even if it </w:t>
      </w:r>
      <w:r w:rsidRPr="00701A90">
        <w:rPr>
          <w:rStyle w:val="Emphasis"/>
          <w:highlight w:val="green"/>
        </w:rPr>
        <w:t>signs</w:t>
      </w:r>
      <w:r w:rsidRPr="00701A90">
        <w:rPr>
          <w:rStyle w:val="Emphasis"/>
        </w:rPr>
        <w:t xml:space="preserve">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292D434D" w14:textId="77777777" w:rsidR="003F3AA7" w:rsidRDefault="003F3AA7" w:rsidP="003F3AA7"/>
    <w:p w14:paraId="487B9B7E" w14:textId="77777777" w:rsidR="003F3AA7" w:rsidRDefault="003F3AA7" w:rsidP="003F3AA7">
      <w:pPr>
        <w:pStyle w:val="Heading4"/>
      </w:pPr>
      <w:r>
        <w:t>Chinese ASAT development emboldens Taiwan invasion – either US doesn’t follow through on its defense commitments, which kills alliances, or it defends Taiwan, which goes nuclear</w:t>
      </w:r>
    </w:p>
    <w:p w14:paraId="490910CB" w14:textId="77777777" w:rsidR="003F3AA7" w:rsidRPr="002F7CCC" w:rsidRDefault="003F3AA7" w:rsidP="003F3AA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BD61FFF" w14:textId="77777777" w:rsidR="003F3AA7" w:rsidRPr="00CD6535" w:rsidRDefault="003F3AA7" w:rsidP="003F3AA7">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60967B30" w14:textId="77777777" w:rsidR="003F3AA7" w:rsidRPr="00CD6535" w:rsidRDefault="003F3AA7" w:rsidP="003F3AA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0800BC87" w14:textId="77777777" w:rsidR="003F3AA7" w:rsidRPr="00CD6535" w:rsidRDefault="003F3AA7" w:rsidP="003F3AA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F4D4396" w14:textId="77777777" w:rsidR="003F3AA7" w:rsidRPr="00CD6535" w:rsidRDefault="003F3AA7" w:rsidP="003F3AA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226A256" w14:textId="77777777" w:rsidR="003F3AA7" w:rsidRPr="00CD6535" w:rsidRDefault="003F3AA7" w:rsidP="003F3AA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F2EBD12" w14:textId="77777777" w:rsidR="003F3AA7" w:rsidRPr="00CD6535" w:rsidRDefault="003F3AA7" w:rsidP="003F3AA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162B27">
        <w:rPr>
          <w:rStyle w:val="Emphasis"/>
          <w:highlight w:val="green"/>
        </w:rPr>
        <w:t>for peace</w:t>
      </w:r>
      <w:r w:rsidRPr="00162B27">
        <w:rPr>
          <w:rStyle w:val="Emphasis"/>
        </w:rPr>
        <w:t>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4F1830E2" w14:textId="77777777" w:rsidR="003F3AA7" w:rsidRPr="00CD6535" w:rsidRDefault="003F3AA7" w:rsidP="003F3AA7">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6E1823AB" w14:textId="77777777" w:rsidR="003F3AA7" w:rsidRPr="00CD6535" w:rsidRDefault="003F3AA7" w:rsidP="003F3AA7">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2F1D4198" w14:textId="77777777" w:rsidR="003F3AA7" w:rsidRPr="00CD6535" w:rsidRDefault="003F3AA7" w:rsidP="003F3AA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162B27">
        <w:rPr>
          <w:rStyle w:val="StyleUnderline"/>
        </w:rPr>
        <w:t>and</w:t>
      </w:r>
      <w:r w:rsidRPr="00CD6535">
        <w:rPr>
          <w:rStyle w:val="StyleUnderline"/>
          <w:highlight w:val="green"/>
        </w:rPr>
        <w:t xml:space="preserve">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106A4268" w14:textId="77777777" w:rsidR="003F3AA7" w:rsidRDefault="003F3AA7" w:rsidP="003F3AA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57824F9E" w14:textId="77777777" w:rsidR="003F3AA7" w:rsidRPr="0034418B" w:rsidRDefault="003F3AA7" w:rsidP="003F3AA7">
      <w:pPr>
        <w:rPr>
          <w:sz w:val="12"/>
        </w:rPr>
      </w:pPr>
    </w:p>
    <w:p w14:paraId="3D35574F" w14:textId="77777777" w:rsidR="003F3AA7" w:rsidRDefault="003F3AA7" w:rsidP="003F3AA7">
      <w:pPr>
        <w:pStyle w:val="Heading4"/>
      </w:pPr>
      <w:r>
        <w:t xml:space="preserve">Space dominance is key to US hegemony </w:t>
      </w:r>
    </w:p>
    <w:p w14:paraId="426355A7" w14:textId="77777777" w:rsidR="003F3AA7" w:rsidRPr="00336433" w:rsidRDefault="003F3AA7" w:rsidP="003F3AA7">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77D9CD58" w14:textId="77777777" w:rsidR="003F3AA7" w:rsidRPr="00A50AAF" w:rsidRDefault="003F3AA7" w:rsidP="003F3AA7">
      <w:pPr>
        <w:rPr>
          <w:rStyle w:val="StyleUnderline"/>
        </w:rPr>
      </w:pPr>
      <w:r w:rsidRPr="00926BF8">
        <w:rPr>
          <w:rStyle w:val="Emphasis"/>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79A79576" w14:textId="77777777" w:rsidR="003F3AA7" w:rsidRPr="00A50AAF" w:rsidRDefault="003F3AA7" w:rsidP="003F3AA7">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 xml:space="preserve">to deny America access to space, </w:t>
      </w:r>
      <w:r w:rsidRPr="00926BF8">
        <w:rPr>
          <w:rStyle w:val="StyleUnderline"/>
        </w:rPr>
        <w:t>but</w:t>
      </w:r>
      <w:r w:rsidRPr="00A50AAF">
        <w:rPr>
          <w:rStyle w:val="StyleUnderline"/>
        </w:rPr>
        <w:t xml:space="preserve"> </w:t>
      </w:r>
      <w:r w:rsidRPr="00926BF8">
        <w:rPr>
          <w:rStyle w:val="StyleUnderline"/>
          <w:highlight w:val="green"/>
        </w:rPr>
        <w:t>also</w:t>
      </w:r>
      <w:r w:rsidRPr="00A50AAF">
        <w:rPr>
          <w:rStyle w:val="StyleUnderline"/>
        </w:rPr>
        <w:t xml:space="preserve">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926BF8">
        <w:rPr>
          <w:rStyle w:val="Emphasis"/>
        </w:rPr>
        <w:t>at America’s expense</w:t>
      </w:r>
      <w:r w:rsidRPr="00926BF8">
        <w:rPr>
          <w:rStyle w:val="StyleUnderline"/>
        </w:rPr>
        <w:t>.</w:t>
      </w:r>
      <w:r w:rsidRPr="00A50AAF">
        <w:rPr>
          <w:rStyle w:val="StyleUnderline"/>
        </w:rPr>
        <w:t xml:space="preserve"> </w:t>
      </w:r>
    </w:p>
    <w:p w14:paraId="2D1DD0AC" w14:textId="77777777" w:rsidR="003F3AA7" w:rsidRPr="00336433" w:rsidRDefault="003F3AA7" w:rsidP="003F3AA7">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6BDB1340" w14:textId="77777777" w:rsidR="003F3AA7" w:rsidRDefault="003F3AA7" w:rsidP="003F3AA7">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4E7E6401" w14:textId="77777777" w:rsidR="003F3AA7" w:rsidRDefault="003F3AA7" w:rsidP="003F3AA7"/>
    <w:p w14:paraId="61CF479D" w14:textId="77777777" w:rsidR="003F3AA7" w:rsidRDefault="003F3AA7" w:rsidP="003F3AA7">
      <w:pPr>
        <w:pStyle w:val="Heading4"/>
        <w:rPr>
          <w:rFonts w:eastAsia="Times New Roman"/>
          <w:color w:val="000000"/>
          <w:sz w:val="14"/>
          <w:szCs w:val="22"/>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p>
    <w:p w14:paraId="67FB3649" w14:textId="77777777" w:rsidR="003F3AA7" w:rsidRPr="001A42E6" w:rsidRDefault="003F3AA7" w:rsidP="003F3AA7">
      <w:pPr>
        <w:pStyle w:val="Heading4"/>
        <w:rPr>
          <w:rStyle w:val="Emphasis"/>
          <w:b/>
          <w:iCs w:val="0"/>
          <w:sz w:val="14"/>
          <w:u w:val="none"/>
        </w:rPr>
      </w:pPr>
      <w:r w:rsidRPr="0028415F">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701A90">
        <w:rPr>
          <w:rStyle w:val="Emphasis"/>
          <w:b/>
        </w:rPr>
        <w:t>domestic</w:t>
      </w:r>
      <w:r w:rsidRPr="001A42E6">
        <w:rPr>
          <w:rStyle w:val="Emphasis"/>
          <w:b/>
          <w:highlight w:val="green"/>
        </w:rPr>
        <w:t xml:space="preserve">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926BF8">
        <w:rPr>
          <w:rStyle w:val="Emphasis"/>
          <w:b/>
        </w:rPr>
        <w:t>.</w:t>
      </w:r>
      <w:r w:rsidRPr="00926BF8">
        <w:rPr>
          <w:rStyle w:val="StyleUnderline"/>
          <w:rFonts w:cs="Calibri"/>
        </w:rPr>
        <w:t xml:space="preserve"> But right now, it creates a </w:t>
      </w:r>
      <w:r w:rsidRPr="00926BF8">
        <w:rPr>
          <w:rStyle w:val="Emphasis"/>
          <w:b/>
        </w:rPr>
        <w:t>decade of danger</w:t>
      </w:r>
      <w:r w:rsidRPr="00926BF8">
        <w:rPr>
          <w:rStyle w:val="StyleUnderline"/>
          <w:rFonts w:cs="Calibri"/>
        </w:rPr>
        <w:t xml:space="preserve"> from a system that increasingly realizes it only has a </w:t>
      </w:r>
      <w:r w:rsidRPr="00926BF8">
        <w:rPr>
          <w:rStyle w:val="Emphasis"/>
          <w:b/>
        </w:rPr>
        <w:t>short time</w:t>
      </w:r>
      <w:r w:rsidRPr="00926BF8">
        <w:rPr>
          <w:rStyle w:val="StyleUnderline"/>
          <w:rFonts w:cs="Calibri"/>
        </w:rPr>
        <w:t xml:space="preserve"> to fulfill some of its </w:t>
      </w:r>
      <w:r w:rsidRPr="00926BF8">
        <w:rPr>
          <w:rStyle w:val="Emphasis"/>
          <w:b/>
        </w:rPr>
        <w:t>most critical</w:t>
      </w:r>
      <w:r w:rsidRPr="00926BF8">
        <w:rPr>
          <w:rStyle w:val="StyleUnderline"/>
          <w:rFonts w:cs="Calibri"/>
        </w:rPr>
        <w:t xml:space="preserve">, long-held </w:t>
      </w:r>
      <w:r w:rsidRPr="00926BF8">
        <w:rPr>
          <w:rStyle w:val="Emphasis"/>
          <w:b/>
        </w:rPr>
        <w:t>goals.</w:t>
      </w:r>
    </w:p>
    <w:p w14:paraId="2B5E9012" w14:textId="77777777" w:rsidR="003F3AA7" w:rsidRPr="001A42E6" w:rsidRDefault="003F3AA7" w:rsidP="003F3AA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926BF8">
        <w:rPr>
          <w:rStyle w:val="StyleUnderline"/>
        </w:rPr>
        <w:t xml:space="preserve">structural economic problems, and technological estrangement from global innovation centers are eroding its leverage </w:t>
      </w:r>
      <w:r w:rsidRPr="001A42E6">
        <w:rPr>
          <w:rStyle w:val="StyleUnderline"/>
          <w:highlight w:val="green"/>
        </w:rPr>
        <w:t xml:space="preserve">to </w:t>
      </w:r>
      <w:r w:rsidRPr="001A42E6">
        <w:rPr>
          <w:rStyle w:val="Emphasis"/>
          <w:highlight w:val="green"/>
        </w:rPr>
        <w:t>annex Taiwan</w:t>
      </w:r>
      <w:r w:rsidRPr="001A42E6">
        <w:rPr>
          <w:rStyle w:val="StyleUnderline"/>
        </w:rPr>
        <w:t xml:space="preserve"> and achieve other major strategic objectives. </w:t>
      </w:r>
      <w:r w:rsidRPr="00926BF8">
        <w:rPr>
          <w:rStyle w:val="StyleUnderline"/>
        </w:rPr>
        <w:t xml:space="preserve">As Xi internalizes these challenges, </w:t>
      </w:r>
      <w:r w:rsidRPr="001A42E6">
        <w:rPr>
          <w:rStyle w:val="StyleUnderline"/>
          <w:highlight w:val="green"/>
        </w:rPr>
        <w:t>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926BF8">
        <w:rPr>
          <w:rStyle w:val="StyleUnderline"/>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6F10CD">
        <w:rPr>
          <w:rStyle w:val="StyleUnderline"/>
          <w:highlight w:val="green"/>
        </w:rPr>
        <w:t>the </w:t>
      </w:r>
      <w:r w:rsidRPr="006F10CD">
        <w:rPr>
          <w:rStyle w:val="Emphasis"/>
          <w:highlight w:val="green"/>
        </w:rPr>
        <w:t>South China Sea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926BF8">
        <w:rPr>
          <w:rStyle w:val="Emphasis"/>
        </w:rPr>
        <w:t>Japan</w:t>
      </w:r>
      <w:r w:rsidRPr="001A42E6">
        <w:rPr>
          <w:rStyle w:val="StyleUnderline"/>
        </w:rPr>
        <w:t xml:space="preserve"> and </w:t>
      </w:r>
      <w:r w:rsidRPr="00926BF8">
        <w:rPr>
          <w:rStyle w:val="Emphasis"/>
          <w:highlight w:val="green"/>
        </w:rPr>
        <w:t>Taiwan</w:t>
      </w:r>
      <w:r w:rsidRPr="001A42E6">
        <w:rPr>
          <w:rFonts w:eastAsia="Times New Roman"/>
          <w:color w:val="000000"/>
          <w:sz w:val="14"/>
          <w:szCs w:val="22"/>
        </w:rPr>
        <w:t xml:space="preserve">, pushing </w:t>
      </w:r>
      <w:r w:rsidRPr="001A42E6">
        <w:rPr>
          <w:rStyle w:val="StyleUnderline"/>
          <w:highlight w:val="green"/>
        </w:rPr>
        <w:t xml:space="preserve">border challenges </w:t>
      </w:r>
      <w:r w:rsidRPr="00926BF8">
        <w:rPr>
          <w:rStyle w:val="StyleUnderline"/>
        </w:rPr>
        <w:t xml:space="preserve">against </w:t>
      </w:r>
      <w:r w:rsidRPr="00926BF8">
        <w:rPr>
          <w:rStyle w:val="Emphasis"/>
        </w:rPr>
        <w:t>India</w:t>
      </w:r>
      <w:r w:rsidRPr="00926BF8">
        <w:rPr>
          <w:rStyle w:val="StyleUnderline"/>
        </w:rPr>
        <w:t>,</w:t>
      </w:r>
      <w:r w:rsidRPr="00926BF8">
        <w:rPr>
          <w:rFonts w:eastAsia="Times New Roman"/>
          <w:color w:val="000000"/>
          <w:sz w:val="14"/>
          <w:szCs w:val="22"/>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926BF8">
        <w:rPr>
          <w:rStyle w:val="StyleUnderline"/>
        </w:rPr>
        <w:t>and coercively enveloping </w:t>
      </w:r>
      <w:r w:rsidRPr="00926BF8">
        <w:rPr>
          <w:rStyle w:val="Emphasis"/>
        </w:rPr>
        <w:t>Hong Kong.</w:t>
      </w:r>
    </w:p>
    <w:p w14:paraId="65C9DE8D" w14:textId="77777777" w:rsidR="003F3AA7" w:rsidRPr="001A42E6" w:rsidRDefault="003F3AA7" w:rsidP="003F3AA7">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0C6BA32A" w14:textId="77777777" w:rsidR="003F3AA7" w:rsidRPr="001A42E6" w:rsidRDefault="003F3AA7" w:rsidP="003F3AA7">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926BF8">
        <w:rPr>
          <w:rStyle w:val="Emphasis"/>
        </w:rPr>
        <w:t>concrete constraints</w:t>
      </w:r>
      <w:r w:rsidRPr="00926BF8">
        <w:rPr>
          <w:rStyle w:val="StyleUnderline"/>
        </w:rPr>
        <w:t xml:space="preserve"> on China’s strategic freedom of action may not fully manifest until </w:t>
      </w:r>
      <w:r w:rsidRPr="00926BF8">
        <w:rPr>
          <w:rStyle w:val="Emphasis"/>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185F30DE" w14:textId="77777777" w:rsidR="003F3AA7" w:rsidRPr="001A42E6" w:rsidRDefault="003F3AA7" w:rsidP="003F3AA7">
      <w:pPr>
        <w:spacing w:before="100" w:beforeAutospacing="1" w:after="100" w:afterAutospacing="1"/>
        <w:rPr>
          <w:rStyle w:val="StyleUnderline"/>
        </w:rPr>
      </w:pPr>
      <w:r w:rsidRPr="00926BF8">
        <w:rPr>
          <w:rStyle w:val="Emphasis"/>
        </w:rPr>
        <w:t>Beijing will likely conclude</w:t>
      </w:r>
      <w:r w:rsidRPr="00926BF8">
        <w:rPr>
          <w:rStyle w:val="StyleUnderline"/>
        </w:rPr>
        <w:t xml:space="preserve"> that under current diplomatic, economic, and force postures</w:t>
      </w:r>
      <w:r w:rsidRPr="00926BF8">
        <w:rPr>
          <w:rFonts w:eastAsia="Times New Roman"/>
          <w:color w:val="000000"/>
          <w:sz w:val="14"/>
          <w:szCs w:val="22"/>
        </w:rPr>
        <w:t xml:space="preserve"> for both </w:t>
      </w:r>
      <w:r w:rsidRPr="00926BF8">
        <w:rPr>
          <w:rStyle w:val="Emphasis"/>
        </w:rPr>
        <w:t>“gray zone”</w:t>
      </w:r>
      <w:r w:rsidRPr="00926BF8">
        <w:rPr>
          <w:rStyle w:val="StyleUnderline"/>
        </w:rPr>
        <w:t xml:space="preserve"> and </w:t>
      </w:r>
      <w:r w:rsidRPr="00926BF8">
        <w:rPr>
          <w:rStyle w:val="Emphasis"/>
        </w:rPr>
        <w:t>high-end</w:t>
      </w:r>
      <w:r w:rsidRPr="00926BF8">
        <w:rPr>
          <w:rStyle w:val="StyleUnderline"/>
        </w:rPr>
        <w:t xml:space="preserve"> scenarios</w:t>
      </w:r>
      <w:r w:rsidRPr="00926BF8">
        <w:rPr>
          <w:rFonts w:eastAsia="Times New Roman"/>
          <w:color w:val="000000"/>
          <w:sz w:val="14"/>
          <w:szCs w:val="22"/>
        </w:rPr>
        <w:t xml:space="preserve">, the 2021 to late </w:t>
      </w:r>
      <w:r w:rsidRPr="00926BF8">
        <w:rPr>
          <w:rStyle w:val="StyleUnderline"/>
        </w:rPr>
        <w:t>20</w:t>
      </w:r>
      <w:r w:rsidRPr="00926BF8">
        <w:rPr>
          <w:rStyle w:val="Emphasis"/>
        </w:rPr>
        <w:t>20s timeframe still 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16E26761" w14:textId="77777777" w:rsidR="003F3AA7" w:rsidRPr="001A42E6" w:rsidRDefault="003F3AA7" w:rsidP="003F3AA7">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 xml:space="preserve">before </w:t>
      </w:r>
      <w:r w:rsidRPr="00926BF8">
        <w:rPr>
          <w:rStyle w:val="StyleUnderline"/>
        </w:rPr>
        <w:t>what will</w:t>
      </w:r>
      <w:r w:rsidRPr="001A42E6">
        <w:rPr>
          <w:rStyle w:val="StyleUnderline"/>
        </w:rPr>
        <w:t xml:space="preserve"> likely </w:t>
      </w:r>
      <w:r w:rsidRPr="00926BF8">
        <w:rPr>
          <w:rStyle w:val="StyleUnderline"/>
        </w:rPr>
        <w:t>be</w:t>
      </w:r>
      <w:r w:rsidRPr="001A42E6">
        <w:rPr>
          <w:rStyle w:val="StyleUnderline"/>
          <w:highlight w:val="green"/>
        </w:rPr>
        <w:t xml:space="preserve"> a </w:t>
      </w:r>
      <w:r w:rsidRPr="001A42E6">
        <w:rPr>
          <w:rStyle w:val="Emphasis"/>
          <w:highlight w:val="green"/>
        </w:rPr>
        <w:t>waning of Chinese power.</w:t>
      </w:r>
    </w:p>
    <w:p w14:paraId="06A4A698" w14:textId="77777777" w:rsidR="003F3AA7" w:rsidRPr="001A42E6" w:rsidRDefault="003F3AA7" w:rsidP="003F3AA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w:t>
      </w:r>
      <w:r w:rsidRPr="00701A90">
        <w:rPr>
          <w:rStyle w:val="StyleUnderline"/>
          <w:highlight w:val="green"/>
        </w:rPr>
        <w:t xml:space="preserve">it may </w:t>
      </w:r>
      <w:r w:rsidRPr="00701A90">
        <w:rPr>
          <w:rStyle w:val="Emphasis"/>
          <w:highlight w:val="green"/>
        </w:rPr>
        <w:t xml:space="preserve">never </w:t>
      </w:r>
      <w:r w:rsidRPr="001A42E6">
        <w:rPr>
          <w:rStyle w:val="Emphasis"/>
          <w:highlight w:val="green"/>
        </w:rPr>
        <w:t>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597CB17" w14:textId="77777777" w:rsidR="003F3AA7" w:rsidRPr="001A42E6" w:rsidRDefault="003F3AA7" w:rsidP="003F3AA7">
      <w:pPr>
        <w:spacing w:before="100" w:beforeAutospacing="1" w:after="100" w:afterAutospacing="1"/>
        <w:rPr>
          <w:rFonts w:eastAsia="Times New Roman"/>
          <w:color w:val="000000"/>
          <w:sz w:val="14"/>
          <w:szCs w:val="22"/>
        </w:rPr>
      </w:pPr>
      <w:r w:rsidRPr="00926BF8">
        <w:rPr>
          <w:rStyle w:val="StyleUnderline"/>
        </w:rPr>
        <w:t xml:space="preserve">China’s </w:t>
      </w:r>
      <w:r w:rsidRPr="00926BF8">
        <w:rPr>
          <w:rStyle w:val="Emphasis"/>
        </w:rPr>
        <w:t>skyrocketing household debt</w:t>
      </w:r>
      <w:r w:rsidRPr="00926BF8">
        <w:rPr>
          <w:rStyle w:val="StyleUnderline"/>
        </w:rPr>
        <w:t xml:space="preserve"> levels exemplify structural economic constraints that are emerging much earlier than they did for the United States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B572232" w14:textId="77777777" w:rsidR="003F3AA7" w:rsidRPr="001A42E6" w:rsidRDefault="003F3AA7" w:rsidP="003F3AA7">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w:t>
      </w:r>
      <w:r w:rsidRPr="00926BF8">
        <w:rPr>
          <w:rStyle w:val="Emphasis"/>
        </w:rPr>
        <w:t xml:space="preserve">age </w:t>
      </w:r>
      <w:r w:rsidRPr="00926BF8">
        <w:rPr>
          <w:rStyle w:val="Emphasis"/>
          <w:highlight w:val="green"/>
        </w:rPr>
        <w:t>p</w:t>
      </w:r>
      <w:r w:rsidRPr="001A42E6">
        <w:rPr>
          <w:rStyle w:val="Emphasis"/>
          <w:highlight w:val="green"/>
        </w:rPr>
        <w:t>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38C7C749" w14:textId="77777777" w:rsidR="003F3AA7" w:rsidRPr="001A42E6" w:rsidRDefault="003F3AA7" w:rsidP="003F3AA7">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926BF8">
        <w:rPr>
          <w:rStyle w:val="Emphasis"/>
        </w:rPr>
        <w:t>China</w:t>
      </w:r>
      <w:r w:rsidRPr="001A42E6">
        <w:rPr>
          <w:rStyle w:val="Emphasis"/>
        </w:rPr>
        <w:t xml:space="preserve"> </w:t>
      </w:r>
      <w:r w:rsidRPr="00926BF8">
        <w:rPr>
          <w:rStyle w:val="Emphasis"/>
        </w:rPr>
        <w:t xml:space="preserve">also faces </w:t>
      </w:r>
      <w:r w:rsidRPr="001A42E6">
        <w:rPr>
          <w:rStyle w:val="Emphasis"/>
          <w:highlight w:val="green"/>
        </w:rPr>
        <w:t>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6334FD4E" w14:textId="77777777" w:rsidR="003F3AA7" w:rsidRPr="001A42E6" w:rsidRDefault="003F3AA7" w:rsidP="003F3AA7">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2E6859D" w14:textId="77777777" w:rsidR="003F3AA7" w:rsidRPr="001A42E6" w:rsidRDefault="003F3AA7" w:rsidP="003F3AA7">
      <w:pPr>
        <w:spacing w:before="100" w:beforeAutospacing="1" w:after="100" w:afterAutospacing="1"/>
        <w:rPr>
          <w:rStyle w:val="StyleUnderline"/>
        </w:rPr>
      </w:pPr>
      <w:r w:rsidRPr="006F530D">
        <w:rPr>
          <w:rStyle w:val="StyleUnderline"/>
        </w:rPr>
        <w:t xml:space="preserve">Each of these </w:t>
      </w:r>
      <w:r w:rsidRPr="00926BF8">
        <w:rPr>
          <w:rStyle w:val="StyleUnderline"/>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 xml:space="preserve">raise questions about </w:t>
      </w:r>
      <w:r w:rsidRPr="00926BF8">
        <w:rPr>
          <w:rStyle w:val="Emphasis"/>
          <w:highlight w:val="green"/>
        </w:rPr>
        <w:t>Xi</w:t>
      </w:r>
      <w:r w:rsidRPr="00926BF8">
        <w:rPr>
          <w:rStyle w:val="Emphasis"/>
        </w:rPr>
        <w:t>’s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926BF8">
        <w:rPr>
          <w:rStyle w:val="StyleUnderline"/>
        </w:rPr>
        <w:t>insecurity</w:t>
      </w:r>
      <w:r w:rsidRPr="001A42E6">
        <w:rPr>
          <w:rStyle w:val="StyleUnderline"/>
        </w:rPr>
        <w:t xml:space="preserve"> induced is thereby intense enough to </w:t>
      </w:r>
      <w:r w:rsidRPr="00926BF8">
        <w:rPr>
          <w:rStyle w:val="StyleUnderline"/>
        </w:rPr>
        <w:t xml:space="preserve">drive </w:t>
      </w:r>
      <w:r w:rsidRPr="00926BF8">
        <w:rPr>
          <w:rStyle w:val="Emphasis"/>
        </w:rPr>
        <w:t>high-stake</w:t>
      </w:r>
      <w:r w:rsidRPr="00926BF8">
        <w:rPr>
          <w:rStyle w:val="StyleUnderline"/>
        </w:rPr>
        <w:t>, high-consequence posturing and action.</w:t>
      </w:r>
    </w:p>
    <w:p w14:paraId="60A07734" w14:textId="77777777" w:rsidR="003F3AA7" w:rsidRPr="001A42E6" w:rsidRDefault="003F3AA7" w:rsidP="003F3AA7">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0709F551" w14:textId="77777777" w:rsidR="003F3AA7" w:rsidRPr="001A42E6" w:rsidRDefault="003F3AA7" w:rsidP="003F3AA7">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2414CC5D" w14:textId="77777777" w:rsidR="003F3AA7" w:rsidRPr="001A42E6" w:rsidRDefault="003F3AA7" w:rsidP="003F3AA7">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4CF0DE81" w14:textId="77777777" w:rsidR="003F3AA7" w:rsidRPr="001A42E6" w:rsidRDefault="003F3AA7" w:rsidP="003F3AA7">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F94E915" w14:textId="77777777" w:rsidR="003F3AA7" w:rsidRPr="001A42E6" w:rsidRDefault="003F3AA7" w:rsidP="003F3AA7">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1EBEABE3" w14:textId="77777777" w:rsidR="003F3AA7" w:rsidRPr="001A42E6" w:rsidRDefault="003F3AA7" w:rsidP="003F3AA7">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13D4F477" w14:textId="77777777" w:rsidR="003F3AA7" w:rsidRPr="001A42E6" w:rsidRDefault="003F3AA7" w:rsidP="003F3AA7">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BB33A44" w14:textId="77777777" w:rsidR="003F3AA7" w:rsidRPr="001A42E6" w:rsidRDefault="003F3AA7" w:rsidP="003F3AA7">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5CF3604" w14:textId="77777777" w:rsidR="003F3AA7" w:rsidRPr="001A42E6" w:rsidRDefault="003F3AA7" w:rsidP="003F3AA7">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Crude oil, grain, strategic metals stockpiles—the commercial community (Planet Labs, </w:t>
      </w:r>
      <w:proofErr w:type="spellStart"/>
      <w:r w:rsidRPr="001A42E6">
        <w:rPr>
          <w:rFonts w:eastAsia="Times New Roman"/>
          <w:color w:val="000000"/>
          <w:sz w:val="14"/>
          <w:szCs w:val="13"/>
        </w:rPr>
        <w:t>Ursa</w:t>
      </w:r>
      <w:proofErr w:type="spellEnd"/>
      <w:r w:rsidRPr="001A42E6">
        <w:rPr>
          <w:rFonts w:eastAsia="Times New Roman"/>
          <w:color w:val="000000"/>
          <w:sz w:val="14"/>
          <w:szCs w:val="13"/>
        </w:rPr>
        <w:t xml:space="preserve">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9582647" w14:textId="77777777" w:rsidR="003F3AA7" w:rsidRPr="001A42E6" w:rsidRDefault="003F3AA7" w:rsidP="003F3AA7">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15C117B6" w14:textId="77777777" w:rsidR="003F3AA7" w:rsidRPr="001A42E6" w:rsidRDefault="003F3AA7" w:rsidP="003F3AA7">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BB75126" w14:textId="77777777" w:rsidR="003F3AA7" w:rsidRPr="001A42E6" w:rsidRDefault="003F3AA7" w:rsidP="003F3AA7">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2B0E2D7" w14:textId="77777777" w:rsidR="003F3AA7" w:rsidRPr="001A42E6" w:rsidRDefault="003F3AA7" w:rsidP="003F3AA7">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6FB293F" w14:textId="77777777" w:rsidR="003F3AA7" w:rsidRPr="001A42E6" w:rsidRDefault="003F3AA7" w:rsidP="003F3AA7">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2C6A393E" w14:textId="77777777" w:rsidR="003F3AA7" w:rsidRPr="001A42E6" w:rsidRDefault="003F3AA7" w:rsidP="003F3AA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701A90">
        <w:rPr>
          <w:rStyle w:val="StyleUnderline"/>
        </w:rPr>
        <w:t xml:space="preserve">survival </w:t>
      </w:r>
      <w:r w:rsidRPr="001A42E6">
        <w:rPr>
          <w:rStyle w:val="StyleUnderline"/>
          <w:highlight w:val="green"/>
        </w:rPr>
        <w:t>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0222D3D2" w14:textId="77777777" w:rsidR="003F3AA7" w:rsidRPr="001A42E6" w:rsidRDefault="003F3AA7" w:rsidP="003F3AA7">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0D24E008" w14:textId="77777777" w:rsidR="003F3AA7" w:rsidRPr="001A42E6" w:rsidRDefault="003F3AA7" w:rsidP="003F3AA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AB343FC" w14:textId="77777777" w:rsidR="003F3AA7" w:rsidRPr="00E60CC6" w:rsidRDefault="003F3AA7" w:rsidP="003F3AA7">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2A440A68" w14:textId="77777777" w:rsidR="003F3AA7" w:rsidRPr="00166EFC" w:rsidRDefault="003F3AA7" w:rsidP="003F3AA7">
      <w:pPr>
        <w:pStyle w:val="Heading4"/>
        <w:rPr>
          <w:rFonts w:cs="Calibri"/>
        </w:rPr>
      </w:pPr>
      <w:r w:rsidRPr="00166EFC">
        <w:rPr>
          <w:rFonts w:cs="Calibri"/>
        </w:rPr>
        <w:t xml:space="preserve">No </w:t>
      </w:r>
      <w:r>
        <w:rPr>
          <w:rFonts w:cs="Calibri"/>
        </w:rPr>
        <w:t xml:space="preserve">US </w:t>
      </w:r>
      <w:proofErr w:type="spellStart"/>
      <w:r w:rsidRPr="00166EFC">
        <w:rPr>
          <w:rFonts w:cs="Calibri"/>
        </w:rPr>
        <w:t>heg</w:t>
      </w:r>
      <w:proofErr w:type="spellEnd"/>
      <w:r w:rsidRPr="00166EFC">
        <w:rPr>
          <w:rFonts w:cs="Calibri"/>
        </w:rPr>
        <w:t xml:space="preserve"> means </w:t>
      </w:r>
      <w:r w:rsidRPr="00166EFC">
        <w:rPr>
          <w:rFonts w:cs="Calibri"/>
          <w:u w:val="single"/>
        </w:rPr>
        <w:t xml:space="preserve">cascading </w:t>
      </w:r>
      <w:proofErr w:type="spellStart"/>
      <w:r w:rsidRPr="00166EFC">
        <w:rPr>
          <w:rFonts w:cs="Calibri"/>
          <w:u w:val="single"/>
        </w:rPr>
        <w:t>prolif</w:t>
      </w:r>
      <w:proofErr w:type="spellEnd"/>
      <w:r w:rsidRPr="00166EFC">
        <w:rPr>
          <w:rFonts w:cs="Calibri"/>
        </w:rPr>
        <w:t xml:space="preserve"> and </w:t>
      </w:r>
      <w:r w:rsidRPr="00166EFC">
        <w:rPr>
          <w:rFonts w:cs="Calibri"/>
          <w:u w:val="single"/>
        </w:rPr>
        <w:t>extinction</w:t>
      </w:r>
      <w:r w:rsidRPr="00166EFC">
        <w:rPr>
          <w:rFonts w:cs="Calibri"/>
        </w:rPr>
        <w:t xml:space="preserve"> – deterrence </w:t>
      </w:r>
      <w:r w:rsidRPr="00166EFC">
        <w:rPr>
          <w:rFonts w:cs="Calibri"/>
          <w:u w:val="single"/>
        </w:rPr>
        <w:t>doesn’t check</w:t>
      </w:r>
      <w:r w:rsidRPr="00166EFC">
        <w:rPr>
          <w:rFonts w:cs="Calibri"/>
        </w:rPr>
        <w:t xml:space="preserve"> and pursuit of </w:t>
      </w:r>
      <w:proofErr w:type="spellStart"/>
      <w:r w:rsidRPr="00166EFC">
        <w:rPr>
          <w:rFonts w:cs="Calibri"/>
          <w:u w:val="single"/>
        </w:rPr>
        <w:t>heg</w:t>
      </w:r>
      <w:proofErr w:type="spellEnd"/>
      <w:r w:rsidRPr="00166EFC">
        <w:rPr>
          <w:rFonts w:cs="Calibri"/>
          <w:u w:val="single"/>
        </w:rPr>
        <w:t xml:space="preserve"> is inevitable</w:t>
      </w:r>
      <w:r w:rsidRPr="00166EFC">
        <w:rPr>
          <w:rFonts w:cs="Calibri"/>
        </w:rPr>
        <w:t>.</w:t>
      </w:r>
    </w:p>
    <w:p w14:paraId="0F50099B" w14:textId="77777777" w:rsidR="003F3AA7" w:rsidRPr="00166EFC" w:rsidRDefault="003F3AA7" w:rsidP="003F3AA7">
      <w:pPr>
        <w:rPr>
          <w:rStyle w:val="Style13ptBold"/>
        </w:rPr>
      </w:pPr>
      <w:r w:rsidRPr="00166EFC">
        <w:rPr>
          <w:rStyle w:val="Style13ptBold"/>
        </w:rPr>
        <w:t xml:space="preserve">Brands 15 </w:t>
      </w:r>
      <w:proofErr w:type="gramStart"/>
      <w:r w:rsidRPr="00166EFC">
        <w:t>( Hal</w:t>
      </w:r>
      <w:proofErr w:type="gramEnd"/>
      <w:r w:rsidRPr="00166EFC">
        <w:t xml:space="preserve"> Brands is on the faculty at the Sanford School of Public Policy at Duke University The Elliott School of International Affairs The Washington Quarterly Summer 2015 38:2 pp. 7–28)</w:t>
      </w:r>
    </w:p>
    <w:p w14:paraId="0C8D4046" w14:textId="77777777" w:rsidR="003F3AA7" w:rsidRPr="00166EFC" w:rsidRDefault="003F3AA7" w:rsidP="003F3AA7">
      <w:pPr>
        <w:rPr>
          <w:sz w:val="14"/>
        </w:rPr>
      </w:pPr>
      <w:r w:rsidRPr="00166EFC">
        <w:rPr>
          <w:rStyle w:val="Emphasis"/>
        </w:rPr>
        <w:t>One can tell a similar story about the relative stability of the post-war order</w:t>
      </w:r>
      <w:r w:rsidRPr="00166EFC">
        <w:rPr>
          <w:sz w:val="14"/>
        </w:rPr>
        <w:t>. As even some leading offshore balancers have acknowledged</w:t>
      </w:r>
      <w:r w:rsidRPr="00166EFC">
        <w:rPr>
          <w:rStyle w:val="StyleUnderline"/>
        </w:rPr>
        <w:t xml:space="preserve">, the </w:t>
      </w:r>
      <w:r w:rsidRPr="00166EFC">
        <w:rPr>
          <w:rStyle w:val="StyleUnderline"/>
          <w:highlight w:val="green"/>
        </w:rPr>
        <w:t>lack of</w:t>
      </w:r>
      <w:r w:rsidRPr="00166EFC">
        <w:rPr>
          <w:rStyle w:val="StyleUnderline"/>
        </w:rPr>
        <w:t xml:space="preserve"> </w:t>
      </w:r>
      <w:r w:rsidRPr="00166EFC">
        <w:rPr>
          <w:rStyle w:val="StyleUnderline"/>
          <w:highlight w:val="green"/>
        </w:rPr>
        <w:t>conflict</w:t>
      </w:r>
      <w:r w:rsidRPr="00166EFC">
        <w:rPr>
          <w:rStyle w:val="StyleUnderline"/>
        </w:rPr>
        <w:t xml:space="preserve"> in regions like Europe in recent decades </w:t>
      </w:r>
      <w:r w:rsidRPr="00C3184E">
        <w:rPr>
          <w:rStyle w:val="Emphasis"/>
        </w:rPr>
        <w:t>is not something that has occurred naturally</w:t>
      </w:r>
      <w:r w:rsidRPr="00C3184E">
        <w:rPr>
          <w:sz w:val="14"/>
        </w:rPr>
        <w:t xml:space="preserve">. </w:t>
      </w:r>
      <w:r w:rsidRPr="00C3184E">
        <w:rPr>
          <w:rStyle w:val="StyleUnderline"/>
        </w:rPr>
        <w:t>It has</w:t>
      </w:r>
      <w:r w:rsidRPr="00166EFC">
        <w:rPr>
          <w:rStyle w:val="StyleUnderline"/>
        </w:rPr>
        <w:t xml:space="preserve"> </w:t>
      </w:r>
      <w:r w:rsidRPr="00C3184E">
        <w:rPr>
          <w:rStyle w:val="StyleUnderline"/>
          <w:highlight w:val="green"/>
        </w:rPr>
        <w:t xml:space="preserve">occurred </w:t>
      </w:r>
      <w:r w:rsidRPr="00C3184E">
        <w:rPr>
          <w:rStyle w:val="Emphasis"/>
          <w:highlight w:val="green"/>
        </w:rPr>
        <w:t>because</w:t>
      </w:r>
      <w:r w:rsidRPr="00C3184E">
        <w:rPr>
          <w:rStyle w:val="Emphasis"/>
        </w:rPr>
        <w:t xml:space="preserve"> the </w:t>
      </w:r>
      <w:r w:rsidRPr="00166EFC">
        <w:rPr>
          <w:rStyle w:val="Emphasis"/>
          <w:highlight w:val="green"/>
        </w:rPr>
        <w:t>“American pacifier” has suppressed</w:t>
      </w:r>
      <w:r w:rsidRPr="00166EFC">
        <w:rPr>
          <w:rStyle w:val="Emphasis"/>
        </w:rPr>
        <w:t xml:space="preserve"> precisely the </w:t>
      </w:r>
      <w:r w:rsidRPr="00166EFC">
        <w:rPr>
          <w:rStyle w:val="Emphasis"/>
          <w:highlight w:val="green"/>
        </w:rPr>
        <w:t xml:space="preserve">dynamics that </w:t>
      </w:r>
      <w:r w:rsidRPr="00C3184E">
        <w:rPr>
          <w:rStyle w:val="Emphasis"/>
        </w:rPr>
        <w:t xml:space="preserve">previously </w:t>
      </w:r>
      <w:r w:rsidRPr="00166EFC">
        <w:rPr>
          <w:rStyle w:val="Emphasis"/>
          <w:highlight w:val="green"/>
        </w:rPr>
        <w:t>foster</w:t>
      </w:r>
      <w:r w:rsidRPr="00C3184E">
        <w:rPr>
          <w:rStyle w:val="Emphasis"/>
        </w:rPr>
        <w:t>ed</w:t>
      </w:r>
      <w:r w:rsidRPr="00166EFC">
        <w:rPr>
          <w:rStyle w:val="Emphasis"/>
          <w:highlight w:val="green"/>
        </w:rPr>
        <w:t xml:space="preserve"> </w:t>
      </w:r>
      <w:r w:rsidRPr="00166EFC">
        <w:rPr>
          <w:rStyle w:val="Emphasis"/>
        </w:rPr>
        <w:t xml:space="preserve">geopolitical </w:t>
      </w:r>
      <w:r w:rsidRPr="00166EFC">
        <w:rPr>
          <w:rStyle w:val="Emphasis"/>
          <w:highlight w:val="green"/>
        </w:rPr>
        <w:t>turmoil</w:t>
      </w:r>
      <w:r w:rsidRPr="00166EFC">
        <w:rPr>
          <w:sz w:val="14"/>
        </w:rPr>
        <w:t xml:space="preserve">. </w:t>
      </w:r>
      <w:r w:rsidRPr="00166EFC">
        <w:rPr>
          <w:rStyle w:val="StyleUnderline"/>
        </w:rPr>
        <w:t xml:space="preserve">That pacifier has </w:t>
      </w:r>
      <w:r w:rsidRPr="00166EFC">
        <w:rPr>
          <w:rStyle w:val="Emphasis"/>
          <w:highlight w:val="green"/>
        </w:rPr>
        <w:t xml:space="preserve">limited arms races </w:t>
      </w:r>
      <w:r w:rsidRPr="00166EFC">
        <w:rPr>
          <w:rStyle w:val="Emphasis"/>
        </w:rPr>
        <w:t xml:space="preserve">and security competitions </w:t>
      </w:r>
      <w:r w:rsidRPr="00C3184E">
        <w:rPr>
          <w:rStyle w:val="Emphasis"/>
          <w:highlight w:val="green"/>
        </w:rPr>
        <w:t>by</w:t>
      </w:r>
      <w:r w:rsidRPr="00166EFC">
        <w:rPr>
          <w:rStyle w:val="Emphasis"/>
        </w:rPr>
        <w:t xml:space="preserve"> </w:t>
      </w:r>
      <w:r w:rsidRPr="00166EFC">
        <w:rPr>
          <w:rStyle w:val="Emphasis"/>
          <w:highlight w:val="green"/>
        </w:rPr>
        <w:t>providing</w:t>
      </w:r>
      <w:r w:rsidRPr="00166EFC">
        <w:rPr>
          <w:rStyle w:val="Emphasis"/>
        </w:rPr>
        <w:t xml:space="preserve"> the </w:t>
      </w:r>
      <w:r w:rsidRPr="00166EFC">
        <w:rPr>
          <w:rStyle w:val="Emphasis"/>
          <w:highlight w:val="green"/>
        </w:rPr>
        <w:t xml:space="preserve">protection that allows other countries to under-build </w:t>
      </w:r>
      <w:r w:rsidRPr="00C3184E">
        <w:rPr>
          <w:rStyle w:val="Emphasis"/>
        </w:rPr>
        <w:t xml:space="preserve">their </w:t>
      </w:r>
      <w:r w:rsidRPr="00166EFC">
        <w:rPr>
          <w:rStyle w:val="Emphasis"/>
          <w:highlight w:val="green"/>
        </w:rPr>
        <w:t>militaries</w:t>
      </w:r>
      <w:r w:rsidRPr="00166EFC">
        <w:rPr>
          <w:rStyle w:val="StyleUnderline"/>
        </w:rPr>
        <w:t xml:space="preserve">. It has soothed historical rivalries by affording a climate of security in which powerful countries like Germany and Japan could be revived economically and </w:t>
      </w:r>
      <w:r w:rsidRPr="00166EFC">
        <w:rPr>
          <w:rStyle w:val="Emphasis"/>
        </w:rPr>
        <w:t>reintegrated into</w:t>
      </w:r>
      <w:r w:rsidRPr="00166EFC">
        <w:rPr>
          <w:rStyle w:val="StyleUnderline"/>
        </w:rPr>
        <w:t xml:space="preserve"> thriving and fairly cooperative </w:t>
      </w:r>
      <w:r w:rsidRPr="00166EFC">
        <w:rPr>
          <w:rStyle w:val="Emphasis"/>
        </w:rPr>
        <w:t>regional orders</w:t>
      </w:r>
      <w:r w:rsidRPr="00166EFC">
        <w:rPr>
          <w:rStyle w:val="StyleUnderline"/>
        </w:rPr>
        <w:t>.</w:t>
      </w:r>
      <w:r w:rsidRPr="00166EFC">
        <w:rPr>
          <w:sz w:val="14"/>
        </w:rPr>
        <w:t xml:space="preserve"> </w:t>
      </w:r>
      <w:r w:rsidRPr="00166EFC">
        <w:rPr>
          <w:rStyle w:val="StyleUnderline"/>
        </w:rPr>
        <w:t xml:space="preserve">It has </w:t>
      </w:r>
      <w:r w:rsidRPr="00166EFC">
        <w:rPr>
          <w:rStyle w:val="StyleUnderline"/>
          <w:highlight w:val="green"/>
        </w:rPr>
        <w:t xml:space="preserve">induced caution in the behavior of </w:t>
      </w:r>
      <w:r w:rsidRPr="00166EFC">
        <w:rPr>
          <w:rStyle w:val="Emphasis"/>
          <w:highlight w:val="green"/>
        </w:rPr>
        <w:t>allies and adversaries alike</w:t>
      </w:r>
      <w:r w:rsidRPr="00166EFC">
        <w:rPr>
          <w:rStyle w:val="StyleUnderline"/>
        </w:rPr>
        <w:t xml:space="preserve">, </w:t>
      </w:r>
      <w:r w:rsidRPr="00166EFC">
        <w:rPr>
          <w:rStyle w:val="Emphasis"/>
          <w:highlight w:val="green"/>
        </w:rPr>
        <w:t>deterring aggression</w:t>
      </w:r>
      <w:r w:rsidRPr="00166EFC">
        <w:rPr>
          <w:rStyle w:val="Emphasis"/>
        </w:rPr>
        <w:t xml:space="preserve"> </w:t>
      </w:r>
      <w:r w:rsidRPr="00166EFC">
        <w:rPr>
          <w:rStyle w:val="Emphasis"/>
          <w:highlight w:val="green"/>
        </w:rPr>
        <w:t>and dissuading other destabilizing behavior</w:t>
      </w:r>
      <w:r w:rsidRPr="00166EFC">
        <w:rPr>
          <w:sz w:val="14"/>
        </w:rPr>
        <w:t>. As John Mearsheimer has noted, the United States “effectively acts as a night watchman,” lending order to an otherwise disorderly and anarchical environment.45</w:t>
      </w:r>
    </w:p>
    <w:p w14:paraId="21E7836A" w14:textId="77777777" w:rsidR="003F3AA7" w:rsidRDefault="003F3AA7" w:rsidP="003F3AA7">
      <w:pPr>
        <w:shd w:val="clear" w:color="auto" w:fill="FFFFFF"/>
        <w:rPr>
          <w:rStyle w:val="Emphasis"/>
        </w:rPr>
      </w:pPr>
      <w:r w:rsidRPr="00166EFC">
        <w:rPr>
          <w:rStyle w:val="StyleUnderline"/>
        </w:rPr>
        <w:t xml:space="preserve">What would happen </w:t>
      </w:r>
      <w:r w:rsidRPr="00166EFC">
        <w:rPr>
          <w:rStyle w:val="StyleUnderline"/>
          <w:highlight w:val="green"/>
        </w:rPr>
        <w:t>if Washington backed away from this role</w:t>
      </w:r>
      <w:r w:rsidRPr="00166EFC">
        <w:t xml:space="preserve">? The most logical answer is that </w:t>
      </w:r>
      <w:r w:rsidRPr="00166EFC">
        <w:rPr>
          <w:rStyle w:val="Emphasis"/>
        </w:rPr>
        <w:t xml:space="preserve">both U.S. influence and </w:t>
      </w:r>
      <w:r w:rsidRPr="00166EFC">
        <w:rPr>
          <w:rStyle w:val="Emphasis"/>
          <w:highlight w:val="green"/>
        </w:rPr>
        <w:t>global stability would suffer</w:t>
      </w:r>
      <w:r w:rsidRPr="00166EFC">
        <w:t xml:space="preserve">. </w:t>
      </w:r>
      <w:r w:rsidRPr="00166EFC">
        <w:rPr>
          <w:rStyle w:val="StyleUnderline"/>
        </w:rPr>
        <w:t>With respect to influence,</w:t>
      </w:r>
      <w:r w:rsidRPr="00166EFC">
        <w:t xml:space="preserve"> </w:t>
      </w:r>
      <w:r w:rsidRPr="00701A90">
        <w:rPr>
          <w:rStyle w:val="StyleUnderline"/>
        </w:rPr>
        <w:t>the</w:t>
      </w:r>
      <w:r w:rsidRPr="00701A90">
        <w:t xml:space="preserve"> </w:t>
      </w:r>
      <w:r w:rsidRPr="00701A90">
        <w:rPr>
          <w:rStyle w:val="Emphasis"/>
        </w:rPr>
        <w:t>U</w:t>
      </w:r>
      <w:r w:rsidRPr="00166EFC">
        <w:t xml:space="preserve">nited </w:t>
      </w:r>
      <w:r w:rsidRPr="00701A90">
        <w:rPr>
          <w:rStyle w:val="Emphasis"/>
        </w:rPr>
        <w:t>S</w:t>
      </w:r>
      <w:r w:rsidRPr="00166EFC">
        <w:t xml:space="preserve">tates </w:t>
      </w:r>
      <w:r w:rsidRPr="00701A90">
        <w:rPr>
          <w:rStyle w:val="StyleUnderline"/>
        </w:rPr>
        <w:t>would</w:t>
      </w:r>
      <w:r w:rsidRPr="00166EFC">
        <w:t xml:space="preserve"> effectively </w:t>
      </w:r>
      <w:r w:rsidRPr="00701A90">
        <w:rPr>
          <w:rStyle w:val="StyleUnderline"/>
        </w:rPr>
        <w:t xml:space="preserve">be </w:t>
      </w:r>
      <w:r w:rsidRPr="00701A90">
        <w:rPr>
          <w:rStyle w:val="Emphasis"/>
        </w:rPr>
        <w:t xml:space="preserve">surrendering </w:t>
      </w:r>
      <w:r w:rsidRPr="00C3184E">
        <w:rPr>
          <w:rStyle w:val="Emphasis"/>
        </w:rPr>
        <w:t>the most powerful bargaining chip</w:t>
      </w:r>
      <w:r w:rsidRPr="00166EFC">
        <w:rPr>
          <w:rStyle w:val="StyleUnderline"/>
        </w:rPr>
        <w:t xml:space="preserve"> it has traditionally wielded in dealing with friends and </w:t>
      </w:r>
      <w:proofErr w:type="gramStart"/>
      <w:r w:rsidRPr="00166EFC">
        <w:rPr>
          <w:rStyle w:val="StyleUnderline"/>
        </w:rPr>
        <w:t>allies,</w:t>
      </w:r>
      <w:r w:rsidRPr="00166EFC">
        <w:t xml:space="preserve"> </w:t>
      </w:r>
      <w:r w:rsidRPr="00166EFC">
        <w:rPr>
          <w:rStyle w:val="StyleUnderline"/>
        </w:rPr>
        <w:t>and</w:t>
      </w:r>
      <w:proofErr w:type="gramEnd"/>
      <w:r w:rsidRPr="00166EFC">
        <w:rPr>
          <w:rStyle w:val="StyleUnderline"/>
        </w:rPr>
        <w:t xml:space="preserve"> jeopardizing the position of leadership it has used to shape bilateral and regional </w:t>
      </w:r>
      <w:r w:rsidRPr="00166EFC">
        <w:rPr>
          <w:rStyle w:val="Emphasis"/>
        </w:rPr>
        <w:t>agendas for decades</w:t>
      </w:r>
      <w:r w:rsidRPr="00166EFC">
        <w:t xml:space="preserve">. </w:t>
      </w:r>
      <w:r w:rsidRPr="00166EFC">
        <w:rPr>
          <w:rStyle w:val="Emphasis"/>
        </w:rPr>
        <w:t>The consequences would seem no less damaging where stability is concerned</w:t>
      </w:r>
      <w:r w:rsidRPr="00166EFC">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166EFC">
        <w:rPr>
          <w:rStyle w:val="StyleUnderline"/>
          <w:highlight w:val="green"/>
        </w:rPr>
        <w:t xml:space="preserve">removing the American pacifier would </w:t>
      </w:r>
      <w:r w:rsidRPr="00166EFC">
        <w:rPr>
          <w:rStyle w:val="Emphasis"/>
          <w:highlight w:val="green"/>
        </w:rPr>
        <w:t xml:space="preserve">liberate </w:t>
      </w:r>
      <w:r w:rsidRPr="00166EFC">
        <w:rPr>
          <w:rStyle w:val="Emphasis"/>
        </w:rPr>
        <w:t xml:space="preserve">the more </w:t>
      </w:r>
      <w:r w:rsidRPr="00166EFC">
        <w:rPr>
          <w:rStyle w:val="Emphasis"/>
          <w:highlight w:val="green"/>
        </w:rPr>
        <w:t>destabilizing influences</w:t>
      </w:r>
      <w:r w:rsidRPr="00166EFC">
        <w:rPr>
          <w:rStyle w:val="Emphasis"/>
        </w:rPr>
        <w:t xml:space="preserve"> that U.S. policy had previously stifled</w:t>
      </w:r>
      <w:r w:rsidRPr="00166EFC">
        <w:t xml:space="preserve">. </w:t>
      </w:r>
      <w:r w:rsidRPr="00166EFC">
        <w:rPr>
          <w:rStyle w:val="StyleUnderline"/>
        </w:rPr>
        <w:t xml:space="preserve">Long-dormant </w:t>
      </w:r>
      <w:r w:rsidRPr="00166EFC">
        <w:rPr>
          <w:rStyle w:val="Emphasis"/>
          <w:highlight w:val="green"/>
        </w:rPr>
        <w:t xml:space="preserve">security competitions </w:t>
      </w:r>
      <w:r w:rsidRPr="00166EFC">
        <w:rPr>
          <w:rStyle w:val="Emphasis"/>
        </w:rPr>
        <w:t xml:space="preserve">might </w:t>
      </w:r>
      <w:r w:rsidRPr="00166EFC">
        <w:rPr>
          <w:rStyle w:val="Emphasis"/>
          <w:highlight w:val="green"/>
        </w:rPr>
        <w:t>reawaken as countries armed themselves</w:t>
      </w:r>
      <w:r w:rsidRPr="00166EFC">
        <w:rPr>
          <w:rStyle w:val="StyleUnderline"/>
        </w:rPr>
        <w:t xml:space="preserve"> more vigorously</w:t>
      </w:r>
      <w:r w:rsidRPr="00166EFC">
        <w:t xml:space="preserve">; </w:t>
      </w:r>
      <w:r w:rsidRPr="00166EFC">
        <w:rPr>
          <w:rStyle w:val="Emphasis"/>
          <w:highlight w:val="green"/>
        </w:rPr>
        <w:t>historical antagonisms</w:t>
      </w:r>
    </w:p>
    <w:p w14:paraId="49A94602" w14:textId="77777777" w:rsidR="003F3AA7" w:rsidRPr="000E781C" w:rsidRDefault="003F3AA7" w:rsidP="003F3AA7"/>
    <w:p w14:paraId="7DEFA605" w14:textId="77777777" w:rsidR="003F3AA7" w:rsidRPr="00EA6F75" w:rsidRDefault="003F3AA7" w:rsidP="003F3AA7">
      <w:pPr>
        <w:spacing w:after="0" w:line="276" w:lineRule="auto"/>
        <w:rPr>
          <w:rFonts w:asciiTheme="majorHAnsi" w:hAnsiTheme="majorHAnsi" w:cstheme="majorHAnsi"/>
          <w:b/>
          <w:iCs/>
          <w:sz w:val="26"/>
          <w:u w:val="single"/>
        </w:rPr>
      </w:pPr>
    </w:p>
    <w:p w14:paraId="6DC11236" w14:textId="77777777" w:rsidR="003F3AA7" w:rsidRPr="00A355C6" w:rsidRDefault="003F3AA7" w:rsidP="003F3AA7">
      <w:pPr>
        <w:pStyle w:val="Heading3"/>
        <w:rPr>
          <w:rFonts w:cs="Calibri"/>
          <w:color w:val="000000" w:themeColor="text1"/>
        </w:rPr>
      </w:pPr>
      <w:r w:rsidRPr="00A355C6">
        <w:rPr>
          <w:rFonts w:cs="Calibri"/>
          <w:color w:val="000000" w:themeColor="text1"/>
        </w:rPr>
        <w:t>Framing</w:t>
      </w:r>
    </w:p>
    <w:p w14:paraId="22E4A053" w14:textId="77777777" w:rsidR="003F3AA7" w:rsidRPr="00A355C6" w:rsidRDefault="003F3AA7" w:rsidP="003F3AA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7E749A0" w14:textId="77777777" w:rsidR="003F3AA7" w:rsidRPr="00A355C6" w:rsidRDefault="003F3AA7" w:rsidP="003F3AA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F003ED0" w14:textId="77777777" w:rsidR="003F3AA7" w:rsidRPr="00A355C6" w:rsidRDefault="003F3AA7" w:rsidP="003F3AA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7769A8A" w14:textId="77777777" w:rsidR="003F3AA7" w:rsidRPr="00A355C6" w:rsidRDefault="003F3AA7" w:rsidP="003F3AA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C1365F7" w14:textId="77777777" w:rsidR="003F3AA7" w:rsidRDefault="003F3AA7" w:rsidP="003F3AA7">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t>Moral uncertainty means preventing extinction should be our highest priority.</w:t>
      </w:r>
      <w:r>
        <w:rPr>
          <w:rFonts w:eastAsia="Yu Gothic Light"/>
          <w:b/>
          <w:bCs/>
          <w:color w:val="000000" w:themeColor="text1"/>
          <w:szCs w:val="26"/>
        </w:rPr>
        <w:t xml:space="preserve"> </w:t>
      </w:r>
    </w:p>
    <w:p w14:paraId="3F3B99A9" w14:textId="77777777" w:rsidR="003F3AA7" w:rsidRPr="00A355C6" w:rsidRDefault="003F3AA7" w:rsidP="003F3AA7">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C82B5A5" w14:textId="77777777" w:rsidR="003F3AA7" w:rsidRDefault="003F3AA7" w:rsidP="003F3AA7">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6D7F5F31" w14:textId="77777777" w:rsidR="003F3AA7" w:rsidRDefault="003F3AA7" w:rsidP="003F3AA7">
      <w:pPr>
        <w:keepNext/>
        <w:keepLines/>
        <w:spacing w:before="40"/>
        <w:outlineLvl w:val="3"/>
        <w:rPr>
          <w:color w:val="000000" w:themeColor="text1"/>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Pr>
          <w:color w:val="000000" w:themeColor="text1"/>
        </w:rPr>
        <w:t xml:space="preserve"> </w:t>
      </w:r>
      <w:r w:rsidRPr="00A355C6">
        <w:rPr>
          <w:color w:val="000000" w:themeColor="text1"/>
        </w:rPr>
        <w:t xml:space="preserve">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w:t>
      </w:r>
      <w:r>
        <w:rPr>
          <w:color w:val="000000" w:themeColor="text1"/>
        </w:rPr>
        <w:t xml:space="preserve">  </w:t>
      </w:r>
      <w:r w:rsidRPr="00A355C6">
        <w:rPr>
          <w:color w:val="000000" w:themeColor="text1"/>
        </w:rPr>
        <w:t xml:space="preserve"> certainly larger than the positive value of the direct benefit of such an action.</w:t>
      </w:r>
    </w:p>
    <w:p w14:paraId="4A73DC80" w14:textId="77777777" w:rsidR="003F3AA7" w:rsidRDefault="003F3AA7" w:rsidP="003F3AA7">
      <w:proofErr w:type="spellStart"/>
      <w:r w:rsidRPr="00100A2B">
        <w:t>ts</w:t>
      </w:r>
      <w:proofErr w:type="spellEnd"/>
      <w:r w:rsidRPr="00100A2B">
        <w:t xml:space="preserve"> used in wind turbines can be recycled more easily than those used in other rare-earth permanent magnet products," he notes</w:t>
      </w:r>
      <w:r>
        <w:t>.</w:t>
      </w:r>
    </w:p>
    <w:p w14:paraId="59DF0486" w14:textId="77777777" w:rsidR="003F3AA7" w:rsidRDefault="003F3AA7" w:rsidP="003F3AA7">
      <w:pPr>
        <w:pStyle w:val="Heading3"/>
      </w:pPr>
      <w:proofErr w:type="spellStart"/>
      <w:r>
        <w:t>Underview</w:t>
      </w:r>
      <w:proofErr w:type="spellEnd"/>
    </w:p>
    <w:p w14:paraId="5BBD6357" w14:textId="77777777" w:rsidR="003F3AA7" w:rsidRPr="00495B04" w:rsidRDefault="003F3AA7" w:rsidP="003F3AA7">
      <w:pPr>
        <w:pStyle w:val="Heading4"/>
        <w:rPr>
          <w:sz w:val="28"/>
          <w:szCs w:val="28"/>
        </w:rPr>
      </w:pPr>
      <w:r w:rsidRPr="00495B04">
        <w:rPr>
          <w:sz w:val="28"/>
          <w:szCs w:val="28"/>
        </w:rPr>
        <w:t>1.</w:t>
      </w:r>
      <w:r w:rsidRPr="00495B04">
        <w:rPr>
          <w:sz w:val="28"/>
          <w:szCs w:val="28"/>
        </w:rPr>
        <w:tab/>
        <w:t xml:space="preserve">I get 1ar theory </w:t>
      </w:r>
    </w:p>
    <w:p w14:paraId="0B98F892" w14:textId="77777777" w:rsidR="003F3AA7" w:rsidRPr="00495B04" w:rsidRDefault="003F3AA7" w:rsidP="003F3AA7">
      <w:pPr>
        <w:pStyle w:val="Heading4"/>
        <w:rPr>
          <w:sz w:val="28"/>
          <w:szCs w:val="28"/>
        </w:rPr>
      </w:pPr>
    </w:p>
    <w:p w14:paraId="0684A51A" w14:textId="77777777" w:rsidR="003F3AA7" w:rsidRPr="00495B04" w:rsidRDefault="003F3AA7" w:rsidP="003F3AA7">
      <w:pPr>
        <w:pStyle w:val="Heading4"/>
        <w:rPr>
          <w:sz w:val="28"/>
          <w:szCs w:val="28"/>
        </w:rPr>
      </w:pPr>
      <w:r w:rsidRPr="00495B04">
        <w:rPr>
          <w:sz w:val="28"/>
          <w:szCs w:val="28"/>
        </w:rPr>
        <w:t>A) otherwise the neg would be infinitely abusive and there would be no recourse</w:t>
      </w:r>
    </w:p>
    <w:p w14:paraId="29BE826E" w14:textId="77777777" w:rsidR="003F3AA7" w:rsidRPr="00495B04" w:rsidRDefault="003F3AA7" w:rsidP="003F3AA7">
      <w:pPr>
        <w:pStyle w:val="Heading4"/>
        <w:rPr>
          <w:sz w:val="28"/>
          <w:szCs w:val="28"/>
        </w:rPr>
      </w:pPr>
    </w:p>
    <w:p w14:paraId="0C9E8158" w14:textId="77777777" w:rsidR="003F3AA7" w:rsidRPr="00495B04" w:rsidRDefault="003F3AA7" w:rsidP="003F3AA7">
      <w:pPr>
        <w:pStyle w:val="Heading4"/>
        <w:rPr>
          <w:sz w:val="28"/>
          <w:szCs w:val="28"/>
        </w:rPr>
      </w:pPr>
      <w:r w:rsidRPr="00495B04">
        <w:rPr>
          <w:sz w:val="28"/>
          <w:szCs w:val="28"/>
        </w:rPr>
        <w:t xml:space="preserve">B) size of link – every reason 1AR theory is bad is just a reason it’s hard to respond to in general and should be </w:t>
      </w:r>
      <w:proofErr w:type="spellStart"/>
      <w:r w:rsidRPr="00495B04">
        <w:rPr>
          <w:sz w:val="28"/>
          <w:szCs w:val="28"/>
        </w:rPr>
        <w:t>erred</w:t>
      </w:r>
      <w:proofErr w:type="spellEnd"/>
      <w:r w:rsidRPr="00495B04">
        <w:rPr>
          <w:sz w:val="28"/>
          <w:szCs w:val="28"/>
        </w:rPr>
        <w:t xml:space="preserve"> against, not rejected, so they have to weigh that </w:t>
      </w:r>
      <w:proofErr w:type="spellStart"/>
      <w:r w:rsidRPr="00495B04">
        <w:rPr>
          <w:sz w:val="28"/>
          <w:szCs w:val="28"/>
        </w:rPr>
        <w:t>disad</w:t>
      </w:r>
      <w:proofErr w:type="spellEnd"/>
      <w:r w:rsidRPr="00495B04">
        <w:rPr>
          <w:sz w:val="28"/>
          <w:szCs w:val="28"/>
        </w:rPr>
        <w:t xml:space="preserve"> vs the actual shell. </w:t>
      </w:r>
    </w:p>
    <w:p w14:paraId="37D4B61B" w14:textId="77777777" w:rsidR="003F3AA7" w:rsidRPr="00495B04" w:rsidRDefault="003F3AA7" w:rsidP="003F3AA7">
      <w:pPr>
        <w:pStyle w:val="Heading4"/>
        <w:rPr>
          <w:sz w:val="28"/>
          <w:szCs w:val="28"/>
        </w:rPr>
      </w:pPr>
      <w:r w:rsidRPr="00495B04">
        <w:rPr>
          <w:sz w:val="28"/>
          <w:szCs w:val="28"/>
        </w:rPr>
        <w:t xml:space="preserve">And drop the debater on 1ar theory - the time crunched 1ar is insufficient to win both theory and substance, so </w:t>
      </w:r>
      <w:proofErr w:type="spellStart"/>
      <w:r w:rsidRPr="00495B04">
        <w:rPr>
          <w:sz w:val="28"/>
          <w:szCs w:val="28"/>
        </w:rPr>
        <w:t>aff</w:t>
      </w:r>
      <w:proofErr w:type="spellEnd"/>
      <w:r w:rsidRPr="00495B04">
        <w:rPr>
          <w:sz w:val="28"/>
          <w:szCs w:val="28"/>
        </w:rPr>
        <w:t xml:space="preserve"> has no ability to check abuse leading to infinite harm. </w:t>
      </w:r>
    </w:p>
    <w:p w14:paraId="765AF8EE" w14:textId="77777777" w:rsidR="003F3AA7" w:rsidRPr="00495B04" w:rsidRDefault="003F3AA7" w:rsidP="003F3AA7">
      <w:pPr>
        <w:pStyle w:val="Heading4"/>
        <w:rPr>
          <w:sz w:val="28"/>
          <w:szCs w:val="28"/>
        </w:rPr>
      </w:pPr>
    </w:p>
    <w:p w14:paraId="1B0CBB79" w14:textId="77777777" w:rsidR="003F3AA7" w:rsidRPr="00495B04" w:rsidRDefault="003F3AA7" w:rsidP="003F3AA7">
      <w:pPr>
        <w:pStyle w:val="Heading4"/>
        <w:rPr>
          <w:sz w:val="28"/>
          <w:szCs w:val="28"/>
        </w:rPr>
      </w:pPr>
      <w:r w:rsidRPr="00495B04">
        <w:rPr>
          <w:sz w:val="28"/>
          <w:szCs w:val="28"/>
        </w:rPr>
        <w:t xml:space="preserve">2.  The neg may not read necessary but insufficient burdens </w:t>
      </w:r>
    </w:p>
    <w:p w14:paraId="5280D1EB" w14:textId="77777777" w:rsidR="003F3AA7" w:rsidRPr="00495B04" w:rsidRDefault="003F3AA7" w:rsidP="003F3AA7">
      <w:pPr>
        <w:pStyle w:val="Heading4"/>
        <w:rPr>
          <w:sz w:val="28"/>
          <w:szCs w:val="28"/>
        </w:rPr>
      </w:pPr>
    </w:p>
    <w:p w14:paraId="330210B8" w14:textId="77777777" w:rsidR="003F3AA7" w:rsidRDefault="003F3AA7" w:rsidP="003F3AA7">
      <w:pPr>
        <w:pStyle w:val="Heading4"/>
        <w:rPr>
          <w:sz w:val="28"/>
          <w:szCs w:val="28"/>
        </w:rPr>
      </w:pPr>
      <w:r w:rsidRPr="00495B04">
        <w:rPr>
          <w:sz w:val="28"/>
          <w:szCs w:val="28"/>
        </w:rPr>
        <w:t xml:space="preserve">a) Strat Skew- You can </w:t>
      </w:r>
      <w:proofErr w:type="spellStart"/>
      <w:r w:rsidRPr="00495B04">
        <w:rPr>
          <w:sz w:val="28"/>
          <w:szCs w:val="28"/>
        </w:rPr>
        <w:t>uplayer</w:t>
      </w:r>
      <w:proofErr w:type="spellEnd"/>
      <w:r w:rsidRPr="00495B04">
        <w:rPr>
          <w:sz w:val="28"/>
          <w:szCs w:val="28"/>
        </w:rPr>
        <w:t xml:space="preserve"> with 7 minutes of NIBs I have to beat back before I can access offense which is terrible for a 4 min 1ar, it is impossible for </w:t>
      </w:r>
      <w:proofErr w:type="spellStart"/>
      <w:r w:rsidRPr="00495B04">
        <w:rPr>
          <w:sz w:val="28"/>
          <w:szCs w:val="28"/>
        </w:rPr>
        <w:t>aff</w:t>
      </w:r>
      <w:proofErr w:type="spellEnd"/>
      <w:r w:rsidRPr="00495B04">
        <w:rPr>
          <w:sz w:val="28"/>
          <w:szCs w:val="28"/>
        </w:rPr>
        <w:t xml:space="preserve"> to overwhelm the neg because you always have longer times and reactive speeches to overcome any unfairness</w:t>
      </w:r>
    </w:p>
    <w:p w14:paraId="71482F58" w14:textId="77777777" w:rsidR="003F3AA7" w:rsidRDefault="003F3AA7" w:rsidP="003F3AA7">
      <w:pPr>
        <w:pStyle w:val="Heading4"/>
        <w:rPr>
          <w:sz w:val="28"/>
          <w:szCs w:val="28"/>
        </w:rPr>
      </w:pPr>
    </w:p>
    <w:p w14:paraId="794D2E43" w14:textId="77777777" w:rsidR="003F3AA7" w:rsidRPr="00C43EDC" w:rsidRDefault="003F3AA7" w:rsidP="003F3AA7"/>
    <w:p w14:paraId="666DA1D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502B90"/>
    <w:multiLevelType w:val="hybridMultilevel"/>
    <w:tmpl w:val="F15CF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033965"/>
    <w:multiLevelType w:val="hybridMultilevel"/>
    <w:tmpl w:val="2F567B32"/>
    <w:lvl w:ilvl="0" w:tplc="0A34C9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3A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AA7"/>
    <w:rsid w:val="003F41EA"/>
    <w:rsid w:val="003F7DF0"/>
    <w:rsid w:val="004039AF"/>
    <w:rsid w:val="00407AFF"/>
    <w:rsid w:val="0041155D"/>
    <w:rsid w:val="004170BF"/>
    <w:rsid w:val="004270E3"/>
    <w:rsid w:val="004348DC"/>
    <w:rsid w:val="00434921"/>
    <w:rsid w:val="00440EEA"/>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D7D"/>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C7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3D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49273C"/>
  <w14:defaultImageDpi w14:val="300"/>
  <w15:docId w15:val="{75200A80-6EA7-E448-95BC-E8E285260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3AA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3A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3A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F3A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F3A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3A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3AA7"/>
  </w:style>
  <w:style w:type="character" w:customStyle="1" w:styleId="Heading1Char">
    <w:name w:val="Heading 1 Char"/>
    <w:aliases w:val="Pocket Char"/>
    <w:basedOn w:val="DefaultParagraphFont"/>
    <w:link w:val="Heading1"/>
    <w:uiPriority w:val="9"/>
    <w:rsid w:val="003F3A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3AA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F3AA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F3A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F3AA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F3AA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F3AA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3AA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3F3AA7"/>
    <w:rPr>
      <w:color w:val="auto"/>
      <w:u w:val="none"/>
    </w:rPr>
  </w:style>
  <w:style w:type="paragraph" w:styleId="DocumentMap">
    <w:name w:val="Document Map"/>
    <w:basedOn w:val="Normal"/>
    <w:link w:val="DocumentMapChar"/>
    <w:uiPriority w:val="99"/>
    <w:semiHidden/>
    <w:unhideWhenUsed/>
    <w:rsid w:val="003F3A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3AA7"/>
    <w:rPr>
      <w:rFonts w:ascii="Lucida Grande" w:hAnsi="Lucida Grande" w:cs="Lucida Grande"/>
    </w:rPr>
  </w:style>
  <w:style w:type="paragraph" w:customStyle="1" w:styleId="Analytic">
    <w:name w:val="Analytic"/>
    <w:basedOn w:val="Normal"/>
    <w:autoRedefine/>
    <w:qFormat/>
    <w:rsid w:val="003F3AA7"/>
    <w:rPr>
      <w:b/>
      <w:bCs/>
      <w:color w:val="404040" w:themeColor="text1" w:themeTint="BF"/>
      <w:sz w:val="26"/>
      <w:szCs w:val="26"/>
    </w:rPr>
  </w:style>
  <w:style w:type="character" w:styleId="UnresolvedMention">
    <w:name w:val="Unresolved Mention"/>
    <w:basedOn w:val="DefaultParagraphFont"/>
    <w:uiPriority w:val="99"/>
    <w:semiHidden/>
    <w:unhideWhenUsed/>
    <w:rsid w:val="003F3AA7"/>
    <w:rPr>
      <w:color w:val="605E5C"/>
      <w:shd w:val="clear" w:color="auto" w:fill="E1DFDD"/>
    </w:rPr>
  </w:style>
  <w:style w:type="paragraph" w:customStyle="1" w:styleId="Emphasis1">
    <w:name w:val="Emphasis1"/>
    <w:basedOn w:val="Normal"/>
    <w:link w:val="Emphasis"/>
    <w:autoRedefine/>
    <w:uiPriority w:val="20"/>
    <w:qFormat/>
    <w:rsid w:val="003F3AA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F3AA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rmalWeb">
    <w:name w:val="Normal (Web)"/>
    <w:basedOn w:val="Normal"/>
    <w:uiPriority w:val="99"/>
    <w:unhideWhenUsed/>
    <w:rsid w:val="003F3AA7"/>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unhideWhenUsed/>
    <w:qFormat/>
    <w:rsid w:val="003F3AA7"/>
    <w:pPr>
      <w:ind w:left="720"/>
      <w:contextualSpacing/>
    </w:pPr>
  </w:style>
  <w:style w:type="character" w:styleId="Strong">
    <w:name w:val="Strong"/>
    <w:basedOn w:val="DefaultParagraphFont"/>
    <w:uiPriority w:val="22"/>
    <w:qFormat/>
    <w:rsid w:val="003F3A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B58491-20F0-494E-A858-7CDD689F1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11707</Words>
  <Characters>66734</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4</cp:revision>
  <dcterms:created xsi:type="dcterms:W3CDTF">2022-02-18T20:33:00Z</dcterms:created>
  <dcterms:modified xsi:type="dcterms:W3CDTF">2022-02-18T20:41:00Z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