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064C" w14:textId="4B09B3E6" w:rsidR="00A95652" w:rsidRDefault="00DF3E1C" w:rsidP="00DF3E1C">
      <w:pPr>
        <w:pStyle w:val="Heading1"/>
      </w:pPr>
      <w:r>
        <w:t>NC</w:t>
      </w:r>
    </w:p>
    <w:p w14:paraId="4E475A31" w14:textId="225BE943" w:rsidR="00DF3E1C" w:rsidRPr="00DF3E1C" w:rsidRDefault="00DF3E1C" w:rsidP="00DF3E1C">
      <w:pPr>
        <w:pStyle w:val="Heading2"/>
      </w:pPr>
      <w:r>
        <w:t>1</w:t>
      </w:r>
    </w:p>
    <w:p w14:paraId="791BF139" w14:textId="77777777" w:rsidR="00DF3E1C" w:rsidRDefault="00DF3E1C" w:rsidP="00DF3E1C">
      <w:pPr>
        <w:pStyle w:val="Heading4"/>
      </w:pPr>
      <w:r>
        <w:t xml:space="preserve">Interp: “The member nations” is a definite plural, thus the aff must not defend any subset of member states.  </w:t>
      </w:r>
    </w:p>
    <w:p w14:paraId="4001FFB5" w14:textId="77777777" w:rsidR="00DF3E1C" w:rsidRPr="005D1488" w:rsidRDefault="00DF3E1C" w:rsidP="00DF3E1C">
      <w:r w:rsidRPr="005D1488">
        <w:rPr>
          <w:rStyle w:val="Style13ptBold"/>
        </w:rPr>
        <w:t>Marriam Webster</w:t>
      </w:r>
      <w:r w:rsidRPr="005D1488">
        <w:t xml:space="preserve"> https://www.merriam-webster.com/dictionary/definite%20article</w:t>
      </w:r>
    </w:p>
    <w:p w14:paraId="27BBA117" w14:textId="77777777" w:rsidR="00DF3E1C" w:rsidRDefault="00DF3E1C" w:rsidP="00DF3E1C">
      <w:pPr>
        <w:rPr>
          <w:rStyle w:val="StyleUnderline"/>
          <w:sz w:val="24"/>
          <w:szCs w:val="24"/>
        </w:rPr>
      </w:pPr>
      <w:r w:rsidRPr="005D1488">
        <w:rPr>
          <w:sz w:val="24"/>
          <w:szCs w:val="24"/>
        </w:rPr>
        <w:t>the word </w:t>
      </w:r>
      <w:r w:rsidRPr="005D1488">
        <w:rPr>
          <w:rStyle w:val="StyleUnderline"/>
          <w:i/>
          <w:iCs/>
          <w:sz w:val="24"/>
          <w:szCs w:val="24"/>
          <w:highlight w:val="cyan"/>
        </w:rPr>
        <w:t>th</w:t>
      </w:r>
      <w:r w:rsidRPr="005D1488">
        <w:rPr>
          <w:rStyle w:val="StyleUnderline"/>
          <w:sz w:val="24"/>
          <w:szCs w:val="24"/>
          <w:highlight w:val="cyan"/>
        </w:rPr>
        <w:t>e</w:t>
      </w:r>
      <w:r w:rsidRPr="005D1488">
        <w:rPr>
          <w:rStyle w:val="StyleUnderline"/>
          <w:sz w:val="24"/>
          <w:szCs w:val="24"/>
        </w:rPr>
        <w:t> </w:t>
      </w:r>
      <w:r w:rsidRPr="005D1488">
        <w:rPr>
          <w:rStyle w:val="StyleUnderline"/>
          <w:sz w:val="24"/>
          <w:szCs w:val="24"/>
          <w:highlight w:val="cyan"/>
        </w:rPr>
        <w:t>used</w:t>
      </w:r>
      <w:r w:rsidRPr="005D1488">
        <w:rPr>
          <w:rStyle w:val="StyleUnderline"/>
          <w:sz w:val="24"/>
          <w:szCs w:val="24"/>
        </w:rPr>
        <w:t xml:space="preserve"> in English </w:t>
      </w:r>
      <w:r w:rsidRPr="005D1488">
        <w:rPr>
          <w:rStyle w:val="StyleUnderline"/>
          <w:sz w:val="24"/>
          <w:szCs w:val="24"/>
          <w:highlight w:val="cyan"/>
        </w:rPr>
        <w:t>to</w:t>
      </w:r>
      <w:r w:rsidRPr="005D1488">
        <w:rPr>
          <w:rStyle w:val="StyleUnderline"/>
          <w:sz w:val="24"/>
          <w:szCs w:val="24"/>
        </w:rPr>
        <w:t xml:space="preserve"> </w:t>
      </w:r>
      <w:r w:rsidRPr="005D1488">
        <w:rPr>
          <w:rStyle w:val="StyleUnderline"/>
          <w:sz w:val="24"/>
          <w:szCs w:val="24"/>
          <w:highlight w:val="cyan"/>
        </w:rPr>
        <w:t>refer</w:t>
      </w:r>
      <w:r w:rsidRPr="005D1488">
        <w:rPr>
          <w:rStyle w:val="StyleUnderline"/>
          <w:sz w:val="24"/>
          <w:szCs w:val="24"/>
        </w:rPr>
        <w:t xml:space="preserve"> </w:t>
      </w:r>
      <w:r w:rsidRPr="005D1488">
        <w:rPr>
          <w:rStyle w:val="StyleUnderline"/>
          <w:sz w:val="24"/>
          <w:szCs w:val="24"/>
          <w:highlight w:val="cyan"/>
        </w:rPr>
        <w:t>t</w:t>
      </w:r>
      <w:r w:rsidRPr="005D1488">
        <w:rPr>
          <w:sz w:val="24"/>
          <w:szCs w:val="24"/>
          <w:highlight w:val="cyan"/>
        </w:rPr>
        <w:t>o</w:t>
      </w:r>
      <w:r w:rsidRPr="005D1488">
        <w:rPr>
          <w:rStyle w:val="StyleUnderline"/>
          <w:sz w:val="24"/>
          <w:szCs w:val="24"/>
        </w:rPr>
        <w:t xml:space="preserve"> </w:t>
      </w:r>
      <w:r w:rsidRPr="005D1488">
        <w:rPr>
          <w:rStyle w:val="StyleUnderline"/>
          <w:sz w:val="24"/>
          <w:szCs w:val="24"/>
          <w:highlight w:val="cyan"/>
        </w:rPr>
        <w:t>a</w:t>
      </w:r>
      <w:r w:rsidRPr="005D1488">
        <w:rPr>
          <w:sz w:val="24"/>
          <w:szCs w:val="24"/>
        </w:rPr>
        <w:t xml:space="preserve"> person or </w:t>
      </w:r>
      <w:r w:rsidRPr="005D1488">
        <w:rPr>
          <w:rStyle w:val="StyleUnderline"/>
          <w:sz w:val="24"/>
          <w:szCs w:val="24"/>
          <w:highlight w:val="cyan"/>
        </w:rPr>
        <w:t>thing that is</w:t>
      </w:r>
      <w:r w:rsidRPr="005D1488">
        <w:rPr>
          <w:sz w:val="24"/>
          <w:szCs w:val="24"/>
        </w:rPr>
        <w:t xml:space="preserve"> identified or </w:t>
      </w:r>
      <w:r w:rsidRPr="005D1488">
        <w:rPr>
          <w:rStyle w:val="StyleUnderline"/>
          <w:sz w:val="24"/>
          <w:szCs w:val="24"/>
          <w:highlight w:val="cyan"/>
        </w:rPr>
        <w:t>specified</w:t>
      </w:r>
    </w:p>
    <w:p w14:paraId="641FBD21" w14:textId="77777777" w:rsidR="00DF3E1C" w:rsidRPr="005D7AC6" w:rsidRDefault="00DF3E1C" w:rsidP="00DF3E1C">
      <w:pPr>
        <w:pStyle w:val="Heading4"/>
        <w:rPr>
          <w:rStyle w:val="StyleUnderline"/>
          <w:sz w:val="24"/>
          <w:szCs w:val="24"/>
          <w:u w:val="none"/>
        </w:rPr>
      </w:pPr>
      <w:r>
        <w:rPr>
          <w:rStyle w:val="StyleUnderline"/>
          <w:sz w:val="24"/>
          <w:szCs w:val="24"/>
          <w:u w:val="none"/>
        </w:rPr>
        <w:t xml:space="preserve">The use of the word “the” in the res denotes to all 164 member nations of the WTO. </w:t>
      </w:r>
    </w:p>
    <w:p w14:paraId="30A789A9" w14:textId="6F42356F" w:rsidR="00DF3E1C" w:rsidRDefault="00DF3E1C" w:rsidP="00DF3E1C">
      <w:pPr>
        <w:pStyle w:val="Heading4"/>
      </w:pPr>
      <w:r>
        <w:t xml:space="preserve">Violation: The plan text specs the [US] </w:t>
      </w:r>
    </w:p>
    <w:p w14:paraId="2658D6BD" w14:textId="77777777" w:rsidR="00DF3E1C" w:rsidRPr="00CD6D55" w:rsidRDefault="00DF3E1C" w:rsidP="00DF3E1C">
      <w:pPr>
        <w:pStyle w:val="Heading4"/>
      </w:pPr>
      <w:r>
        <w:t>Standards</w:t>
      </w:r>
    </w:p>
    <w:p w14:paraId="3932C8EF" w14:textId="018A2A87" w:rsidR="00DF3E1C" w:rsidRDefault="00DF3E1C" w:rsidP="00DF3E1C">
      <w:pPr>
        <w:pStyle w:val="Heading4"/>
      </w:pPr>
      <w:r>
        <w:t>1] Limits—there are 164 new affs, explodes neg prep since we cant have 160 specific links</w:t>
      </w:r>
    </w:p>
    <w:p w14:paraId="6C533C1C" w14:textId="77777777" w:rsidR="00DF3E1C" w:rsidRPr="00896858" w:rsidRDefault="00DF3E1C" w:rsidP="00DF3E1C">
      <w:r w:rsidRPr="00896858">
        <w:rPr>
          <w:rStyle w:val="Style13ptBold"/>
        </w:rPr>
        <w:t>WTO “</w:t>
      </w:r>
      <w:r w:rsidRPr="00896858">
        <w:t xml:space="preserve">WTO Members and Observers," No Publication, </w:t>
      </w:r>
      <w:r w:rsidRPr="00453EB7">
        <w:t>https://www.wto.org/english/thewto_e/whatis_e/tif_e/org6_e.htm</w:t>
      </w:r>
    </w:p>
    <w:p w14:paraId="5035DC5B" w14:textId="77777777" w:rsidR="00DF3E1C" w:rsidRDefault="00DF3E1C" w:rsidP="00DF3E1C">
      <w:pPr>
        <w:rPr>
          <w:sz w:val="16"/>
          <w:szCs w:val="24"/>
        </w:rPr>
      </w:pPr>
      <w:r w:rsidRPr="004525DA">
        <w:rPr>
          <w:rStyle w:val="StyleUnderline"/>
          <w:sz w:val="24"/>
          <w:szCs w:val="24"/>
          <w:highlight w:val="cyan"/>
        </w:rPr>
        <w:t>164 members since</w:t>
      </w:r>
      <w:r w:rsidRPr="00896858">
        <w:rPr>
          <w:sz w:val="16"/>
          <w:szCs w:val="24"/>
        </w:rPr>
        <w:t xml:space="preserve"> 29 July </w:t>
      </w:r>
      <w:r w:rsidRPr="004525DA">
        <w:rPr>
          <w:rStyle w:val="StyleUnderline"/>
          <w:sz w:val="24"/>
          <w:szCs w:val="24"/>
          <w:highlight w:val="cyan"/>
        </w:rPr>
        <w:t>2016</w:t>
      </w:r>
      <w:r w:rsidRPr="00B31303">
        <w:rPr>
          <w:rStyle w:val="StyleUnderline"/>
          <w:sz w:val="24"/>
          <w:szCs w:val="24"/>
        </w:rPr>
        <w:t xml:space="preserve"> ,</w:t>
      </w:r>
      <w:r w:rsidRPr="00896858">
        <w:rPr>
          <w:sz w:val="16"/>
          <w:szCs w:val="24"/>
        </w:rPr>
        <w:t xml:space="preserve"> with dates of WTO membership</w:t>
      </w:r>
      <w:r w:rsidRPr="00DF3E1C">
        <w:rPr>
          <w:sz w:val="16"/>
          <w:szCs w:val="24"/>
        </w:rPr>
        <w:t>.</w:t>
      </w:r>
      <w:r w:rsidRPr="00DF3E1C">
        <w:rPr>
          <w:sz w:val="24"/>
          <w:szCs w:val="24"/>
        </w:rPr>
        <w:t xml:space="preserve"> </w:t>
      </w:r>
      <w:r w:rsidRPr="00DF3E1C">
        <w:rPr>
          <w:rStyle w:val="StyleUnderline"/>
          <w:sz w:val="24"/>
          <w:szCs w:val="24"/>
        </w:rPr>
        <w:t>Click any member to see key information</w:t>
      </w:r>
      <w:r w:rsidRPr="00DF3E1C">
        <w:rPr>
          <w:sz w:val="16"/>
          <w:szCs w:val="24"/>
        </w:rPr>
        <w:t xml:space="preserve"> on tr</w:t>
      </w:r>
      <w:r w:rsidRPr="00896858">
        <w:rPr>
          <w:sz w:val="16"/>
          <w:szCs w:val="24"/>
        </w:rPr>
        <w:t>ade statistics, WTO commitments, disputes, trade policy reviews, and notifications.</w:t>
      </w:r>
    </w:p>
    <w:p w14:paraId="3D537556" w14:textId="77777777" w:rsidR="00DF3E1C" w:rsidRDefault="00DF3E1C" w:rsidP="00DF3E1C">
      <w:pPr>
        <w:pStyle w:val="Heading4"/>
      </w:pPr>
      <w:r>
        <w:t>2] Precision—anything other interp lets affs do away with random words in the res a] that means no solid neg ground b] The judge doesn’t have the jurisdiction to vote on affs that don’t affirm</w:t>
      </w:r>
    </w:p>
    <w:p w14:paraId="45C93BC2" w14:textId="77777777" w:rsidR="00DF3E1C" w:rsidRDefault="00DF3E1C" w:rsidP="00DF3E1C">
      <w:pPr>
        <w:pStyle w:val="Heading4"/>
      </w:pPr>
      <w:r>
        <w:t>Voters</w:t>
      </w:r>
    </w:p>
    <w:p w14:paraId="5406614F" w14:textId="77777777" w:rsidR="00DF3E1C" w:rsidRPr="000235C5" w:rsidRDefault="00DF3E1C" w:rsidP="00DF3E1C">
      <w:pPr>
        <w:pStyle w:val="Heading4"/>
      </w:pPr>
      <w:r>
        <w:t>Fairness first—debate is a game if it’s not fair people won’t play</w:t>
      </w:r>
    </w:p>
    <w:p w14:paraId="13CFF9C1" w14:textId="77777777" w:rsidR="00DF3E1C" w:rsidRDefault="00DF3E1C" w:rsidP="00DF3E1C">
      <w:pPr>
        <w:pStyle w:val="Heading4"/>
      </w:pPr>
      <w:r>
        <w:t>DTD—a] debaters only listen to ballots it creates the best norms, and they ruined my ability to compete b] the argument is their case that means the debate can’t start</w:t>
      </w:r>
    </w:p>
    <w:p w14:paraId="2CAD23BA" w14:textId="77777777" w:rsidR="00DF3E1C" w:rsidRDefault="00DF3E1C" w:rsidP="00DF3E1C">
      <w:pPr>
        <w:pStyle w:val="Heading4"/>
      </w:pPr>
      <w:r>
        <w:t>No RVI a] debaters will bait theory for RVI’s making LD more abusive b] you don’t get a cookie for being fair</w:t>
      </w:r>
    </w:p>
    <w:p w14:paraId="09405C68" w14:textId="77777777" w:rsidR="00DF3E1C" w:rsidRDefault="00DF3E1C" w:rsidP="00DF3E1C">
      <w:pPr>
        <w:pStyle w:val="Heading4"/>
      </w:pPr>
      <w:r>
        <w:t>Competing interps a] Reasonability is arbitrary and requires judge intervention b] competing interps is a race to the top for the best norms</w:t>
      </w:r>
    </w:p>
    <w:p w14:paraId="0525C05A" w14:textId="77777777" w:rsidR="00DF3E1C" w:rsidRDefault="00DF3E1C" w:rsidP="00DF3E1C">
      <w:pPr>
        <w:pStyle w:val="Heading4"/>
      </w:pPr>
      <w:r>
        <w:t>T before theory a] I only get 2 months to set norms they get 4 years b] any NC abuse was a necessary check against 1AC abuse</w:t>
      </w:r>
    </w:p>
    <w:p w14:paraId="0106BA5A" w14:textId="58C6A4C7" w:rsidR="00DF3E1C" w:rsidRDefault="00DF3E1C" w:rsidP="00DF3E1C">
      <w:pPr>
        <w:pStyle w:val="Heading2"/>
      </w:pPr>
      <w:r>
        <w:t>2</w:t>
      </w:r>
    </w:p>
    <w:p w14:paraId="096F6422" w14:textId="77777777" w:rsidR="00DF3E1C" w:rsidRPr="009E42B1" w:rsidRDefault="00DF3E1C" w:rsidP="00DF3E1C">
      <w:pPr>
        <w:pStyle w:val="Heading4"/>
        <w:rPr>
          <w:rFonts w:cs="Calibri"/>
        </w:rPr>
      </w:pPr>
      <w:r w:rsidRPr="009E42B1">
        <w:rPr>
          <w:rFonts w:cs="Calibri"/>
        </w:rPr>
        <w:t xml:space="preserve">The aff’s positioning of competition as intrinsic good acts to </w:t>
      </w:r>
      <w:r w:rsidRPr="009E42B1">
        <w:rPr>
          <w:rFonts w:cs="Calibri"/>
          <w:u w:val="single"/>
        </w:rPr>
        <w:t>maintain the stability of capital accumulation</w:t>
      </w:r>
      <w:r w:rsidRPr="009E42B1">
        <w:rPr>
          <w:rFonts w:cs="Calibri"/>
        </w:rPr>
        <w:t>.</w:t>
      </w:r>
    </w:p>
    <w:p w14:paraId="11613389" w14:textId="77777777" w:rsidR="00DF3E1C" w:rsidRPr="009E42B1" w:rsidRDefault="00DF3E1C" w:rsidP="00DF3E1C">
      <w:r w:rsidRPr="009E42B1">
        <w:rPr>
          <w:rStyle w:val="Style13ptBold"/>
        </w:rPr>
        <w:t>Christophers 16</w:t>
      </w:r>
      <w:r w:rsidRPr="009E42B1">
        <w:t xml:space="preserve"> [Brett Christophers, Professor in the Department of Social and Economic Geography at Uppsala University, “The Great Leveler: Capitalism and Competition in the Court of Law,” 2016, Harvard University Press, pp. 8-15, EA]</w:t>
      </w:r>
    </w:p>
    <w:p w14:paraId="5902D7AC" w14:textId="77777777" w:rsidR="00DF3E1C" w:rsidRPr="009E42B1" w:rsidRDefault="00DF3E1C" w:rsidP="00DF3E1C">
      <w:pPr>
        <w:rPr>
          <w:sz w:val="16"/>
        </w:rPr>
      </w:pPr>
      <w:r w:rsidRPr="009E42B1">
        <w:rPr>
          <w:rStyle w:val="StyleUnderline"/>
        </w:rPr>
        <w:t>The</w:t>
      </w:r>
      <w:r w:rsidRPr="009E42B1">
        <w:rPr>
          <w:sz w:val="16"/>
        </w:rPr>
        <w:t xml:space="preserve"> aforementioned </w:t>
      </w:r>
      <w:r w:rsidRPr="009E42B1">
        <w:rPr>
          <w:rStyle w:val="StyleUnderline"/>
        </w:rPr>
        <w:t>argument that capitalism</w:t>
      </w:r>
      <w:r w:rsidRPr="009E42B1">
        <w:rPr>
          <w:sz w:val="16"/>
        </w:rPr>
        <w:t xml:space="preserve"> has </w:t>
      </w:r>
      <w:r w:rsidRPr="009E42B1">
        <w:rPr>
          <w:rStyle w:val="StyleUnderline"/>
        </w:rPr>
        <w:t>historically migrated from</w:t>
      </w:r>
      <w:r w:rsidRPr="009E42B1">
        <w:rPr>
          <w:sz w:val="16"/>
        </w:rPr>
        <w:t xml:space="preserve"> a state of </w:t>
      </w:r>
      <w:r w:rsidRPr="009E42B1">
        <w:rPr>
          <w:rStyle w:val="StyleUnderline"/>
        </w:rPr>
        <w:t>competitiveness to</w:t>
      </w:r>
      <w:r w:rsidRPr="009E42B1">
        <w:rPr>
          <w:sz w:val="16"/>
        </w:rPr>
        <w:t xml:space="preserve"> a state of </w:t>
      </w:r>
      <w:r w:rsidRPr="009E42B1">
        <w:rPr>
          <w:rStyle w:val="StyleUnderline"/>
        </w:rPr>
        <w:t>monopoly</w:t>
      </w:r>
      <w:r w:rsidRPr="009E42B1">
        <w:rPr>
          <w:sz w:val="16"/>
        </w:rPr>
        <w:t xml:space="preserve"> or oligopoly </w:t>
      </w:r>
      <w:r w:rsidRPr="009E42B1">
        <w:rPr>
          <w:rStyle w:val="StyleUnderline"/>
        </w:rPr>
        <w:t>is</w:t>
      </w:r>
      <w:r w:rsidRPr="009E42B1">
        <w:rPr>
          <w:rStyle w:val="Emphasis"/>
        </w:rPr>
        <w:t xml:space="preserve"> deficient</w:t>
      </w:r>
      <w:r w:rsidRPr="009E42B1">
        <w:rPr>
          <w:sz w:val="16"/>
        </w:rPr>
        <w:t xml:space="preserve"> in four primary respects, both empirical and conceptual in nature.</w:t>
      </w:r>
    </w:p>
    <w:p w14:paraId="5D18D792" w14:textId="77777777" w:rsidR="00DF3E1C" w:rsidRPr="009E42B1" w:rsidRDefault="00DF3E1C" w:rsidP="00DF3E1C">
      <w:pPr>
        <w:rPr>
          <w:rStyle w:val="StyleUnderline"/>
        </w:rPr>
      </w:pPr>
      <w:r w:rsidRPr="009E42B1">
        <w:rPr>
          <w:sz w:val="16"/>
        </w:rPr>
        <w:t xml:space="preserve">First, </w:t>
      </w:r>
      <w:r w:rsidRPr="009E42B1">
        <w:rPr>
          <w:rStyle w:val="StyleUnderline"/>
        </w:rPr>
        <w:t xml:space="preserve">there is something </w:t>
      </w:r>
      <w:r w:rsidRPr="009E42B1">
        <w:rPr>
          <w:rStyle w:val="Emphasis"/>
        </w:rPr>
        <w:t>deeply</w:t>
      </w:r>
      <w:r w:rsidRPr="009E42B1">
        <w:rPr>
          <w:rStyle w:val="StyleUnderline"/>
        </w:rPr>
        <w:t xml:space="preserve"> </w:t>
      </w:r>
      <w:r w:rsidRPr="009E42B1">
        <w:rPr>
          <w:rStyle w:val="Emphasis"/>
        </w:rPr>
        <w:t>misleading</w:t>
      </w:r>
      <w:r w:rsidRPr="009E42B1">
        <w:rPr>
          <w:rStyle w:val="StyleUnderline"/>
        </w:rPr>
        <w:t xml:space="preserve"> about the </w:t>
      </w:r>
      <w:r w:rsidRPr="009E42B1">
        <w:rPr>
          <w:rStyle w:val="Emphasis"/>
        </w:rPr>
        <w:t>either/or nature</w:t>
      </w:r>
      <w:r w:rsidRPr="009E42B1">
        <w:rPr>
          <w:rStyle w:val="StyleUnderline"/>
        </w:rPr>
        <w:t xml:space="preserve"> of this historical narrative.</w:t>
      </w:r>
      <w:r w:rsidRPr="009E42B1">
        <w:rPr>
          <w:sz w:val="16"/>
        </w:rPr>
        <w:t xml:space="preserve"> One of the most important—although rarely acknowledged—of Marx’s insights was that </w:t>
      </w:r>
      <w:r w:rsidRPr="0093100B">
        <w:rPr>
          <w:rStyle w:val="StyleUnderline"/>
          <w:highlight w:val="cyan"/>
        </w:rPr>
        <w:t>capitalism</w:t>
      </w:r>
      <w:r w:rsidRPr="009E42B1">
        <w:rPr>
          <w:rStyle w:val="Emphasis"/>
        </w:rPr>
        <w:t xml:space="preserve"> always</w:t>
      </w:r>
      <w:r w:rsidRPr="009E42B1">
        <w:rPr>
          <w:sz w:val="16"/>
        </w:rPr>
        <w:t xml:space="preserve">, everywhere, </w:t>
      </w:r>
      <w:r w:rsidRPr="0093100B">
        <w:rPr>
          <w:rStyle w:val="Emphasis"/>
          <w:highlight w:val="cyan"/>
        </w:rPr>
        <w:t>requires</w:t>
      </w:r>
      <w:r w:rsidRPr="009E42B1">
        <w:rPr>
          <w:rStyle w:val="Emphasis"/>
        </w:rPr>
        <w:t xml:space="preserve"> both</w:t>
      </w:r>
      <w:r w:rsidRPr="009E42B1">
        <w:rPr>
          <w:sz w:val="16"/>
        </w:rPr>
        <w:t xml:space="preserve">. It needs </w:t>
      </w:r>
      <w:r w:rsidRPr="0093100B">
        <w:rPr>
          <w:rStyle w:val="Emphasis"/>
          <w:highlight w:val="cyan"/>
        </w:rPr>
        <w:t>competition</w:t>
      </w:r>
      <w:r w:rsidRPr="009E42B1">
        <w:rPr>
          <w:sz w:val="16"/>
        </w:rPr>
        <w:t xml:space="preserve">, assuredly, not least </w:t>
      </w:r>
      <w:r w:rsidRPr="0093100B">
        <w:rPr>
          <w:rStyle w:val="StyleUnderline"/>
          <w:highlight w:val="cyan"/>
        </w:rPr>
        <w:t>to drive</w:t>
      </w:r>
      <w:r w:rsidRPr="009E42B1">
        <w:rPr>
          <w:sz w:val="16"/>
        </w:rPr>
        <w:t xml:space="preserve"> technological innovation and the </w:t>
      </w:r>
      <w:r w:rsidRPr="009E42B1">
        <w:rPr>
          <w:rStyle w:val="StyleUnderline"/>
        </w:rPr>
        <w:t>reinvestment of profits, and</w:t>
      </w:r>
      <w:r w:rsidRPr="009E42B1">
        <w:rPr>
          <w:sz w:val="16"/>
        </w:rPr>
        <w:t xml:space="preserve"> thus </w:t>
      </w:r>
      <w:r w:rsidRPr="0093100B">
        <w:rPr>
          <w:rStyle w:val="StyleUnderline"/>
          <w:highlight w:val="cyan"/>
        </w:rPr>
        <w:t>growth</w:t>
      </w:r>
      <w:r w:rsidRPr="009E42B1">
        <w:rPr>
          <w:sz w:val="16"/>
        </w:rPr>
        <w:t xml:space="preserve">. But it also needs </w:t>
      </w:r>
      <w:r w:rsidRPr="0093100B">
        <w:rPr>
          <w:rStyle w:val="Emphasis"/>
          <w:highlight w:val="cyan"/>
        </w:rPr>
        <w:t>monopoly</w:t>
      </w:r>
      <w:r w:rsidRPr="009E42B1">
        <w:rPr>
          <w:sz w:val="16"/>
        </w:rPr>
        <w:t xml:space="preserve">—not merely to enhance visibility within and control over otherwise potentially chaotic business environments, but also </w:t>
      </w:r>
      <w:r w:rsidRPr="0093100B">
        <w:rPr>
          <w:rStyle w:val="StyleUnderline"/>
          <w:highlight w:val="cyan"/>
        </w:rPr>
        <w:t>to</w:t>
      </w:r>
      <w:r w:rsidRPr="0093100B">
        <w:rPr>
          <w:rStyle w:val="Emphasis"/>
          <w:highlight w:val="cyan"/>
        </w:rPr>
        <w:t xml:space="preserve"> underwrite</w:t>
      </w:r>
      <w:r w:rsidRPr="009E42B1">
        <w:rPr>
          <w:rStyle w:val="Emphasis"/>
        </w:rPr>
        <w:t xml:space="preserve"> capitalist, market-based </w:t>
      </w:r>
      <w:r w:rsidRPr="0093100B">
        <w:rPr>
          <w:rStyle w:val="Emphasis"/>
          <w:highlight w:val="cyan"/>
        </w:rPr>
        <w:t>trade</w:t>
      </w:r>
      <w:r w:rsidRPr="009E42B1">
        <w:rPr>
          <w:sz w:val="16"/>
        </w:rPr>
        <w:t xml:space="preserve"> per se. Not for nothing does David Harvey argue, after Marx, that </w:t>
      </w:r>
      <w:r w:rsidRPr="0093100B">
        <w:rPr>
          <w:rStyle w:val="StyleUnderline"/>
          <w:highlight w:val="cyan"/>
        </w:rPr>
        <w:t xml:space="preserve">the </w:t>
      </w:r>
      <w:r w:rsidRPr="0093100B">
        <w:rPr>
          <w:rStyle w:val="Emphasis"/>
          <w:highlight w:val="cyan"/>
        </w:rPr>
        <w:t>“monopoly</w:t>
      </w:r>
      <w:r w:rsidRPr="009E42B1">
        <w:rPr>
          <w:rStyle w:val="Emphasis"/>
        </w:rPr>
        <w:t xml:space="preserve"> power </w:t>
      </w:r>
      <w:r w:rsidRPr="0093100B">
        <w:rPr>
          <w:rStyle w:val="Emphasis"/>
          <w:highlight w:val="cyan"/>
        </w:rPr>
        <w:t xml:space="preserve">of private property” </w:t>
      </w:r>
      <w:r w:rsidRPr="0093100B">
        <w:rPr>
          <w:rStyle w:val="StyleUnderline"/>
          <w:highlight w:val="cyan"/>
        </w:rPr>
        <w:t>is</w:t>
      </w:r>
      <w:r w:rsidRPr="009E42B1">
        <w:rPr>
          <w:sz w:val="16"/>
        </w:rPr>
        <w:t xml:space="preserve"> </w:t>
      </w:r>
      <w:r w:rsidRPr="009E42B1">
        <w:rPr>
          <w:rStyle w:val="StyleUnderline"/>
        </w:rPr>
        <w:t xml:space="preserve">“both </w:t>
      </w:r>
      <w:r w:rsidRPr="0093100B">
        <w:rPr>
          <w:rStyle w:val="StyleUnderline"/>
          <w:highlight w:val="cyan"/>
        </w:rPr>
        <w:t xml:space="preserve">the </w:t>
      </w:r>
      <w:r w:rsidRPr="0093100B">
        <w:rPr>
          <w:rStyle w:val="Emphasis"/>
          <w:highlight w:val="cyan"/>
        </w:rPr>
        <w:t>beginning</w:t>
      </w:r>
      <w:r w:rsidRPr="009E42B1">
        <w:rPr>
          <w:sz w:val="16"/>
        </w:rPr>
        <w:t xml:space="preserve"> point </w:t>
      </w:r>
      <w:r w:rsidRPr="0093100B">
        <w:rPr>
          <w:rStyle w:val="Emphasis"/>
          <w:highlight w:val="cyan"/>
        </w:rPr>
        <w:t>and</w:t>
      </w:r>
      <w:r w:rsidRPr="009E42B1">
        <w:rPr>
          <w:sz w:val="16"/>
        </w:rPr>
        <w:t xml:space="preserve"> the </w:t>
      </w:r>
      <w:r w:rsidRPr="0093100B">
        <w:rPr>
          <w:rStyle w:val="Emphasis"/>
          <w:highlight w:val="cyan"/>
        </w:rPr>
        <w:t>end</w:t>
      </w:r>
      <w:r w:rsidRPr="009E42B1">
        <w:rPr>
          <w:sz w:val="16"/>
        </w:rPr>
        <w:t xml:space="preserve"> point </w:t>
      </w:r>
      <w:r w:rsidRPr="0093100B">
        <w:rPr>
          <w:rStyle w:val="Emphasis"/>
          <w:highlight w:val="cyan"/>
        </w:rPr>
        <w:t>of</w:t>
      </w:r>
      <w:r w:rsidRPr="009E42B1">
        <w:rPr>
          <w:rStyle w:val="Emphasis"/>
        </w:rPr>
        <w:t xml:space="preserve"> all </w:t>
      </w:r>
      <w:r w:rsidRPr="0093100B">
        <w:rPr>
          <w:rStyle w:val="Emphasis"/>
          <w:highlight w:val="cyan"/>
        </w:rPr>
        <w:t>capitalist activity</w:t>
      </w:r>
      <w:r w:rsidRPr="009E42B1">
        <w:rPr>
          <w:sz w:val="16"/>
        </w:rPr>
        <w:t xml:space="preserve">.”20 For </w:t>
      </w:r>
      <w:r w:rsidRPr="009E42B1">
        <w:rPr>
          <w:rStyle w:val="StyleUnderline"/>
        </w:rPr>
        <w:t>the legal institution of</w:t>
      </w:r>
      <w:r w:rsidRPr="009E42B1">
        <w:rPr>
          <w:rStyle w:val="Emphasis"/>
        </w:rPr>
        <w:t xml:space="preserve"> private property does confer monopoly</w:t>
      </w:r>
      <w:r w:rsidRPr="009E42B1">
        <w:rPr>
          <w:rStyle w:val="StyleUnderline"/>
        </w:rPr>
        <w:t>: the exclusive power to dispose of said property as the owner alone sees fit.</w:t>
      </w:r>
    </w:p>
    <w:p w14:paraId="1D12E012" w14:textId="77777777" w:rsidR="00DF3E1C" w:rsidRPr="009E42B1" w:rsidRDefault="00DF3E1C" w:rsidP="00DF3E1C">
      <w:pPr>
        <w:rPr>
          <w:sz w:val="16"/>
        </w:rPr>
      </w:pPr>
      <w:r w:rsidRPr="009E42B1">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E42B1">
        <w:rPr>
          <w:rStyle w:val="StyleUnderline"/>
        </w:rPr>
        <w:t>The problem</w:t>
      </w:r>
      <w:r w:rsidRPr="009E42B1">
        <w:rPr>
          <w:sz w:val="16"/>
        </w:rPr>
        <w:t>,” Harvey shrewdly observes, “</w:t>
      </w:r>
      <w:r w:rsidRPr="009E42B1">
        <w:rPr>
          <w:rStyle w:val="StyleUnderline"/>
        </w:rPr>
        <w:t xml:space="preserve">is to keep economic relations </w:t>
      </w:r>
      <w:r w:rsidRPr="009E42B1">
        <w:rPr>
          <w:rStyle w:val="Emphasis"/>
        </w:rPr>
        <w:t>competitive</w:t>
      </w:r>
      <w:r w:rsidRPr="009E42B1">
        <w:rPr>
          <w:rStyle w:val="StyleUnderline"/>
        </w:rPr>
        <w:t xml:space="preserve"> </w:t>
      </w:r>
      <w:r w:rsidRPr="009E42B1">
        <w:rPr>
          <w:rStyle w:val="Emphasis"/>
        </w:rPr>
        <w:t>enough</w:t>
      </w:r>
      <w:r w:rsidRPr="009E42B1">
        <w:rPr>
          <w:rStyle w:val="StyleUnderline"/>
        </w:rPr>
        <w:t xml:space="preserve"> while </w:t>
      </w:r>
      <w:r w:rsidRPr="009E42B1">
        <w:rPr>
          <w:rStyle w:val="Emphasis"/>
        </w:rPr>
        <w:t>sustaining</w:t>
      </w:r>
      <w:r w:rsidRPr="009E42B1">
        <w:rPr>
          <w:sz w:val="16"/>
        </w:rPr>
        <w:t xml:space="preserve"> the individual and </w:t>
      </w:r>
      <w:r w:rsidRPr="009E42B1">
        <w:rPr>
          <w:rStyle w:val="Emphasis"/>
        </w:rPr>
        <w:t>class monopoly privileges of private property</w:t>
      </w:r>
      <w:r w:rsidRPr="009E42B1">
        <w:rPr>
          <w:rStyle w:val="StyleUnderline"/>
        </w:rPr>
        <w:t xml:space="preserve"> that are the foundation of capitalism</w:t>
      </w:r>
      <w:r w:rsidRPr="009E42B1">
        <w:rPr>
          <w:sz w:val="16"/>
        </w:rPr>
        <w:t xml:space="preserve"> as a political-economic system.”21</w:t>
      </w:r>
    </w:p>
    <w:p w14:paraId="782AD8D2" w14:textId="77777777" w:rsidR="00DF3E1C" w:rsidRPr="009E42B1" w:rsidRDefault="00DF3E1C" w:rsidP="00DF3E1C">
      <w:pPr>
        <w:rPr>
          <w:rStyle w:val="Emphasis"/>
        </w:rPr>
      </w:pPr>
      <w:r w:rsidRPr="009E42B1">
        <w:rPr>
          <w:sz w:val="16"/>
        </w:rPr>
        <w:t xml:space="preserve">And it is here that our economic laws crucially enter the picture. In metaphorical terms, </w:t>
      </w:r>
      <w:r w:rsidRPr="009E42B1">
        <w:rPr>
          <w:rStyle w:val="StyleUnderline"/>
        </w:rPr>
        <w:t>the law acts as a</w:t>
      </w:r>
      <w:r w:rsidRPr="009E42B1">
        <w:rPr>
          <w:sz w:val="16"/>
        </w:rPr>
        <w:t xml:space="preserve"> powerful </w:t>
      </w:r>
      <w:r w:rsidRPr="009E42B1">
        <w:rPr>
          <w:rStyle w:val="Emphasis"/>
        </w:rPr>
        <w:t>leveler</w:t>
      </w:r>
      <w:r w:rsidRPr="009E42B1">
        <w:rPr>
          <w:sz w:val="16"/>
        </w:rPr>
        <w:t>: a pincer of sorts on the critical, combustible nexus of monopoly and competition, applicable from one side of the knife edge, the other, or both. Antitrust (</w:t>
      </w:r>
      <w:r w:rsidRPr="0093100B">
        <w:rPr>
          <w:rStyle w:val="Emphasis"/>
          <w:highlight w:val="cyan"/>
        </w:rPr>
        <w:t>competition</w:t>
      </w:r>
      <w:r w:rsidRPr="009E42B1">
        <w:rPr>
          <w:sz w:val="16"/>
        </w:rPr>
        <w:t xml:space="preserve">) </w:t>
      </w:r>
      <w:r w:rsidRPr="0093100B">
        <w:rPr>
          <w:rStyle w:val="Emphasis"/>
          <w:highlight w:val="cyan"/>
        </w:rPr>
        <w:t>law</w:t>
      </w:r>
      <w:r w:rsidRPr="009E42B1">
        <w:rPr>
          <w:sz w:val="16"/>
        </w:rPr>
        <w:t xml:space="preserve">, meaningfully enforced, </w:t>
      </w:r>
      <w:r w:rsidRPr="0093100B">
        <w:rPr>
          <w:rStyle w:val="StyleUnderline"/>
          <w:highlight w:val="cyan"/>
        </w:rPr>
        <w:t xml:space="preserve">serves to </w:t>
      </w:r>
      <w:r w:rsidRPr="0093100B">
        <w:rPr>
          <w:rStyle w:val="Emphasis"/>
          <w:highlight w:val="cyan"/>
        </w:rPr>
        <w:t>constrain monopoly power</w:t>
      </w:r>
      <w:r w:rsidRPr="009E42B1">
        <w:rPr>
          <w:rStyle w:val="StyleUnderline"/>
        </w:rPr>
        <w:t xml:space="preserve"> where it coheres too readily</w:t>
      </w:r>
      <w:r w:rsidRPr="009E42B1">
        <w:rPr>
          <w:sz w:val="16"/>
        </w:rPr>
        <w:t xml:space="preserve">, thus </w:t>
      </w:r>
      <w:r w:rsidRPr="0093100B">
        <w:rPr>
          <w:rStyle w:val="Emphasis"/>
          <w:highlight w:val="cyan"/>
        </w:rPr>
        <w:t>boosting competition</w:t>
      </w:r>
      <w:r w:rsidRPr="009E42B1">
        <w:rPr>
          <w:rStyle w:val="StyleUnderline"/>
        </w:rPr>
        <w:t>; IP law acts from the other side, allowing</w:t>
      </w:r>
      <w:r w:rsidRPr="009E42B1">
        <w:rPr>
          <w:sz w:val="16"/>
        </w:rPr>
        <w:t xml:space="preserve"> a degree of </w:t>
      </w:r>
      <w:r w:rsidRPr="009E42B1">
        <w:rPr>
          <w:rStyle w:val="StyleUnderline"/>
        </w:rPr>
        <w:t>monopoly power</w:t>
      </w:r>
      <w:r w:rsidRPr="009E42B1">
        <w:rPr>
          <w:sz w:val="16"/>
        </w:rPr>
        <w:t xml:space="preserve"> where none “naturally” coheres, and </w:t>
      </w:r>
      <w:r w:rsidRPr="009E42B1">
        <w:rPr>
          <w:rStyle w:val="StyleUnderline"/>
        </w:rPr>
        <w:t>limiting competition</w:t>
      </w:r>
      <w:r w:rsidRPr="009E42B1">
        <w:rPr>
          <w:sz w:val="16"/>
        </w:rPr>
        <w:t xml:space="preserve"> in the process. This conceptualization of economic law is sketched out in Chapter 3. Together, such </w:t>
      </w:r>
      <w:r w:rsidRPr="009E42B1">
        <w:rPr>
          <w:rStyle w:val="StyleUnderline"/>
        </w:rPr>
        <w:t>laws help</w:t>
      </w:r>
      <w:r w:rsidRPr="009E42B1">
        <w:rPr>
          <w:sz w:val="16"/>
        </w:rPr>
        <w:t xml:space="preserve"> to </w:t>
      </w:r>
      <w:r w:rsidRPr="009E42B1">
        <w:rPr>
          <w:rStyle w:val="Emphasis"/>
        </w:rPr>
        <w:t>ensure</w:t>
      </w:r>
      <w:r w:rsidRPr="009E42B1">
        <w:rPr>
          <w:sz w:val="16"/>
        </w:rPr>
        <w:t xml:space="preserve"> that over the long term, </w:t>
      </w:r>
      <w:r w:rsidRPr="009E42B1">
        <w:rPr>
          <w:rStyle w:val="Emphasis"/>
        </w:rPr>
        <w:t>market-based capitalism is not too competitive</w:t>
      </w:r>
      <w:r w:rsidRPr="009E42B1">
        <w:rPr>
          <w:sz w:val="16"/>
        </w:rPr>
        <w:t xml:space="preserve"> (driving down prices and profits) </w:t>
      </w:r>
      <w:r w:rsidRPr="009E42B1">
        <w:rPr>
          <w:rStyle w:val="StyleUnderline"/>
        </w:rPr>
        <w:t>but</w:t>
      </w:r>
      <w:r w:rsidRPr="009E42B1">
        <w:rPr>
          <w:sz w:val="16"/>
        </w:rPr>
        <w:t xml:space="preserve">, in Harvey’s terms, </w:t>
      </w:r>
      <w:r w:rsidRPr="009E42B1">
        <w:rPr>
          <w:rStyle w:val="Emphasis"/>
        </w:rPr>
        <w:t>remains competitive enough</w:t>
      </w:r>
      <w:r w:rsidRPr="009E42B1">
        <w:rPr>
          <w:sz w:val="16"/>
        </w:rPr>
        <w:t xml:space="preserve"> (</w:t>
      </w:r>
      <w:r w:rsidRPr="009E42B1">
        <w:rPr>
          <w:rStyle w:val="Emphasis"/>
        </w:rPr>
        <w:t>avoiding stagnation and rent-seeking</w:t>
      </w:r>
      <w:r w:rsidRPr="009E42B1">
        <w:rPr>
          <w:sz w:val="16"/>
        </w:rPr>
        <w:t xml:space="preserve">). In the process, </w:t>
      </w:r>
      <w:r w:rsidRPr="009E42B1">
        <w:rPr>
          <w:rStyle w:val="StyleUnderline"/>
        </w:rPr>
        <w:t xml:space="preserve">the </w:t>
      </w:r>
      <w:r w:rsidRPr="0093100B">
        <w:rPr>
          <w:rStyle w:val="StyleUnderline"/>
          <w:highlight w:val="cyan"/>
        </w:rPr>
        <w:t>laws</w:t>
      </w:r>
      <w:r w:rsidRPr="009E42B1">
        <w:rPr>
          <w:sz w:val="16"/>
        </w:rPr>
        <w:t xml:space="preserve"> in question </w:t>
      </w:r>
      <w:r w:rsidRPr="009E42B1">
        <w:rPr>
          <w:rStyle w:val="StyleUnderline"/>
        </w:rPr>
        <w:t>historically</w:t>
      </w:r>
      <w:r w:rsidRPr="009E42B1">
        <w:rPr>
          <w:sz w:val="16"/>
        </w:rPr>
        <w:t xml:space="preserve"> have </w:t>
      </w:r>
      <w:r w:rsidRPr="009E42B1">
        <w:rPr>
          <w:rStyle w:val="StyleUnderline"/>
        </w:rPr>
        <w:t>contributed</w:t>
      </w:r>
      <w:r w:rsidRPr="009E42B1">
        <w:rPr>
          <w:sz w:val="16"/>
        </w:rPr>
        <w:t xml:space="preserve"> substantially </w:t>
      </w:r>
      <w:r w:rsidRPr="009E42B1">
        <w:rPr>
          <w:rStyle w:val="StyleUnderline"/>
        </w:rPr>
        <w:t xml:space="preserve">to </w:t>
      </w:r>
      <w:r w:rsidRPr="0093100B">
        <w:rPr>
          <w:rStyle w:val="Emphasis"/>
          <w:highlight w:val="cyan"/>
        </w:rPr>
        <w:t>keep</w:t>
      </w:r>
      <w:r w:rsidRPr="009E42B1">
        <w:rPr>
          <w:rStyle w:val="Emphasis"/>
        </w:rPr>
        <w:t xml:space="preserve">ing capitalist </w:t>
      </w:r>
      <w:r w:rsidRPr="0093100B">
        <w:rPr>
          <w:rStyle w:val="Emphasis"/>
          <w:highlight w:val="cyan"/>
        </w:rPr>
        <w:t>accumulation regimes</w:t>
      </w:r>
      <w:r w:rsidRPr="009E42B1">
        <w:rPr>
          <w:sz w:val="16"/>
        </w:rPr>
        <w:t xml:space="preserve"> broadly </w:t>
      </w:r>
      <w:r w:rsidRPr="0093100B">
        <w:rPr>
          <w:rStyle w:val="Emphasis"/>
          <w:highlight w:val="cyan"/>
        </w:rPr>
        <w:t>in balance</w:t>
      </w:r>
      <w:r w:rsidRPr="009E42B1">
        <w:rPr>
          <w:rStyle w:val="Emphasis"/>
        </w:rPr>
        <w:t>.</w:t>
      </w:r>
    </w:p>
    <w:p w14:paraId="1ECCD8AB" w14:textId="77777777" w:rsidR="00DF3E1C" w:rsidRPr="009E42B1" w:rsidRDefault="00DF3E1C" w:rsidP="00DF3E1C">
      <w:pPr>
        <w:rPr>
          <w:rStyle w:val="Emphasis"/>
        </w:rPr>
      </w:pPr>
      <w:r w:rsidRPr="009E42B1">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E42B1">
        <w:rPr>
          <w:rStyle w:val="StyleUnderline"/>
        </w:rPr>
        <w:t>this relationship does not assume a</w:t>
      </w:r>
      <w:r w:rsidRPr="009E42B1">
        <w:rPr>
          <w:rStyle w:val="Emphasis"/>
        </w:rPr>
        <w:t xml:space="preserve"> simplistic less-competition-means-more-profit form</w:t>
      </w:r>
      <w:r w:rsidRPr="009E42B1">
        <w:rPr>
          <w:rStyle w:val="StyleUnderline"/>
        </w:rPr>
        <w:t>, isolated</w:t>
      </w:r>
      <w:r w:rsidRPr="009E42B1">
        <w:rPr>
          <w:sz w:val="16"/>
        </w:rPr>
        <w:t xml:space="preserve"> as it were</w:t>
      </w:r>
      <w:r w:rsidRPr="009E42B1">
        <w:rPr>
          <w:rStyle w:val="StyleUnderline"/>
        </w:rPr>
        <w:t xml:space="preserve"> from other contributory factors</w:t>
      </w:r>
      <w:r w:rsidRPr="009E42B1">
        <w:rPr>
          <w:sz w:val="16"/>
        </w:rPr>
        <w:t xml:space="preserve">.23 Indeed, the book shows that </w:t>
      </w:r>
      <w:r w:rsidRPr="009E42B1">
        <w:rPr>
          <w:rStyle w:val="StyleUnderline"/>
        </w:rPr>
        <w:t>excesses</w:t>
      </w:r>
      <w:r w:rsidRPr="009E42B1">
        <w:rPr>
          <w:rStyle w:val="Emphasis"/>
        </w:rPr>
        <w:t xml:space="preserve"> neither of competitive intensity nor of monopoly powe</w:t>
      </w:r>
      <w:r w:rsidRPr="009E42B1">
        <w:rPr>
          <w:rStyle w:val="StyleUnderline"/>
        </w:rPr>
        <w:t xml:space="preserve">r support </w:t>
      </w:r>
      <w:r w:rsidRPr="009E42B1">
        <w:rPr>
          <w:rStyle w:val="Emphasis"/>
        </w:rPr>
        <w:t>long-term stability of profit-making and accumulation.</w:t>
      </w:r>
    </w:p>
    <w:p w14:paraId="33A0CCA6" w14:textId="77777777" w:rsidR="00DF3E1C" w:rsidRPr="009E42B1" w:rsidRDefault="00DF3E1C" w:rsidP="00DF3E1C">
      <w:pPr>
        <w:rPr>
          <w:sz w:val="16"/>
        </w:rPr>
      </w:pPr>
      <w:r w:rsidRPr="009E42B1">
        <w:rPr>
          <w:sz w:val="16"/>
        </w:rPr>
        <w:t xml:space="preserve">Instead, it leans more toward the type of argument proffered by Gérard Duménil and Dominique Lévy, which is that </w:t>
      </w:r>
      <w:r w:rsidRPr="009E42B1">
        <w:rPr>
          <w:rStyle w:val="StyleUnderline"/>
        </w:rPr>
        <w:t>the dynamics of profitability</w:t>
      </w:r>
      <w:r w:rsidRPr="009E42B1">
        <w:rPr>
          <w:rStyle w:val="Emphasis"/>
        </w:rPr>
        <w:t xml:space="preserve"> strongly influence the state’s attempts to regularize regimes of accumulation</w:t>
      </w:r>
      <w:r w:rsidRPr="009E42B1">
        <w:rPr>
          <w:rStyle w:val="StyleUnderline"/>
        </w:rPr>
        <w:t xml:space="preserve">, and that </w:t>
      </w:r>
      <w:r w:rsidRPr="0093100B">
        <w:rPr>
          <w:rStyle w:val="Emphasis"/>
          <w:highlight w:val="cyan"/>
        </w:rPr>
        <w:t>stabilizing</w:t>
      </w:r>
      <w:r w:rsidRPr="0093100B">
        <w:rPr>
          <w:rStyle w:val="StyleUnderline"/>
          <w:highlight w:val="cyan"/>
        </w:rPr>
        <w:t xml:space="preserve"> </w:t>
      </w:r>
      <w:r w:rsidRPr="0093100B">
        <w:rPr>
          <w:rStyle w:val="Emphasis"/>
          <w:highlight w:val="cyan"/>
        </w:rPr>
        <w:t>capitalism is</w:t>
      </w:r>
      <w:r w:rsidRPr="009E42B1">
        <w:rPr>
          <w:sz w:val="16"/>
        </w:rPr>
        <w:t xml:space="preserve"> thus in no small part </w:t>
      </w:r>
      <w:r w:rsidRPr="0093100B">
        <w:rPr>
          <w:rStyle w:val="Emphasis"/>
          <w:highlight w:val="cyan"/>
        </w:rPr>
        <w:t>a question</w:t>
      </w:r>
      <w:r w:rsidRPr="009E42B1">
        <w:rPr>
          <w:sz w:val="16"/>
        </w:rPr>
        <w:t xml:space="preserve">, ultimately, </w:t>
      </w:r>
      <w:r w:rsidRPr="0093100B">
        <w:rPr>
          <w:rStyle w:val="Emphasis"/>
          <w:highlight w:val="cyan"/>
        </w:rPr>
        <w:t>of stabilizing profitability</w:t>
      </w:r>
      <w:r w:rsidRPr="009E42B1">
        <w:rPr>
          <w:sz w:val="16"/>
        </w:rPr>
        <w:t xml:space="preserve">.24 Or, as David Gordon and coauthors have written, the reproduction of capitalism is “fundamentally conditioned by the level and stability of capitalist profitability. As profits go, in short, so goes the economy.”25 </w:t>
      </w:r>
      <w:r w:rsidRPr="009E42B1">
        <w:rPr>
          <w:rStyle w:val="StyleUnderline"/>
        </w:rPr>
        <w:t>The</w:t>
      </w:r>
      <w:r w:rsidRPr="009E42B1">
        <w:rPr>
          <w:sz w:val="16"/>
        </w:rPr>
        <w:t xml:space="preserve"> book’s particular </w:t>
      </w:r>
      <w:r w:rsidRPr="009E42B1">
        <w:rPr>
          <w:rStyle w:val="StyleUnderline"/>
        </w:rPr>
        <w:t>slant</w:t>
      </w:r>
      <w:r w:rsidRPr="009E42B1">
        <w:rPr>
          <w:sz w:val="16"/>
        </w:rPr>
        <w:t xml:space="preserve"> on such conceptions </w:t>
      </w:r>
      <w:r w:rsidRPr="009E42B1">
        <w:rPr>
          <w:rStyle w:val="StyleUnderline"/>
        </w:rPr>
        <w:t xml:space="preserve">is to </w:t>
      </w:r>
      <w:r w:rsidRPr="009E42B1">
        <w:rPr>
          <w:rStyle w:val="Emphasis"/>
        </w:rPr>
        <w:t>consider</w:t>
      </w:r>
      <w:r w:rsidRPr="009E42B1">
        <w:rPr>
          <w:rStyle w:val="StyleUnderline"/>
        </w:rPr>
        <w:t xml:space="preserve"> </w:t>
      </w:r>
      <w:r w:rsidRPr="009E42B1">
        <w:rPr>
          <w:rStyle w:val="Emphasis"/>
        </w:rPr>
        <w:t>corporate</w:t>
      </w:r>
      <w:r w:rsidRPr="009E42B1">
        <w:rPr>
          <w:rStyle w:val="StyleUnderline"/>
        </w:rPr>
        <w:t xml:space="preserve"> </w:t>
      </w:r>
      <w:r w:rsidRPr="009E42B1">
        <w:rPr>
          <w:rStyle w:val="Emphasis"/>
        </w:rPr>
        <w:t>profits</w:t>
      </w:r>
      <w:r w:rsidRPr="009E42B1">
        <w:rPr>
          <w:sz w:val="16"/>
        </w:rPr>
        <w:t xml:space="preserve"> more in relative than absolute terms—and </w:t>
      </w:r>
      <w:r w:rsidRPr="009E42B1">
        <w:rPr>
          <w:rStyle w:val="Emphasis"/>
        </w:rPr>
        <w:t>relative to</w:t>
      </w:r>
      <w:r w:rsidRPr="009E42B1">
        <w:rPr>
          <w:sz w:val="16"/>
        </w:rPr>
        <w:t xml:space="preserve">, especially, </w:t>
      </w:r>
      <w:r w:rsidRPr="009E42B1">
        <w:rPr>
          <w:rStyle w:val="Emphasis"/>
        </w:rPr>
        <w:t>labor and wages.</w:t>
      </w:r>
      <w:r w:rsidRPr="009E42B1">
        <w:rPr>
          <w:sz w:val="16"/>
        </w:rPr>
        <w:t xml:space="preserve"> While a comparable focus has recently been adopted by Thomas Piketty in his much discussed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3AD7BC72" w14:textId="77777777" w:rsidR="00DF3E1C" w:rsidRPr="009E42B1" w:rsidRDefault="00DF3E1C" w:rsidP="00DF3E1C">
      <w:pPr>
        <w:rPr>
          <w:sz w:val="16"/>
        </w:rPr>
      </w:pPr>
      <w:r w:rsidRPr="009A369F">
        <w:rPr>
          <w:rStyle w:val="StyleUnderline"/>
        </w:rPr>
        <w:t>A second</w:t>
      </w:r>
      <w:r w:rsidRPr="009A369F">
        <w:rPr>
          <w:sz w:val="16"/>
        </w:rPr>
        <w:t xml:space="preserve"> and related </w:t>
      </w:r>
      <w:r w:rsidRPr="009A369F">
        <w:rPr>
          <w:rStyle w:val="StyleUnderline"/>
        </w:rPr>
        <w:t xml:space="preserve">problem with the linear historical narrative of from-competition-to-monopoly is its positing of monopoly and competition not only as </w:t>
      </w:r>
      <w:r w:rsidRPr="009A369F">
        <w:rPr>
          <w:rStyle w:val="Emphasis"/>
        </w:rPr>
        <w:t>mutually</w:t>
      </w:r>
      <w:r w:rsidRPr="009A369F">
        <w:rPr>
          <w:rStyle w:val="StyleUnderline"/>
        </w:rPr>
        <w:t xml:space="preserve"> </w:t>
      </w:r>
      <w:r w:rsidRPr="009A369F">
        <w:rPr>
          <w:rStyle w:val="Emphasis"/>
        </w:rPr>
        <w:t>exclusive</w:t>
      </w:r>
      <w:r w:rsidRPr="009A369F">
        <w:rPr>
          <w:sz w:val="16"/>
        </w:rPr>
        <w:t xml:space="preserve"> alternatives, </w:t>
      </w:r>
      <w:r w:rsidRPr="009A369F">
        <w:rPr>
          <w:rStyle w:val="StyleUnderline"/>
        </w:rPr>
        <w:t xml:space="preserve">but as </w:t>
      </w:r>
      <w:r w:rsidRPr="009A369F">
        <w:rPr>
          <w:rStyle w:val="Emphasis"/>
        </w:rPr>
        <w:t>separable</w:t>
      </w:r>
      <w:r w:rsidRPr="009A369F">
        <w:rPr>
          <w:sz w:val="16"/>
        </w:rPr>
        <w:t xml:space="preserve"> ones. Once more, we can turn to Marx for an effective disabusal of this figuring. </w:t>
      </w:r>
      <w:r w:rsidRPr="009A369F">
        <w:rPr>
          <w:rStyle w:val="StyleUnderline"/>
        </w:rPr>
        <w:t>Monopoly and competition</w:t>
      </w:r>
      <w:r w:rsidRPr="009A369F">
        <w:rPr>
          <w:sz w:val="16"/>
        </w:rPr>
        <w:t xml:space="preserve">, he argued, </w:t>
      </w:r>
      <w:r w:rsidRPr="009A369F">
        <w:rPr>
          <w:rStyle w:val="StyleUnderline"/>
        </w:rPr>
        <w:t>are</w:t>
      </w:r>
      <w:r w:rsidRPr="009A369F">
        <w:rPr>
          <w:sz w:val="16"/>
        </w:rPr>
        <w:t xml:space="preserve"> much more </w:t>
      </w:r>
      <w:r w:rsidRPr="009A369F">
        <w:rPr>
          <w:rStyle w:val="Emphasis"/>
        </w:rPr>
        <w:t>closely related</w:t>
      </w:r>
      <w:r w:rsidRPr="009A369F">
        <w:rPr>
          <w:sz w:val="16"/>
        </w:rPr>
        <w:t xml:space="preserve">, </w:t>
      </w:r>
      <w:r w:rsidRPr="009A369F">
        <w:rPr>
          <w:rStyle w:val="Emphasis"/>
        </w:rPr>
        <w:t>and</w:t>
      </w:r>
      <w:r w:rsidRPr="009A369F">
        <w:rPr>
          <w:sz w:val="16"/>
        </w:rPr>
        <w:t xml:space="preserve"> much more closely </w:t>
      </w:r>
      <w:r w:rsidRPr="009A369F">
        <w:rPr>
          <w:rStyle w:val="Emphasis"/>
        </w:rPr>
        <w:t>connected</w:t>
      </w:r>
      <w:r w:rsidRPr="009A369F">
        <w:rPr>
          <w:sz w:val="16"/>
        </w:rPr>
        <w:t>, than is typically recognized. “</w:t>
      </w:r>
      <w:r w:rsidRPr="009A369F">
        <w:rPr>
          <w:rStyle w:val="Emphasis"/>
        </w:rPr>
        <w:t>Monopoly produces competition, competition produces monopoly</w:t>
      </w:r>
      <w:r w:rsidRPr="009A369F">
        <w:rPr>
          <w:sz w:val="16"/>
        </w:rPr>
        <w:t xml:space="preserve">,” he maintained, somewhat aphoristically, in a letter he wrote to Pavel Annenkov in 1846.27 </w:t>
      </w:r>
      <w:r w:rsidRPr="009A369F">
        <w:rPr>
          <w:rStyle w:val="StyleUnderline"/>
        </w:rPr>
        <w:t>Capital</w:t>
      </w:r>
      <w:r w:rsidRPr="009A369F">
        <w:rPr>
          <w:sz w:val="16"/>
        </w:rPr>
        <w:t xml:space="preserve"> not only requires both but </w:t>
      </w:r>
      <w:r w:rsidRPr="009A369F">
        <w:rPr>
          <w:rStyle w:val="StyleUnderline"/>
        </w:rPr>
        <w:t>is</w:t>
      </w:r>
      <w:r w:rsidRPr="009A369F">
        <w:rPr>
          <w:sz w:val="16"/>
        </w:rPr>
        <w:t xml:space="preserve"> in fact </w:t>
      </w:r>
      <w:r w:rsidRPr="009A369F">
        <w:rPr>
          <w:rStyle w:val="StyleUnderline"/>
        </w:rPr>
        <w:t>the expression</w:t>
      </w:r>
      <w:r w:rsidRPr="009A369F">
        <w:rPr>
          <w:sz w:val="16"/>
        </w:rPr>
        <w:t xml:space="preserve">, inter alia, </w:t>
      </w:r>
      <w:r w:rsidRPr="009A369F">
        <w:rPr>
          <w:rStyle w:val="StyleUnderline"/>
        </w:rPr>
        <w:t xml:space="preserve">of their </w:t>
      </w:r>
      <w:r w:rsidRPr="009A369F">
        <w:rPr>
          <w:rStyle w:val="Emphasis"/>
        </w:rPr>
        <w:t>synthesis</w:t>
      </w:r>
      <w:r w:rsidRPr="009A369F">
        <w:rPr>
          <w:sz w:val="16"/>
        </w:rPr>
        <w:t xml:space="preserve">—a synthesis </w:t>
      </w:r>
      <w:r w:rsidRPr="009A369F">
        <w:rPr>
          <w:rStyle w:val="StyleUnderline"/>
        </w:rPr>
        <w:t>that Marx</w:t>
      </w:r>
      <w:r w:rsidRPr="009A369F">
        <w:rPr>
          <w:sz w:val="16"/>
        </w:rPr>
        <w:t xml:space="preserve">, in trademark dialectical fashion, </w:t>
      </w:r>
      <w:r w:rsidRPr="009A369F">
        <w:rPr>
          <w:rStyle w:val="StyleUnderline"/>
        </w:rPr>
        <w:t>described</w:t>
      </w:r>
      <w:r w:rsidRPr="009A369F">
        <w:rPr>
          <w:sz w:val="16"/>
        </w:rPr>
        <w:t xml:space="preserve"> not as a “formula” but </w:t>
      </w:r>
      <w:r w:rsidRPr="009A369F">
        <w:rPr>
          <w:rStyle w:val="StyleUnderline"/>
        </w:rPr>
        <w:t>as a “movement,”</w:t>
      </w:r>
      <w:r w:rsidRPr="009A369F">
        <w:rPr>
          <w:sz w:val="16"/>
        </w:rPr>
        <w:t xml:space="preserve"> specifically “the movement whereby a true balance is maintained between competition and monopoly.”28 Such movement comprises opposing but connected economic dynamics of centralization and decentralization. </w:t>
      </w:r>
      <w:r w:rsidRPr="009A369F">
        <w:rPr>
          <w:rStyle w:val="StyleUnderline"/>
        </w:rPr>
        <w:t>When one or the other</w:t>
      </w:r>
      <w:r w:rsidRPr="009A369F">
        <w:rPr>
          <w:sz w:val="16"/>
        </w:rPr>
        <w:t xml:space="preserve"> dynamic </w:t>
      </w:r>
      <w:r w:rsidRPr="009A369F">
        <w:rPr>
          <w:rStyle w:val="StyleUnderline"/>
        </w:rPr>
        <w:t>becomes</w:t>
      </w:r>
      <w:r w:rsidRPr="009A369F">
        <w:rPr>
          <w:rStyle w:val="Emphasis"/>
        </w:rPr>
        <w:t xml:space="preserve"> disproportionately powerful</w:t>
      </w:r>
      <w:r w:rsidRPr="009A369F">
        <w:rPr>
          <w:sz w:val="16"/>
        </w:rPr>
        <w:t>, Marx argues,</w:t>
      </w:r>
      <w:r w:rsidRPr="009A369F">
        <w:rPr>
          <w:rStyle w:val="StyleUnderline"/>
        </w:rPr>
        <w:t xml:space="preserve"> the </w:t>
      </w:r>
      <w:r w:rsidRPr="009A369F">
        <w:rPr>
          <w:rStyle w:val="Emphasis"/>
        </w:rPr>
        <w:t>“counteracting tendency” kicks in</w:t>
      </w:r>
      <w:r w:rsidRPr="009A369F">
        <w:rPr>
          <w:rStyle w:val="StyleUnderline"/>
        </w:rPr>
        <w:t xml:space="preserve"> t</w:t>
      </w:r>
      <w:r w:rsidRPr="009E42B1">
        <w:rPr>
          <w:rStyle w:val="StyleUnderline"/>
        </w:rPr>
        <w:t xml:space="preserve">o return capital to a </w:t>
      </w:r>
      <w:r w:rsidRPr="009E42B1">
        <w:rPr>
          <w:rStyle w:val="Emphasis"/>
        </w:rPr>
        <w:t>balanced configuration</w:t>
      </w:r>
      <w:r w:rsidRPr="009E42B1">
        <w:rPr>
          <w:rStyle w:val="StyleUnderline"/>
        </w:rPr>
        <w:t xml:space="preserve"> of monopoly and competition.</w:t>
      </w:r>
    </w:p>
    <w:p w14:paraId="0165277A" w14:textId="77777777" w:rsidR="00DF3E1C" w:rsidRPr="009E42B1" w:rsidRDefault="00DF3E1C" w:rsidP="00DF3E1C">
      <w:pPr>
        <w:rPr>
          <w:sz w:val="16"/>
        </w:rPr>
      </w:pPr>
      <w:r w:rsidRPr="009E42B1">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9E42B1">
        <w:rPr>
          <w:sz w:val="16"/>
          <w:szCs w:val="16"/>
        </w:rPr>
        <w:t>Equally</w:t>
      </w:r>
      <w:r w:rsidRPr="009E42B1">
        <w:rPr>
          <w:rStyle w:val="StyleUnderline"/>
        </w:rPr>
        <w:t xml:space="preserve"> fictional</w:t>
      </w:r>
      <w:r w:rsidRPr="009E42B1">
        <w:rPr>
          <w:sz w:val="16"/>
        </w:rPr>
        <w:t xml:space="preserve">, albeit a fiction usually emanating from a very different analytical source, </w:t>
      </w:r>
      <w:r w:rsidRPr="009E42B1">
        <w:rPr>
          <w:rStyle w:val="StyleUnderline"/>
        </w:rPr>
        <w:t>is the notion of a</w:t>
      </w:r>
      <w:r w:rsidRPr="009E42B1">
        <w:rPr>
          <w:sz w:val="16"/>
        </w:rPr>
        <w:t xml:space="preserve"> contemporary </w:t>
      </w:r>
      <w:r w:rsidRPr="009E42B1">
        <w:rPr>
          <w:rStyle w:val="Emphasis"/>
        </w:rPr>
        <w:t>“monopoly” stage of capitalism</w:t>
      </w:r>
      <w:r w:rsidRPr="009E42B1">
        <w:rPr>
          <w:rStyle w:val="StyleUnderline"/>
        </w:rPr>
        <w:t xml:space="preserve"> absent meaningful competition</w:t>
      </w:r>
      <w:r w:rsidRPr="009E42B1">
        <w:rPr>
          <w:sz w:val="16"/>
        </w:rPr>
        <w:t>.31</w:t>
      </w:r>
    </w:p>
    <w:p w14:paraId="20A8206E" w14:textId="77777777" w:rsidR="00DF3E1C" w:rsidRPr="009A369F" w:rsidRDefault="00DF3E1C" w:rsidP="00DF3E1C">
      <w:pPr>
        <w:rPr>
          <w:sz w:val="16"/>
        </w:rPr>
      </w:pPr>
      <w:r w:rsidRPr="009A369F">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enters into and out of crisis.32 Harvey repeats Marx’s observation that capital requires a balance of competitive and monopolistic forces. He then derives from this postulate the propositions that </w:t>
      </w:r>
      <w:r w:rsidRPr="009A369F">
        <w:rPr>
          <w:rStyle w:val="StyleUnderline"/>
        </w:rPr>
        <w:t>crisis occurs when</w:t>
      </w:r>
      <w:r w:rsidRPr="009A369F">
        <w:rPr>
          <w:sz w:val="16"/>
        </w:rPr>
        <w:t xml:space="preserve"> such </w:t>
      </w:r>
      <w:r w:rsidRPr="009A369F">
        <w:rPr>
          <w:rStyle w:val="StyleUnderline"/>
        </w:rPr>
        <w:t>forces become imbalanced</w:t>
      </w:r>
      <w:r w:rsidRPr="009A369F">
        <w:rPr>
          <w:sz w:val="16"/>
        </w:rPr>
        <w:t>—although this is not the only cause of crisis—</w:t>
      </w:r>
      <w:r w:rsidRPr="009A369F">
        <w:rPr>
          <w:rStyle w:val="StyleUnderline"/>
        </w:rPr>
        <w:t>and</w:t>
      </w:r>
      <w:r w:rsidRPr="009A369F">
        <w:rPr>
          <w:sz w:val="16"/>
        </w:rPr>
        <w:t xml:space="preserve"> that such </w:t>
      </w:r>
      <w:r w:rsidRPr="009A369F">
        <w:rPr>
          <w:rStyle w:val="StyleUnderline"/>
        </w:rPr>
        <w:t>crisis can only be “fixed” once balance is restored.</w:t>
      </w:r>
      <w:r w:rsidRPr="009A369F">
        <w:rPr>
          <w:sz w:val="16"/>
        </w:rPr>
        <w:t xml:space="preserve"> The result is that </w:t>
      </w:r>
      <w:r w:rsidRPr="009A369F">
        <w:rPr>
          <w:rStyle w:val="StyleUnderline"/>
        </w:rPr>
        <w:t>capital</w:t>
      </w:r>
      <w:r w:rsidRPr="009A369F">
        <w:rPr>
          <w:sz w:val="16"/>
        </w:rPr>
        <w:t xml:space="preserve"> historically </w:t>
      </w:r>
      <w:r w:rsidRPr="009A369F">
        <w:rPr>
          <w:rStyle w:val="Emphasis"/>
        </w:rPr>
        <w:t>“oscillates”</w:t>
      </w:r>
      <w:r w:rsidRPr="009A369F">
        <w:rPr>
          <w:rStyle w:val="StyleUnderline"/>
        </w:rPr>
        <w:t xml:space="preserve"> between relative excesses of monopoly and competition</w:t>
      </w:r>
      <w:r w:rsidRPr="009A369F">
        <w:rPr>
          <w:sz w:val="16"/>
        </w:rPr>
        <w:t xml:space="preserve">, always finding balance hard to achieve, let alone sustain.33 </w:t>
      </w:r>
      <w:r w:rsidRPr="009A369F">
        <w:rPr>
          <w:rStyle w:val="StyleUnderline"/>
        </w:rPr>
        <w:t>Understanding capital</w:t>
      </w:r>
      <w:r w:rsidRPr="009A369F">
        <w:rPr>
          <w:sz w:val="16"/>
        </w:rPr>
        <w:t xml:space="preserve"> and its historical development in this particular regard, Harvey insists, </w:t>
      </w:r>
      <w:r w:rsidRPr="009A369F">
        <w:rPr>
          <w:rStyle w:val="StyleUnderline"/>
        </w:rPr>
        <w:t>requires us to recognize “how successful capital has</w:t>
      </w:r>
      <w:r w:rsidRPr="009A369F">
        <w:rPr>
          <w:sz w:val="16"/>
        </w:rPr>
        <w:t xml:space="preserve"> generally </w:t>
      </w:r>
      <w:r w:rsidRPr="009A369F">
        <w:rPr>
          <w:rStyle w:val="StyleUnderline"/>
        </w:rPr>
        <w:t xml:space="preserve">been in </w:t>
      </w:r>
      <w:r w:rsidRPr="009A369F">
        <w:rPr>
          <w:rStyle w:val="Emphasis"/>
        </w:rPr>
        <w:t>managing</w:t>
      </w:r>
      <w:r w:rsidRPr="009A369F">
        <w:rPr>
          <w:sz w:val="16"/>
        </w:rPr>
        <w:t xml:space="preserve"> the </w:t>
      </w:r>
      <w:r w:rsidRPr="009A369F">
        <w:rPr>
          <w:rStyle w:val="Emphasis"/>
        </w:rPr>
        <w:t>contradictions</w:t>
      </w:r>
      <w:r w:rsidRPr="009A369F">
        <w:rPr>
          <w:rStyle w:val="StyleUnderline"/>
        </w:rPr>
        <w:t xml:space="preserve"> between monopoly and competition” and</w:t>
      </w:r>
      <w:r w:rsidRPr="009A369F">
        <w:rPr>
          <w:sz w:val="16"/>
        </w:rPr>
        <w:t xml:space="preserve"> that “</w:t>
      </w:r>
      <w:r w:rsidRPr="009A369F">
        <w:rPr>
          <w:rStyle w:val="Emphasis"/>
        </w:rPr>
        <w:t>it uses crises to do so</w:t>
      </w:r>
      <w:r w:rsidRPr="009A369F">
        <w:rPr>
          <w:sz w:val="16"/>
        </w:rPr>
        <w:t>.”34</w:t>
      </w:r>
    </w:p>
    <w:p w14:paraId="6CF0DCC6" w14:textId="77777777" w:rsidR="00DF3E1C" w:rsidRPr="009A369F" w:rsidRDefault="00DF3E1C" w:rsidP="00DF3E1C">
      <w:pPr>
        <w:rPr>
          <w:sz w:val="16"/>
          <w:szCs w:val="16"/>
        </w:rPr>
      </w:pPr>
      <w:r w:rsidRPr="009A369F">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F5281D7" w14:textId="77777777" w:rsidR="00DF3E1C" w:rsidRPr="009E42B1" w:rsidRDefault="00DF3E1C" w:rsidP="00DF3E1C">
      <w:pPr>
        <w:rPr>
          <w:sz w:val="16"/>
        </w:rPr>
      </w:pPr>
      <w:r w:rsidRPr="009A369F">
        <w:rPr>
          <w:sz w:val="16"/>
        </w:rPr>
        <w:t>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w:t>
      </w:r>
      <w:r w:rsidRPr="009E42B1">
        <w:rPr>
          <w:sz w:val="16"/>
        </w:rPr>
        <w:t xml:space="preserve">er rests on </w:t>
      </w:r>
      <w:r w:rsidRPr="009A369F">
        <w:rPr>
          <w:sz w:val="16"/>
        </w:rPr>
        <w:t xml:space="preserve">the role of the law. </w:t>
      </w:r>
      <w:r w:rsidRPr="009A369F">
        <w:rPr>
          <w:rStyle w:val="StyleUnderline"/>
        </w:rPr>
        <w:t xml:space="preserve">When capital has become </w:t>
      </w:r>
      <w:r w:rsidRPr="009A369F">
        <w:rPr>
          <w:rStyle w:val="Emphasis"/>
        </w:rPr>
        <w:t>sufficiently overcentralized and monopolistic to threaten its own successful, profitable reproduction, antitrust law has been called upon</w:t>
      </w:r>
      <w:r w:rsidRPr="009A369F">
        <w:rPr>
          <w:rStyle w:val="StyleUnderline"/>
        </w:rPr>
        <w:t xml:space="preserve"> to help </w:t>
      </w:r>
      <w:r w:rsidRPr="009A369F">
        <w:rPr>
          <w:rStyle w:val="Emphasis"/>
        </w:rPr>
        <w:t>restore</w:t>
      </w:r>
      <w:r w:rsidRPr="009A369F">
        <w:rPr>
          <w:sz w:val="16"/>
        </w:rPr>
        <w:t xml:space="preserve"> the necessary degree of </w:t>
      </w:r>
      <w:r w:rsidRPr="009A369F">
        <w:rPr>
          <w:rStyle w:val="Emphasis"/>
        </w:rPr>
        <w:t>balance</w:t>
      </w:r>
      <w:r w:rsidRPr="009A369F">
        <w:rPr>
          <w:sz w:val="16"/>
        </w:rPr>
        <w:t>. This balance will never be perfect and at rest; in a dialectical relation, such as that between monopoly and competition, it never can be. When the dangerous excess has been of competition, by contrast, IP law has come to the</w:t>
      </w:r>
      <w:r w:rsidRPr="009E42B1">
        <w:rPr>
          <w:sz w:val="16"/>
        </w:rPr>
        <w:t xml:space="preserve"> rescue. Such laws, needless to say, have not effected this work of rebalancing by themselves, and this book documents their interaction with other pertinent dynamics; but their role has been paramount.</w:t>
      </w:r>
    </w:p>
    <w:p w14:paraId="4B4BF889" w14:textId="77777777" w:rsidR="00DF3E1C" w:rsidRPr="009E42B1" w:rsidRDefault="00DF3E1C" w:rsidP="00DF3E1C">
      <w:pPr>
        <w:rPr>
          <w:sz w:val="16"/>
          <w:szCs w:val="16"/>
        </w:rPr>
      </w:pPr>
      <w:r w:rsidRPr="009E42B1">
        <w:rPr>
          <w:sz w:val="16"/>
          <w:szCs w:val="16"/>
        </w:rPr>
        <w:t>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relation with the state and with the different tools of economic regulation, the law among them, that the state uses to govern and shape economic conduct?</w:t>
      </w:r>
    </w:p>
    <w:p w14:paraId="3C8A7B1C" w14:textId="77777777" w:rsidR="00DF3E1C" w:rsidRPr="009E42B1" w:rsidRDefault="00DF3E1C" w:rsidP="00DF3E1C">
      <w:pPr>
        <w:rPr>
          <w:sz w:val="16"/>
        </w:rPr>
      </w:pPr>
      <w:r w:rsidRPr="009E42B1">
        <w:rPr>
          <w:sz w:val="16"/>
        </w:rPr>
        <w:t xml:space="preserve">If Harvey’s stimulating propositions call for circumspection on account of their simplifying structural abstractions, the connection to </w:t>
      </w:r>
      <w:r w:rsidRPr="009E42B1">
        <w:rPr>
          <w:rStyle w:val="StyleUnderline"/>
        </w:rPr>
        <w:t>the “monopoly capital” thesis</w:t>
      </w:r>
      <w:r w:rsidRPr="009E42B1">
        <w:rPr>
          <w:sz w:val="16"/>
        </w:rPr>
        <w:t xml:space="preserve"> is that it too </w:t>
      </w:r>
      <w:r w:rsidRPr="009E42B1">
        <w:rPr>
          <w:rStyle w:val="StyleUnderline"/>
        </w:rPr>
        <w:t>tends to rely upon</w:t>
      </w:r>
      <w:r w:rsidRPr="009E42B1">
        <w:rPr>
          <w:sz w:val="16"/>
        </w:rPr>
        <w:t xml:space="preserve"> just such </w:t>
      </w:r>
      <w:r w:rsidRPr="009E42B1">
        <w:rPr>
          <w:rStyle w:val="Emphasis"/>
        </w:rPr>
        <w:t>totalizing</w:t>
      </w:r>
      <w:r w:rsidRPr="009E42B1">
        <w:rPr>
          <w:sz w:val="16"/>
        </w:rPr>
        <w:t xml:space="preserve">, even reified, </w:t>
      </w:r>
      <w:r w:rsidRPr="009E42B1">
        <w:rPr>
          <w:rStyle w:val="Emphasis"/>
        </w:rPr>
        <w:t>concepts</w:t>
      </w:r>
      <w:r w:rsidRPr="009E42B1">
        <w:rPr>
          <w:sz w:val="16"/>
        </w:rPr>
        <w:t xml:space="preserve">. “Monopoly capital” is itself one such. </w:t>
      </w:r>
      <w:r w:rsidRPr="009E42B1">
        <w:rPr>
          <w:rStyle w:val="StyleUnderline"/>
        </w:rPr>
        <w:t>One of the</w:t>
      </w:r>
      <w:r w:rsidRPr="009E42B1">
        <w:rPr>
          <w:sz w:val="16"/>
        </w:rPr>
        <w:t xml:space="preserve"> consistent </w:t>
      </w:r>
      <w:r w:rsidRPr="009E42B1">
        <w:rPr>
          <w:rStyle w:val="StyleUnderline"/>
        </w:rPr>
        <w:t>themes of</w:t>
      </w:r>
      <w:r w:rsidRPr="009E42B1">
        <w:rPr>
          <w:sz w:val="16"/>
        </w:rPr>
        <w:t xml:space="preserve"> the tradition renewed by </w:t>
      </w:r>
      <w:r w:rsidRPr="009E42B1">
        <w:rPr>
          <w:rStyle w:val="StyleUnderline"/>
        </w:rPr>
        <w:t>The Endless Crisis</w:t>
      </w:r>
      <w:r w:rsidRPr="009E42B1">
        <w:rPr>
          <w:sz w:val="16"/>
        </w:rPr>
        <w:t>—one extending back through Baran and Sweezy’s Monopoly Capital to Rudolf Hilferding’s Finance Capital (1910) and even Lenin’s Imperialism (1917)—</w:t>
      </w:r>
      <w:r w:rsidRPr="009E42B1">
        <w:rPr>
          <w:rStyle w:val="StyleUnderline"/>
        </w:rPr>
        <w:t xml:space="preserve">is its tendency not only to </w:t>
      </w:r>
      <w:r w:rsidRPr="009E42B1">
        <w:rPr>
          <w:rStyle w:val="Emphasis"/>
        </w:rPr>
        <w:t>associate</w:t>
      </w:r>
      <w:r w:rsidRPr="009E42B1">
        <w:rPr>
          <w:sz w:val="16"/>
        </w:rPr>
        <w:t xml:space="preserve"> potent </w:t>
      </w:r>
      <w:r w:rsidRPr="009E42B1">
        <w:rPr>
          <w:rStyle w:val="Emphasis"/>
        </w:rPr>
        <w:t>monopoly powers with a new stage</w:t>
      </w:r>
      <w:r w:rsidRPr="009E42B1">
        <w:rPr>
          <w:sz w:val="16"/>
        </w:rPr>
        <w:t xml:space="preserve"> or phase </w:t>
      </w:r>
      <w:r w:rsidRPr="009E42B1">
        <w:rPr>
          <w:rStyle w:val="Emphasis"/>
        </w:rPr>
        <w:t>of capitalism</w:t>
      </w:r>
      <w:r w:rsidRPr="009E42B1">
        <w:rPr>
          <w:rStyle w:val="StyleUnderline"/>
        </w:rPr>
        <w:t xml:space="preserve"> but to depict the latter in terms of a </w:t>
      </w:r>
      <w:r w:rsidRPr="009E42B1">
        <w:rPr>
          <w:rStyle w:val="Emphasis"/>
        </w:rPr>
        <w:t>consciously regulated and (centrally) planned system</w:t>
      </w:r>
      <w:r w:rsidRPr="009E42B1">
        <w:rPr>
          <w:rStyle w:val="StyleUnderline"/>
        </w:rPr>
        <w:t xml:space="preserve"> in which market-based competition</w:t>
      </w:r>
      <w:r w:rsidRPr="009E42B1">
        <w:rPr>
          <w:sz w:val="16"/>
        </w:rPr>
        <w:t xml:space="preserve"> largely </w:t>
      </w:r>
      <w:r w:rsidRPr="009E42B1">
        <w:rPr>
          <w:rStyle w:val="Emphasis"/>
        </w:rPr>
        <w:t>disappears</w:t>
      </w:r>
      <w:r w:rsidRPr="009E42B1">
        <w:rPr>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27A1A4C2" w14:textId="77777777" w:rsidR="00DF3E1C" w:rsidRPr="009E42B1" w:rsidRDefault="00DF3E1C" w:rsidP="00DF3E1C">
      <w:pPr>
        <w:rPr>
          <w:rStyle w:val="Emphasis"/>
        </w:rPr>
      </w:pPr>
      <w:r w:rsidRPr="009E42B1">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9E42B1">
        <w:rPr>
          <w:rStyle w:val="StyleUnderline"/>
        </w:rPr>
        <w:t>for all the</w:t>
      </w:r>
      <w:r w:rsidRPr="009E42B1">
        <w:rPr>
          <w:sz w:val="16"/>
        </w:rPr>
        <w:t xml:space="preserve"> obvious </w:t>
      </w:r>
      <w:r w:rsidRPr="009E42B1">
        <w:rPr>
          <w:rStyle w:val="StyleUnderline"/>
        </w:rPr>
        <w:t>importance of the state as the law’s</w:t>
      </w:r>
      <w:r w:rsidRPr="009E42B1">
        <w:rPr>
          <w:sz w:val="16"/>
        </w:rPr>
        <w:t xml:space="preserve"> formal </w:t>
      </w:r>
      <w:r w:rsidRPr="009E42B1">
        <w:rPr>
          <w:rStyle w:val="StyleUnderline"/>
        </w:rPr>
        <w:t xml:space="preserve">originator; </w:t>
      </w:r>
      <w:r w:rsidRPr="009E42B1">
        <w:rPr>
          <w:rStyle w:val="Emphasis"/>
        </w:rPr>
        <w:t>there is no single, homogeneous entity pulling the levers</w:t>
      </w:r>
      <w:r w:rsidRPr="009E42B1">
        <w:rPr>
          <w:sz w:val="16"/>
        </w:rPr>
        <w:t xml:space="preserve">, so to speak, </w:t>
      </w:r>
      <w:r w:rsidRPr="009E42B1">
        <w:rPr>
          <w:rStyle w:val="Emphasis"/>
        </w:rPr>
        <w:t>of political-economic regulation</w:t>
      </w:r>
      <w:r w:rsidRPr="009E42B1">
        <w:rPr>
          <w:sz w:val="16"/>
        </w:rPr>
        <w:t xml:space="preserve">— no consistent regime of conscious, systematic control. As with other modalities of economic regulation or governance, </w:t>
      </w:r>
      <w:r w:rsidRPr="009E42B1">
        <w:rPr>
          <w:rStyle w:val="StyleUnderline"/>
        </w:rPr>
        <w:t>the law, in practice,</w:t>
      </w:r>
      <w:r w:rsidRPr="009E42B1">
        <w:rPr>
          <w:rStyle w:val="Emphasis"/>
        </w:rPr>
        <w:t xml:space="preserve"> does not “work” like that.</w:t>
      </w:r>
    </w:p>
    <w:p w14:paraId="7F3A7A2B" w14:textId="77777777" w:rsidR="00DF3E1C" w:rsidRPr="009A369F" w:rsidRDefault="00DF3E1C" w:rsidP="00DF3E1C">
      <w:pPr>
        <w:rPr>
          <w:sz w:val="16"/>
        </w:rPr>
      </w:pPr>
      <w:r w:rsidRPr="009E42B1">
        <w:rPr>
          <w:sz w:val="16"/>
        </w:rPr>
        <w:t>For one thin</w:t>
      </w:r>
      <w:r w:rsidRPr="009A369F">
        <w:rPr>
          <w:sz w:val="16"/>
        </w:rPr>
        <w:t xml:space="preserve">g, </w:t>
      </w:r>
      <w:r w:rsidRPr="009A369F">
        <w:rPr>
          <w:rStyle w:val="StyleUnderline"/>
        </w:rPr>
        <w:t>there is an important difference between</w:t>
      </w:r>
      <w:r w:rsidRPr="009A369F">
        <w:rPr>
          <w:sz w:val="16"/>
        </w:rPr>
        <w:t xml:space="preserve"> the </w:t>
      </w:r>
      <w:r w:rsidRPr="009A369F">
        <w:rPr>
          <w:rStyle w:val="Emphasis"/>
        </w:rPr>
        <w:t>written law</w:t>
      </w:r>
      <w:r w:rsidRPr="009A369F">
        <w:rPr>
          <w:rStyle w:val="StyleUnderline"/>
        </w:rPr>
        <w:t xml:space="preserve"> and its </w:t>
      </w:r>
      <w:r w:rsidRPr="009A369F">
        <w:rPr>
          <w:rStyle w:val="Emphasis"/>
        </w:rPr>
        <w:t>interpretation</w:t>
      </w:r>
      <w:r w:rsidRPr="009A369F">
        <w:rPr>
          <w:rStyle w:val="StyleUnderline"/>
        </w:rPr>
        <w:t>.</w:t>
      </w:r>
      <w:r w:rsidRPr="009A369F">
        <w:rPr>
          <w:sz w:val="16"/>
        </w:rPr>
        <w:t xml:space="preserve"> Two </w:t>
      </w:r>
      <w:r w:rsidRPr="009A369F">
        <w:rPr>
          <w:rStyle w:val="StyleUnderline"/>
        </w:rPr>
        <w:t>courts can interpret and apply the same law</w:t>
      </w:r>
      <w:r w:rsidRPr="009A369F">
        <w:rPr>
          <w:sz w:val="16"/>
        </w:rPr>
        <w:t xml:space="preserve"> or laws in markedly different ways and </w:t>
      </w:r>
      <w:r w:rsidRPr="009A369F">
        <w:rPr>
          <w:rStyle w:val="StyleUnderline"/>
        </w:rPr>
        <w:t>with</w:t>
      </w:r>
      <w:r w:rsidRPr="009A369F">
        <w:rPr>
          <w:rStyle w:val="Emphasis"/>
        </w:rPr>
        <w:t xml:space="preserve"> very different consequences.</w:t>
      </w:r>
      <w:r w:rsidRPr="009A369F">
        <w:rPr>
          <w:sz w:val="16"/>
        </w:rPr>
        <w:t xml:space="preserve"> Perhaps the clearest example of this, at least in this book (Chapter 6), concerns </w:t>
      </w:r>
      <w:r w:rsidRPr="009A369F">
        <w:rPr>
          <w:rStyle w:val="StyleUnderline"/>
        </w:rPr>
        <w:t>U.S. antitrust law in the second half of the twentieth century</w:t>
      </w:r>
      <w:r w:rsidRPr="009A369F">
        <w:rPr>
          <w:sz w:val="16"/>
        </w:rPr>
        <w:t xml:space="preserve">: The nature and degree of enforcement of this law </w:t>
      </w:r>
      <w:r w:rsidRPr="009A369F">
        <w:rPr>
          <w:rStyle w:val="StyleUnderline"/>
        </w:rPr>
        <w:t xml:space="preserve">underwent a dramatic transformation in the late 1970s and early 1980s, but the law itself </w:t>
      </w:r>
      <w:r w:rsidRPr="009A369F">
        <w:rPr>
          <w:rStyle w:val="Emphasis"/>
        </w:rPr>
        <w:t>did not materially change</w:t>
      </w:r>
      <w:r w:rsidRPr="009A369F">
        <w:rPr>
          <w:rStyle w:val="StyleUnderline"/>
        </w:rPr>
        <w:t>. Intellectual training, social and political context, even judicial personality</w:t>
      </w:r>
      <w:r w:rsidRPr="009A369F">
        <w:rPr>
          <w:sz w:val="16"/>
        </w:rPr>
        <w:t xml:space="preserve">: These variables, and more, </w:t>
      </w:r>
      <w:r w:rsidRPr="009A369F">
        <w:rPr>
          <w:rStyle w:val="Emphasis"/>
        </w:rPr>
        <w:t>all matter</w:t>
      </w:r>
      <w:r w:rsidRPr="009A369F">
        <w:rPr>
          <w:rStyle w:val="StyleUnderline"/>
        </w:rPr>
        <w:t xml:space="preserve"> to the law’s practical materialization.</w:t>
      </w:r>
      <w:r w:rsidRPr="009A369F">
        <w:rPr>
          <w:sz w:val="16"/>
        </w:rPr>
        <w:t xml:space="preserve"> As such, we must remain constantly alive to the simple fact that, as Peter Carstensen has put it, “court doctrine is not the whole of the law in practice.”37 Relatedly, </w:t>
      </w:r>
      <w:r w:rsidRPr="009A369F">
        <w:rPr>
          <w:rStyle w:val="StyleUnderline"/>
        </w:rPr>
        <w:t xml:space="preserve">much of the enforcement of IP rights occurs at a </w:t>
      </w:r>
      <w:r w:rsidRPr="009A369F">
        <w:rPr>
          <w:rStyle w:val="Emphasis"/>
        </w:rPr>
        <w:t>significant remove from courts</w:t>
      </w:r>
      <w:r w:rsidRPr="009A369F">
        <w:rPr>
          <w:sz w:val="16"/>
        </w:rPr>
        <w:t xml:space="preserve">—specifically </w:t>
      </w:r>
      <w:r w:rsidRPr="009A369F">
        <w:rPr>
          <w:rStyle w:val="StyleUnderline"/>
        </w:rPr>
        <w:t>in</w:t>
      </w:r>
      <w:r w:rsidRPr="009A369F">
        <w:rPr>
          <w:sz w:val="16"/>
        </w:rPr>
        <w:t>, as argued by William T. Gallagher,</w:t>
      </w:r>
      <w:r w:rsidRPr="009A369F">
        <w:rPr>
          <w:rStyle w:val="StyleUnderline"/>
        </w:rPr>
        <w:t xml:space="preserve"> the </w:t>
      </w:r>
      <w:r w:rsidRPr="009A369F">
        <w:rPr>
          <w:rStyle w:val="Emphasis"/>
        </w:rPr>
        <w:t>everyday</w:t>
      </w:r>
      <w:r w:rsidRPr="009A369F">
        <w:rPr>
          <w:rStyle w:val="StyleUnderline"/>
        </w:rPr>
        <w:t xml:space="preserve"> </w:t>
      </w:r>
      <w:r w:rsidRPr="009A369F">
        <w:rPr>
          <w:rStyle w:val="Emphasis"/>
        </w:rPr>
        <w:t>practices</w:t>
      </w:r>
      <w:r w:rsidRPr="009A369F">
        <w:rPr>
          <w:rStyle w:val="StyleUnderline"/>
        </w:rPr>
        <w:t xml:space="preserve"> of IP owners and their lawyers, whose “negotiations” with alleged infringers take place</w:t>
      </w:r>
      <w:r w:rsidRPr="009A369F">
        <w:rPr>
          <w:sz w:val="16"/>
        </w:rPr>
        <w:t xml:space="preserve"> largely </w:t>
      </w:r>
      <w:r w:rsidRPr="009A369F">
        <w:rPr>
          <w:rStyle w:val="Emphasis"/>
        </w:rPr>
        <w:t>in the “shadow” of IP law.</w:t>
      </w:r>
      <w:r w:rsidRPr="009A369F">
        <w:rPr>
          <w:sz w:val="16"/>
        </w:rPr>
        <w:t>38</w:t>
      </w:r>
    </w:p>
    <w:p w14:paraId="016DBFB5" w14:textId="77777777" w:rsidR="00DF3E1C" w:rsidRPr="009E42B1" w:rsidRDefault="00DF3E1C" w:rsidP="00DF3E1C">
      <w:pPr>
        <w:rPr>
          <w:sz w:val="16"/>
        </w:rPr>
      </w:pPr>
      <w:r w:rsidRPr="009A369F">
        <w:rPr>
          <w:sz w:val="16"/>
        </w:rPr>
        <w:t xml:space="preserve">For another thing, </w:t>
      </w:r>
      <w:r w:rsidRPr="009A369F">
        <w:rPr>
          <w:rStyle w:val="StyleUnderline"/>
        </w:rPr>
        <w:t>just as the state never enacts</w:t>
      </w:r>
      <w:r w:rsidRPr="009A369F">
        <w:rPr>
          <w:sz w:val="16"/>
        </w:rPr>
        <w:t xml:space="preserve"> new </w:t>
      </w:r>
      <w:r w:rsidRPr="009A369F">
        <w:rPr>
          <w:rStyle w:val="StyleUnderline"/>
        </w:rPr>
        <w:t>economic laws in</w:t>
      </w:r>
      <w:r w:rsidRPr="009A369F">
        <w:rPr>
          <w:sz w:val="16"/>
        </w:rPr>
        <w:t xml:space="preserve"> total </w:t>
      </w:r>
      <w:r w:rsidRPr="009A369F">
        <w:rPr>
          <w:rStyle w:val="StyleUnderline"/>
        </w:rPr>
        <w:t>isolation from the influence and interests of capital, so both capital(s) and state</w:t>
      </w:r>
      <w:r w:rsidRPr="009A369F">
        <w:rPr>
          <w:sz w:val="16"/>
        </w:rPr>
        <w:t>—and indeed other economic agents—</w:t>
      </w:r>
      <w:r w:rsidRPr="009A369F">
        <w:rPr>
          <w:rStyle w:val="Emphasis"/>
        </w:rPr>
        <w:t>use</w:t>
      </w:r>
      <w:r w:rsidRPr="009A369F">
        <w:rPr>
          <w:sz w:val="16"/>
        </w:rPr>
        <w:t xml:space="preserve"> the</w:t>
      </w:r>
      <w:r w:rsidRPr="009A369F">
        <w:rPr>
          <w:rStyle w:val="Emphasis"/>
        </w:rPr>
        <w:t xml:space="preserve"> law to their own ends</w:t>
      </w:r>
      <w:r w:rsidRPr="009A369F">
        <w:rPr>
          <w:sz w:val="16"/>
        </w:rPr>
        <w:t>,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w:t>
      </w:r>
      <w:r w:rsidRPr="009E42B1">
        <w:rPr>
          <w:sz w:val="16"/>
        </w:rPr>
        <w:t xml:space="preserve">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9E42B1">
        <w:rPr>
          <w:rStyle w:val="StyleUnderline"/>
        </w:rPr>
        <w:t>The “great leveler”</w:t>
      </w:r>
      <w:r w:rsidRPr="009E42B1">
        <w:rPr>
          <w:sz w:val="16"/>
        </w:rPr>
        <w:t xml:space="preserve"> indicated in the book’s title, in short, </w:t>
      </w:r>
      <w:r w:rsidRPr="009E42B1">
        <w:rPr>
          <w:rStyle w:val="StyleUnderline"/>
        </w:rPr>
        <w:t xml:space="preserve">is not some omnipotent regulator in charge of the law; </w:t>
      </w:r>
      <w:r w:rsidRPr="009E42B1">
        <w:rPr>
          <w:rStyle w:val="Emphasis"/>
        </w:rPr>
        <w:t>it is the law</w:t>
      </w:r>
      <w:r w:rsidRPr="009E42B1">
        <w:rPr>
          <w:sz w:val="16"/>
        </w:rPr>
        <w:t xml:space="preserve"> per se. </w:t>
      </w:r>
    </w:p>
    <w:p w14:paraId="6A602E6F" w14:textId="77777777" w:rsidR="00DF3E1C" w:rsidRPr="009E42B1" w:rsidRDefault="00DF3E1C" w:rsidP="00DF3E1C">
      <w:pPr>
        <w:rPr>
          <w:sz w:val="16"/>
        </w:rPr>
      </w:pPr>
      <w:r w:rsidRPr="009E42B1">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has to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93100B">
        <w:rPr>
          <w:rStyle w:val="StyleUnderline"/>
          <w:highlight w:val="cyan"/>
        </w:rPr>
        <w:t>competition laws</w:t>
      </w:r>
      <w:r w:rsidRPr="009E42B1">
        <w:rPr>
          <w:rStyle w:val="StyleUnderline"/>
        </w:rPr>
        <w:t xml:space="preserve"> </w:t>
      </w:r>
      <w:r w:rsidRPr="009E42B1">
        <w:rPr>
          <w:sz w:val="16"/>
        </w:rPr>
        <w:t xml:space="preserve">have indeed performed their work under the influence of varied individuals and groups, the vast majority of the latter </w:t>
      </w:r>
      <w:r w:rsidRPr="0093100B">
        <w:rPr>
          <w:rStyle w:val="StyleUnderline"/>
          <w:highlight w:val="cyan"/>
        </w:rPr>
        <w:t>are</w:t>
      </w:r>
      <w:r w:rsidRPr="009E42B1">
        <w:rPr>
          <w:rStyle w:val="Emphasis"/>
        </w:rPr>
        <w:t xml:space="preserve"> ultimately </w:t>
      </w:r>
      <w:r w:rsidRPr="0093100B">
        <w:rPr>
          <w:rStyle w:val="Emphasis"/>
          <w:highlight w:val="cyan"/>
        </w:rPr>
        <w:t>committed to</w:t>
      </w:r>
      <w:r w:rsidRPr="009E42B1">
        <w:rPr>
          <w:rStyle w:val="Emphasis"/>
        </w:rPr>
        <w:t xml:space="preserve">, and institutionally invested in, the </w:t>
      </w:r>
      <w:r w:rsidRPr="0093100B">
        <w:rPr>
          <w:rStyle w:val="Emphasis"/>
          <w:highlight w:val="cyan"/>
        </w:rPr>
        <w:t>reproduction</w:t>
      </w:r>
      <w:r w:rsidRPr="009E42B1">
        <w:rPr>
          <w:rStyle w:val="Emphasis"/>
        </w:rPr>
        <w:t xml:space="preserve">, in as smooth a fashion as possible, </w:t>
      </w:r>
      <w:r w:rsidRPr="0093100B">
        <w:rPr>
          <w:rStyle w:val="Emphasis"/>
          <w:highlight w:val="cyan"/>
        </w:rPr>
        <w:t>of capitalism in</w:t>
      </w:r>
      <w:r w:rsidRPr="009E42B1">
        <w:rPr>
          <w:sz w:val="16"/>
        </w:rPr>
        <w:t xml:space="preserve"> more or less </w:t>
      </w:r>
      <w:r w:rsidRPr="0093100B">
        <w:rPr>
          <w:rStyle w:val="Emphasis"/>
          <w:highlight w:val="cyan"/>
        </w:rPr>
        <w:t>its existing form</w:t>
      </w:r>
      <w:r w:rsidRPr="009E42B1">
        <w:rPr>
          <w:sz w:val="16"/>
        </w:rPr>
        <w:t>. And even more specifically,</w:t>
      </w:r>
      <w:r w:rsidRPr="009E42B1">
        <w:rPr>
          <w:rStyle w:val="StyleUnderline"/>
        </w:rPr>
        <w:t xml:space="preserve"> the </w:t>
      </w:r>
      <w:r w:rsidRPr="009E42B1">
        <w:rPr>
          <w:rStyle w:val="Emphasis"/>
        </w:rPr>
        <w:t>“smoothness”</w:t>
      </w:r>
      <w:r w:rsidRPr="009E42B1">
        <w:rPr>
          <w:sz w:val="16"/>
        </w:rPr>
        <w:t xml:space="preserve"> here alluded to </w:t>
      </w:r>
      <w:r w:rsidRPr="009E42B1">
        <w:rPr>
          <w:rStyle w:val="StyleUnderline"/>
        </w:rPr>
        <w:t>means the reproduction of capitalism</w:t>
      </w:r>
      <w:r w:rsidRPr="009E42B1">
        <w:rPr>
          <w:sz w:val="16"/>
        </w:rPr>
        <w:t xml:space="preserve"> especially </w:t>
      </w:r>
      <w:r w:rsidRPr="0093100B">
        <w:rPr>
          <w:rStyle w:val="Emphasis"/>
          <w:highlight w:val="cyan"/>
        </w:rPr>
        <w:t>without</w:t>
      </w:r>
      <w:r w:rsidRPr="009E42B1">
        <w:rPr>
          <w:rStyle w:val="Emphasis"/>
        </w:rPr>
        <w:t xml:space="preserve"> the</w:t>
      </w:r>
      <w:r w:rsidRPr="009E42B1">
        <w:rPr>
          <w:sz w:val="16"/>
        </w:rPr>
        <w:t xml:space="preserve"> kinds of </w:t>
      </w:r>
      <w:r w:rsidRPr="0093100B">
        <w:rPr>
          <w:rStyle w:val="Emphasis"/>
          <w:highlight w:val="cyan"/>
        </w:rPr>
        <w:t>problems</w:t>
      </w:r>
      <w:r w:rsidRPr="009E42B1">
        <w:rPr>
          <w:sz w:val="16"/>
        </w:rPr>
        <w:t>—identified in Chapter 3—</w:t>
      </w:r>
      <w:r w:rsidRPr="0093100B">
        <w:rPr>
          <w:rStyle w:val="Emphasis"/>
          <w:highlight w:val="cyan"/>
        </w:rPr>
        <w:t>that</w:t>
      </w:r>
      <w:r w:rsidRPr="009E42B1">
        <w:rPr>
          <w:sz w:val="16"/>
        </w:rPr>
        <w:t xml:space="preserve"> tend to </w:t>
      </w:r>
      <w:r w:rsidRPr="0093100B">
        <w:rPr>
          <w:rStyle w:val="Emphasis"/>
          <w:highlight w:val="cyan"/>
        </w:rPr>
        <w:t>emerge when the</w:t>
      </w:r>
      <w:r w:rsidRPr="009E42B1">
        <w:rPr>
          <w:rStyle w:val="Emphasis"/>
        </w:rPr>
        <w:t xml:space="preserve"> necessary </w:t>
      </w:r>
      <w:r w:rsidRPr="0093100B">
        <w:rPr>
          <w:rStyle w:val="Emphasis"/>
          <w:highlight w:val="cyan"/>
        </w:rPr>
        <w:t>balance between monopoly and competition is</w:t>
      </w:r>
      <w:r w:rsidRPr="009E42B1">
        <w:rPr>
          <w:sz w:val="16"/>
        </w:rPr>
        <w:t xml:space="preserve"> substantially </w:t>
      </w:r>
      <w:r w:rsidRPr="0093100B">
        <w:rPr>
          <w:rStyle w:val="Emphasis"/>
          <w:highlight w:val="cyan"/>
        </w:rPr>
        <w:t>disrupted</w:t>
      </w:r>
      <w:r w:rsidRPr="009E42B1">
        <w:rPr>
          <w:sz w:val="16"/>
        </w:rPr>
        <w:t>.</w:t>
      </w:r>
    </w:p>
    <w:p w14:paraId="06E2548F" w14:textId="77777777" w:rsidR="00DF3E1C" w:rsidRPr="009E42B1" w:rsidRDefault="00DF3E1C" w:rsidP="00DF3E1C">
      <w:pPr>
        <w:rPr>
          <w:sz w:val="16"/>
        </w:rPr>
      </w:pPr>
      <w:r w:rsidRPr="009E42B1">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9E42B1">
        <w:rPr>
          <w:rStyle w:val="StyleUnderline"/>
        </w:rPr>
        <w:t>what</w:t>
      </w:r>
      <w:r w:rsidRPr="009E42B1">
        <w:rPr>
          <w:sz w:val="16"/>
        </w:rPr>
        <w:t xml:space="preserve"> has substantively, perhaps irrevocably, </w:t>
      </w:r>
      <w:r w:rsidRPr="009E42B1">
        <w:rPr>
          <w:rStyle w:val="StyleUnderline"/>
        </w:rPr>
        <w:t>changed is not the</w:t>
      </w:r>
      <w:r w:rsidRPr="009E42B1">
        <w:rPr>
          <w:rStyle w:val="Emphasis"/>
        </w:rPr>
        <w:t xml:space="preserve"> relative levels of competitive intensity and monopoly power</w:t>
      </w:r>
      <w:r w:rsidRPr="009E42B1">
        <w:rPr>
          <w:sz w:val="16"/>
        </w:rPr>
        <w:t>—as in, that era had more competition, this one has more monopoly—</w:t>
      </w:r>
      <w:r w:rsidRPr="009E42B1">
        <w:rPr>
          <w:rStyle w:val="StyleUnderline"/>
        </w:rPr>
        <w:t xml:space="preserve">so much as the </w:t>
      </w:r>
      <w:r w:rsidRPr="009E42B1">
        <w:rPr>
          <w:rStyle w:val="Emphasis"/>
        </w:rPr>
        <w:t>source of monopoly powers</w:t>
      </w:r>
      <w:r w:rsidRPr="009E42B1">
        <w:rPr>
          <w:sz w:val="16"/>
        </w:rPr>
        <w:t xml:space="preserve"> and the degree of defensibility thereof.</w:t>
      </w:r>
    </w:p>
    <w:p w14:paraId="33D2B709" w14:textId="77777777" w:rsidR="00DF3E1C" w:rsidRPr="009E42B1" w:rsidRDefault="00DF3E1C" w:rsidP="00DF3E1C">
      <w:pPr>
        <w:rPr>
          <w:rStyle w:val="Emphasis"/>
        </w:rPr>
      </w:pPr>
      <w:r w:rsidRPr="009E42B1">
        <w:rPr>
          <w:rStyle w:val="StyleUnderline"/>
        </w:rPr>
        <w:t>Capitalism</w:t>
      </w:r>
      <w:r w:rsidRPr="009E42B1">
        <w:rPr>
          <w:sz w:val="16"/>
        </w:rPr>
        <w:t xml:space="preserve">, this argument runs, </w:t>
      </w:r>
      <w:r w:rsidRPr="009E42B1">
        <w:rPr>
          <w:rStyle w:val="StyleUnderline"/>
        </w:rPr>
        <w:t>is</w:t>
      </w:r>
      <w:r w:rsidRPr="009E42B1">
        <w:rPr>
          <w:rStyle w:val="Emphasis"/>
        </w:rPr>
        <w:t xml:space="preserve"> always characterized by competitive undercurrents</w:t>
      </w:r>
      <w:r w:rsidRPr="009E42B1">
        <w:rPr>
          <w:sz w:val="16"/>
        </w:rPr>
        <w:t xml:space="preserve">; were it not, it would not be capitalism. Meanwhile, and </w:t>
      </w:r>
      <w:r w:rsidRPr="009E42B1">
        <w:rPr>
          <w:rStyle w:val="StyleUnderline"/>
        </w:rPr>
        <w:t>arising</w:t>
      </w:r>
      <w:r w:rsidRPr="009E42B1">
        <w:rPr>
          <w:sz w:val="16"/>
        </w:rPr>
        <w:t xml:space="preserve"> partly </w:t>
      </w:r>
      <w:r w:rsidRPr="009E42B1">
        <w:rPr>
          <w:rStyle w:val="StyleUnderline"/>
        </w:rPr>
        <w:t>out of these competitive dynamics</w:t>
      </w:r>
      <w:r w:rsidRPr="009E42B1">
        <w:rPr>
          <w:sz w:val="16"/>
        </w:rPr>
        <w:t xml:space="preserve"> (the Marxian argument), </w:t>
      </w:r>
      <w:r w:rsidRPr="009E42B1">
        <w:rPr>
          <w:rStyle w:val="StyleUnderline"/>
        </w:rPr>
        <w:t>there is an endemic drive to fashion monopoly powers.</w:t>
      </w:r>
      <w:r w:rsidRPr="009E42B1">
        <w:rPr>
          <w:sz w:val="16"/>
        </w:rPr>
        <w:t xml:space="preserve"> Yet the means of assembly of such powers do not remain constant, and neither does the ability of monopolistic capitalists to defend the powers thus amassed. </w:t>
      </w:r>
      <w:r w:rsidRPr="009E42B1">
        <w:rPr>
          <w:rStyle w:val="StyleUnderline"/>
        </w:rPr>
        <w:t>Capitalists</w:t>
      </w:r>
      <w:r w:rsidRPr="009E42B1">
        <w:rPr>
          <w:sz w:val="16"/>
        </w:rPr>
        <w:t>—</w:t>
      </w:r>
      <w:r w:rsidRPr="009E42B1">
        <w:rPr>
          <w:rStyle w:val="StyleUnderline"/>
        </w:rPr>
        <w:t>and</w:t>
      </w:r>
      <w:r w:rsidRPr="009E42B1">
        <w:rPr>
          <w:sz w:val="16"/>
        </w:rPr>
        <w:t xml:space="preserve"> indeed the </w:t>
      </w:r>
      <w:r w:rsidRPr="009E42B1">
        <w:rPr>
          <w:rStyle w:val="Emphasis"/>
        </w:rPr>
        <w:t xml:space="preserve">states </w:t>
      </w:r>
      <w:r w:rsidRPr="009A369F">
        <w:rPr>
          <w:rStyle w:val="Emphasis"/>
        </w:rPr>
        <w:t>committed to stabilizing capitalism</w:t>
      </w:r>
      <w:r w:rsidRPr="009A369F">
        <w:rPr>
          <w:sz w:val="16"/>
        </w:rPr>
        <w:t>, with the law one obvious apparatus at their disposal—</w:t>
      </w:r>
      <w:r w:rsidRPr="009A369F">
        <w:rPr>
          <w:rStyle w:val="StyleUnderline"/>
        </w:rPr>
        <w:t>must</w:t>
      </w:r>
      <w:r w:rsidRPr="009A369F">
        <w:rPr>
          <w:sz w:val="16"/>
        </w:rPr>
        <w:t xml:space="preserve"> constantly </w:t>
      </w:r>
      <w:r w:rsidRPr="009A369F">
        <w:rPr>
          <w:rStyle w:val="StyleUnderline"/>
        </w:rPr>
        <w:t xml:space="preserve">find new ways of </w:t>
      </w:r>
      <w:r w:rsidRPr="009A369F">
        <w:rPr>
          <w:rStyle w:val="Emphasis"/>
        </w:rPr>
        <w:t>putting monopoly in place and keeping it there.</w:t>
      </w:r>
      <w:r w:rsidRPr="009A369F">
        <w:rPr>
          <w:sz w:val="16"/>
        </w:rPr>
        <w:t xml:space="preserve"> “</w:t>
      </w:r>
      <w:r w:rsidRPr="009A369F">
        <w:rPr>
          <w:rStyle w:val="StyleUnderline"/>
        </w:rPr>
        <w:t>As monopoly privileges from one source diminish</w:t>
      </w:r>
      <w:r w:rsidRPr="009A369F">
        <w:rPr>
          <w:sz w:val="16"/>
        </w:rPr>
        <w:t>,” Harvey observes, “</w:t>
      </w:r>
      <w:r w:rsidRPr="009A369F">
        <w:rPr>
          <w:rStyle w:val="StyleUnderline"/>
        </w:rPr>
        <w:t>so we witness</w:t>
      </w:r>
      <w:r w:rsidRPr="009A369F">
        <w:rPr>
          <w:sz w:val="16"/>
        </w:rPr>
        <w:t xml:space="preserve"> a variety of </w:t>
      </w:r>
      <w:r w:rsidRPr="009A369F">
        <w:rPr>
          <w:rStyle w:val="Emphasis"/>
        </w:rPr>
        <w:t>attempts to preserve and assemble them by other means</w:t>
      </w:r>
      <w:r w:rsidRPr="009A369F">
        <w:rPr>
          <w:sz w:val="16"/>
        </w:rPr>
        <w:t xml:space="preserve">.”41 Mindful, thus, of Marx’s dictum that the monopoly-versus-competition dualism is a red herring that confuses a dialectical relation for an oppositional one, </w:t>
      </w:r>
      <w:r w:rsidRPr="009A369F">
        <w:rPr>
          <w:rStyle w:val="StyleUnderline"/>
        </w:rPr>
        <w:t>this book focuses</w:t>
      </w:r>
      <w:r w:rsidRPr="009A369F">
        <w:rPr>
          <w:sz w:val="16"/>
        </w:rPr>
        <w:t xml:space="preserve"> instead </w:t>
      </w:r>
      <w:r w:rsidRPr="009A369F">
        <w:rPr>
          <w:rStyle w:val="StyleUnderline"/>
        </w:rPr>
        <w:t>on the ways in which the unstable balance between the two forces is maintained—and</w:t>
      </w:r>
      <w:r w:rsidRPr="009A369F">
        <w:rPr>
          <w:sz w:val="16"/>
        </w:rPr>
        <w:t xml:space="preserve"> it </w:t>
      </w:r>
      <w:r w:rsidRPr="009A369F">
        <w:rPr>
          <w:rStyle w:val="StyleUnderline"/>
        </w:rPr>
        <w:t xml:space="preserve">posits the law as the </w:t>
      </w:r>
      <w:r w:rsidRPr="009A369F">
        <w:rPr>
          <w:rStyle w:val="Emphasis"/>
        </w:rPr>
        <w:t>primary, necessarily mutable, instrument of such maintenance.</w:t>
      </w:r>
    </w:p>
    <w:p w14:paraId="35C499E1" w14:textId="77777777" w:rsidR="00DF3E1C" w:rsidRPr="00854991" w:rsidRDefault="00DF3E1C" w:rsidP="00DF3E1C">
      <w:pPr>
        <w:pStyle w:val="Heading4"/>
        <w:rPr>
          <w:rFonts w:cs="Times New Roman"/>
        </w:rPr>
      </w:pPr>
      <w:r w:rsidRPr="00854991">
        <w:rPr>
          <w:rFonts w:cs="Times New Roman"/>
        </w:rPr>
        <w:t>Capitalist imperialism enables hypermilitarization, dooms world economic prosperity to inevitable collapse, and plunges the human species into extinction.</w:t>
      </w:r>
    </w:p>
    <w:p w14:paraId="52501CC3" w14:textId="77777777" w:rsidR="00DF3E1C" w:rsidRPr="00854991" w:rsidRDefault="00DF3E1C" w:rsidP="00DF3E1C">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666C3E61" w14:textId="77777777" w:rsidR="00DF3E1C" w:rsidRPr="00854991" w:rsidRDefault="00DF3E1C" w:rsidP="00DF3E1C">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US rulers have often launched military adventures abroad to deflect attention from political crises and problems of legitimacy at home.</w:t>
      </w:r>
      <w:r w:rsidRPr="00854991">
        <w:rPr>
          <w:sz w:val="12"/>
        </w:rPr>
        <w:t>¶</w:t>
      </w:r>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a number of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humanity.</w:t>
      </w:r>
      <w:r w:rsidRPr="00854991">
        <w:rPr>
          <w:sz w:val="12"/>
        </w:rPr>
        <w:t>¶</w:t>
      </w:r>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93100B">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93100B">
        <w:rPr>
          <w:rStyle w:val="StyleUnderline"/>
          <w:highlight w:val="cyan"/>
        </w:rPr>
        <w:t>is facing</w:t>
      </w:r>
      <w:r w:rsidRPr="00854991">
        <w:rPr>
          <w:rStyle w:val="StyleUnderline"/>
        </w:rPr>
        <w:t xml:space="preserve"> what appears to be an intractable structural </w:t>
      </w:r>
      <w:r w:rsidRPr="0093100B">
        <w:rPr>
          <w:rStyle w:val="StyleUnderline"/>
          <w:highlight w:val="cyan"/>
        </w:rPr>
        <w:t>crisis of overaccumulation</w:t>
      </w:r>
      <w:r w:rsidRPr="00854991">
        <w:rPr>
          <w:rStyle w:val="StyleUnderline"/>
        </w:rPr>
        <w:t xml:space="preserve"> and of legitimacy.</w:t>
      </w:r>
      <w:r w:rsidRPr="00854991">
        <w:rPr>
          <w:rStyle w:val="StyleUnderline"/>
          <w:sz w:val="12"/>
        </w:rPr>
        <w:t>¶</w:t>
      </w:r>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on.</w:t>
      </w:r>
      <w:r w:rsidRPr="00854991">
        <w:rPr>
          <w:rStyle w:val="StyleUnderline"/>
          <w:sz w:val="12"/>
        </w:rPr>
        <w:t>¶</w:t>
      </w:r>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93100B">
        <w:rPr>
          <w:rStyle w:val="StyleUnderline"/>
          <w:highlight w:val="cyan"/>
        </w:rPr>
        <w:t>globalization</w:t>
      </w:r>
      <w:r w:rsidRPr="00854991">
        <w:rPr>
          <w:rStyle w:val="StyleUnderline"/>
        </w:rPr>
        <w:t xml:space="preserve"> has also </w:t>
      </w:r>
      <w:r w:rsidRPr="0093100B">
        <w:rPr>
          <w:rStyle w:val="StyleUnderline"/>
          <w:highlight w:val="cyan"/>
        </w:rPr>
        <w:t>resulted in unprecedented</w:t>
      </w:r>
      <w:r w:rsidRPr="00854991">
        <w:rPr>
          <w:rStyle w:val="StyleUnderline"/>
        </w:rPr>
        <w:t xml:space="preserve"> social </w:t>
      </w:r>
      <w:r w:rsidRPr="0093100B">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w:t>
      </w:r>
      <w:r w:rsidRPr="0093100B">
        <w:rPr>
          <w:rStyle w:val="StyleUnderline"/>
        </w:rPr>
        <w:t>ust</w:t>
      </w:r>
      <w:r w:rsidRPr="00854991">
        <w:rPr>
          <w:rStyle w:val="StyleUnderline"/>
        </w:rPr>
        <w:t xml:space="preserve"> make due with just 4.5 percent.</w:t>
      </w:r>
      <w:r w:rsidRPr="00854991">
        <w:rPr>
          <w:rStyle w:val="StyleUnderline"/>
          <w:sz w:val="12"/>
        </w:rPr>
        <w:t>¶</w:t>
      </w:r>
      <w:r w:rsidRPr="00854991">
        <w:rPr>
          <w:rStyle w:val="StyleUnderline"/>
        </w:rPr>
        <w:t xml:space="preserve"> Given such extreme polarization of income and wealth, </w:t>
      </w:r>
      <w:r w:rsidRPr="0093100B">
        <w:rPr>
          <w:rStyle w:val="Emphasis"/>
          <w:highlight w:val="cyan"/>
        </w:rPr>
        <w:t>the global market cannot absorb</w:t>
      </w:r>
      <w:r w:rsidRPr="00854991">
        <w:rPr>
          <w:rStyle w:val="Emphasis"/>
        </w:rPr>
        <w:t xml:space="preserve"> the </w:t>
      </w:r>
      <w:r w:rsidRPr="0093100B">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93100B">
        <w:rPr>
          <w:rStyle w:val="StyleUnderline"/>
          <w:highlight w:val="cyan"/>
        </w:rPr>
        <w:t>Corporate profits have been</w:t>
      </w:r>
      <w:r w:rsidRPr="00854991">
        <w:rPr>
          <w:rStyle w:val="StyleUnderline"/>
        </w:rPr>
        <w:t xml:space="preserve"> at near record </w:t>
      </w:r>
      <w:r w:rsidRPr="0093100B">
        <w:rPr>
          <w:rStyle w:val="StyleUnderline"/>
          <w:highlight w:val="cyan"/>
        </w:rPr>
        <w:t>high</w:t>
      </w:r>
      <w:r w:rsidRPr="00854991">
        <w:rPr>
          <w:rStyle w:val="StyleUnderline"/>
        </w:rPr>
        <w:t xml:space="preserve">s at the same time that corporate </w:t>
      </w:r>
      <w:r w:rsidRPr="0093100B">
        <w:rPr>
          <w:rStyle w:val="StyleUnderline"/>
          <w:highlight w:val="cyan"/>
        </w:rPr>
        <w:t>investment</w:t>
      </w:r>
      <w:r w:rsidRPr="00854991">
        <w:rPr>
          <w:rStyle w:val="StyleUnderline"/>
        </w:rPr>
        <w:t xml:space="preserve"> has </w:t>
      </w:r>
      <w:r w:rsidRPr="0093100B">
        <w:rPr>
          <w:rStyle w:val="StyleUnderline"/>
          <w:highlight w:val="cyan"/>
        </w:rPr>
        <w:t>declined</w:t>
      </w:r>
      <w:r w:rsidRPr="00854991">
        <w:rPr>
          <w:rStyle w:val="StyleUnderline"/>
        </w:rPr>
        <w:t>.</w:t>
      </w:r>
      <w:r w:rsidRPr="00854991">
        <w:rPr>
          <w:rStyle w:val="StyleUnderline"/>
          <w:sz w:val="12"/>
        </w:rPr>
        <w:t>¶</w:t>
      </w:r>
      <w:r w:rsidRPr="00854991">
        <w:rPr>
          <w:rStyle w:val="StyleUnderline"/>
        </w:rPr>
        <w:t xml:space="preserve"> As this uninvested capital accumulates, enormous pressures build up </w:t>
      </w:r>
      <w:r w:rsidRPr="0093100B">
        <w:rPr>
          <w:rStyle w:val="StyleUnderline"/>
          <w:highlight w:val="cyan"/>
        </w:rPr>
        <w:t>to find outlets for unloading the surplus</w:t>
      </w:r>
      <w:r w:rsidRPr="00854991">
        <w:rPr>
          <w:rStyle w:val="StyleUnderline"/>
        </w:rPr>
        <w:t xml:space="preserve">. Capitalist groups, especially transnational finance capital, push </w:t>
      </w:r>
      <w:r w:rsidRPr="0093100B">
        <w:rPr>
          <w:rStyle w:val="StyleUnderline"/>
          <w:highlight w:val="cyan"/>
        </w:rPr>
        <w:t>states</w:t>
      </w:r>
      <w:r w:rsidRPr="00854991">
        <w:rPr>
          <w:rStyle w:val="StyleUnderline"/>
        </w:rPr>
        <w:t xml:space="preserve"> to </w:t>
      </w:r>
      <w:r w:rsidRPr="0093100B">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stagnation.</w:t>
      </w:r>
      <w:r w:rsidRPr="00854991">
        <w:rPr>
          <w:sz w:val="12"/>
        </w:rPr>
        <w:t>¶</w:t>
      </w:r>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TCC.</w:t>
      </w:r>
      <w:r w:rsidRPr="00854991">
        <w:rPr>
          <w:sz w:val="12"/>
        </w:rPr>
        <w:t>¶</w:t>
      </w:r>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all of postwar history. US households owed in 2016 nearly US$13 trillion in student loans, credit card debt, auto loans and mortgages. Meanwhile, the global bond market — an indicator of total government debt worldwide — had already reached US$100 trillion by 2011.</w:t>
      </w:r>
      <w:r w:rsidRPr="00854991">
        <w:rPr>
          <w:sz w:val="12"/>
        </w:rPr>
        <w:t>¶</w:t>
      </w:r>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quadrillion.</w:t>
      </w:r>
      <w:r w:rsidRPr="00854991">
        <w:rPr>
          <w:sz w:val="12"/>
        </w:rPr>
        <w:t>¶</w:t>
      </w:r>
      <w:r w:rsidRPr="00854991">
        <w:rPr>
          <w:sz w:val="8"/>
        </w:rPr>
        <w:t xml:space="preserve"> </w:t>
      </w:r>
      <w:r w:rsidRPr="00854991">
        <w:rPr>
          <w:rStyle w:val="StyleUnderline"/>
        </w:rPr>
        <w:t>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w:t>
      </w:r>
      <w:r w:rsidRPr="009705B7">
        <w:rPr>
          <w:rStyle w:val="StyleUnderline"/>
        </w:rPr>
        <w:t>t is ever-greater underlying instability in the global economy. Many now see a new crash as inevitable.</w:t>
      </w:r>
      <w:r w:rsidRPr="009705B7">
        <w:rPr>
          <w:rStyle w:val="StyleUnderline"/>
          <w:sz w:val="12"/>
        </w:rPr>
        <w:t>¶</w:t>
      </w:r>
      <w:r w:rsidRPr="009705B7">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inequalities can only be sustained by ever more repressive and ubiquitous systems of social control and repression. Yet quite apart from political considerations, the TCC has acquired a vested intere</w:t>
      </w:r>
      <w:r w:rsidRPr="00854991">
        <w:rPr>
          <w:rStyle w:val="StyleUnderline"/>
        </w:rPr>
        <w:t>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93100B">
        <w:rPr>
          <w:rStyle w:val="StyleUnderline"/>
          <w:highlight w:val="cyan"/>
        </w:rPr>
        <w:t>the interests of</w:t>
      </w:r>
      <w:r w:rsidRPr="00854991">
        <w:rPr>
          <w:rStyle w:val="StyleUnderline"/>
        </w:rPr>
        <w:t xml:space="preserve"> a broad array of </w:t>
      </w:r>
      <w:r w:rsidRPr="0093100B">
        <w:rPr>
          <w:rStyle w:val="StyleUnderline"/>
          <w:highlight w:val="cyan"/>
        </w:rPr>
        <w:t>capital</w:t>
      </w:r>
      <w:r w:rsidRPr="00854991">
        <w:rPr>
          <w:rStyle w:val="StyleUnderline"/>
        </w:rPr>
        <w:t xml:space="preserve">ist groups </w:t>
      </w:r>
      <w:r w:rsidRPr="0093100B">
        <w:rPr>
          <w:rStyle w:val="StyleUnderline"/>
          <w:highlight w:val="cyan"/>
        </w:rPr>
        <w:t>shift the political</w:t>
      </w:r>
      <w:r w:rsidRPr="00854991">
        <w:rPr>
          <w:rStyle w:val="StyleUnderline"/>
        </w:rPr>
        <w:t xml:space="preserve">, social, and ideological </w:t>
      </w:r>
      <w:r w:rsidRPr="0093100B">
        <w:rPr>
          <w:rStyle w:val="StyleUnderline"/>
          <w:highlight w:val="cyan"/>
        </w:rPr>
        <w:t>climate toward</w:t>
      </w:r>
      <w:r w:rsidRPr="00854991">
        <w:rPr>
          <w:rStyle w:val="StyleUnderline"/>
        </w:rPr>
        <w:t xml:space="preserve"> generating and sustaining social </w:t>
      </w:r>
      <w:r w:rsidRPr="0093100B">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profit-making.</w:t>
      </w:r>
      <w:r w:rsidRPr="00854991">
        <w:rPr>
          <w:rStyle w:val="StyleUnderline"/>
          <w:sz w:val="12"/>
        </w:rPr>
        <w:t>¶</w:t>
      </w:r>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93100B">
        <w:rPr>
          <w:rStyle w:val="StyleUnderline"/>
          <w:highlight w:val="cyan"/>
        </w:rPr>
        <w:t>war</w:t>
      </w:r>
      <w:r w:rsidRPr="00854991">
        <w:rPr>
          <w:rStyle w:val="StyleUnderline"/>
        </w:rPr>
        <w:t xml:space="preserve"> acted to </w:t>
      </w:r>
      <w:r w:rsidRPr="0093100B">
        <w:rPr>
          <w:rStyle w:val="StyleUnderline"/>
          <w:highlight w:val="cyan"/>
        </w:rPr>
        <w:t>throw</w:t>
      </w:r>
      <w:r w:rsidRPr="00854991">
        <w:rPr>
          <w:rStyle w:val="StyleUnderline"/>
        </w:rPr>
        <w:t xml:space="preserve"> fresh </w:t>
      </w:r>
      <w:r w:rsidRPr="0093100B">
        <w:rPr>
          <w:rStyle w:val="StyleUnderline"/>
          <w:highlight w:val="cyan"/>
        </w:rPr>
        <w:t>firewood on</w:t>
      </w:r>
      <w:r w:rsidRPr="00854991">
        <w:rPr>
          <w:rStyle w:val="StyleUnderline"/>
        </w:rPr>
        <w:t xml:space="preserve"> the smoldering embers of </w:t>
      </w:r>
      <w:r w:rsidRPr="0093100B">
        <w:rPr>
          <w:rStyle w:val="StyleUnderline"/>
          <w:highlight w:val="cyan"/>
        </w:rPr>
        <w:t>a stagnant</w:t>
      </w:r>
      <w:r w:rsidRPr="00854991">
        <w:rPr>
          <w:rStyle w:val="StyleUnderline"/>
        </w:rPr>
        <w:t xml:space="preserve"> global </w:t>
      </w:r>
      <w:r w:rsidRPr="0093100B">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93100B">
        <w:rPr>
          <w:rStyle w:val="StyleUnderline"/>
          <w:highlight w:val="cyan"/>
        </w:rPr>
        <w:t xml:space="preserve">class interests of the TCC, geo-politics, and economics come together around militarized accumulation. </w:t>
      </w:r>
      <w:r w:rsidRPr="0093100B">
        <w:rPr>
          <w:rStyle w:val="Emphasis"/>
          <w:highlight w:val="cyan"/>
        </w:rPr>
        <w:t>The more the global economy comes to depend on</w:t>
      </w:r>
      <w:r w:rsidRPr="00854991">
        <w:rPr>
          <w:rStyle w:val="Emphasis"/>
        </w:rPr>
        <w:t xml:space="preserve"> militarization and conflict the greater the drive to </w:t>
      </w:r>
      <w:r w:rsidRPr="0093100B">
        <w:rPr>
          <w:rStyle w:val="Emphasis"/>
          <w:highlight w:val="cyan"/>
        </w:rPr>
        <w:t>war</w:t>
      </w:r>
      <w:r w:rsidRPr="00854991">
        <w:rPr>
          <w:rStyle w:val="Emphasis"/>
        </w:rPr>
        <w:t xml:space="preserve"> and </w:t>
      </w:r>
      <w:r w:rsidRPr="0093100B">
        <w:rPr>
          <w:rStyle w:val="Emphasis"/>
          <w:highlight w:val="cyan"/>
        </w:rPr>
        <w:t>the higher the stakes for humanity.</w:t>
      </w:r>
      <w:r w:rsidRPr="00854991">
        <w:rPr>
          <w:rStyle w:val="StyleUnderline"/>
          <w:sz w:val="12"/>
        </w:rPr>
        <w:t>¶</w:t>
      </w:r>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wall.</w:t>
      </w:r>
      <w:r w:rsidRPr="00854991">
        <w:rPr>
          <w:rStyle w:val="StyleUnderline"/>
          <w:sz w:val="12"/>
        </w:rPr>
        <w:t>¶</w:t>
      </w:r>
      <w:r w:rsidRPr="00854991">
        <w:rPr>
          <w:rStyle w:val="StyleUnderlin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sidRPr="0093100B">
        <w:rPr>
          <w:rStyle w:val="StyleUnderline"/>
          <w:highlight w:val="cyan"/>
        </w:rPr>
        <w:t>Only a worldwide push back</w:t>
      </w:r>
      <w:r w:rsidRPr="00854991">
        <w:rPr>
          <w:rStyle w:val="StyleUnderline"/>
        </w:rPr>
        <w:t xml:space="preserve"> from below, and ultimately a program to redistribute wealth and power downward, </w:t>
      </w:r>
      <w:r w:rsidRPr="0093100B">
        <w:rPr>
          <w:rStyle w:val="StyleUnderline"/>
          <w:highlight w:val="cyan"/>
        </w:rPr>
        <w:t>can counter</w:t>
      </w:r>
      <w:r w:rsidRPr="00854991">
        <w:rPr>
          <w:rStyle w:val="StyleUnderline"/>
        </w:rPr>
        <w:t xml:space="preserve"> the upward spiral of </w:t>
      </w:r>
      <w:r w:rsidRPr="0093100B">
        <w:rPr>
          <w:rStyle w:val="StyleUnderline"/>
          <w:highlight w:val="cyan"/>
        </w:rPr>
        <w:t>international conflagration.</w:t>
      </w:r>
    </w:p>
    <w:p w14:paraId="0A2F3FEE" w14:textId="400D8CA9" w:rsidR="00DF3E1C" w:rsidRPr="009E42B1" w:rsidRDefault="00DF3E1C" w:rsidP="00DF3E1C">
      <w:pPr>
        <w:pStyle w:val="Heading4"/>
        <w:rPr>
          <w:rFonts w:cs="Calibri"/>
        </w:rPr>
      </w:pPr>
      <w:r>
        <w:rPr>
          <w:rFonts w:cs="Calibri"/>
        </w:rPr>
        <w:t xml:space="preserve">The aff </w:t>
      </w:r>
      <w:r w:rsidRPr="009E42B1">
        <w:rPr>
          <w:rFonts w:cs="Calibri"/>
          <w:u w:val="single"/>
        </w:rPr>
        <w:t>saves</w:t>
      </w:r>
      <w:r w:rsidRPr="009E42B1">
        <w:rPr>
          <w:rFonts w:cs="Calibri"/>
        </w:rPr>
        <w:t xml:space="preserve"> the WTO -- the </w:t>
      </w:r>
      <w:r w:rsidRPr="009E42B1">
        <w:rPr>
          <w:rFonts w:cs="Calibri"/>
          <w:u w:val="single"/>
        </w:rPr>
        <w:t>crown jewel</w:t>
      </w:r>
      <w:r w:rsidRPr="009E42B1">
        <w:rPr>
          <w:rFonts w:cs="Calibri"/>
        </w:rPr>
        <w:t xml:space="preserve"> of modern capitalism</w:t>
      </w:r>
      <w:r w:rsidR="004949E6">
        <w:rPr>
          <w:rFonts w:cs="Calibri"/>
        </w:rPr>
        <w:t>, this is literally their meyer ev re</w:t>
      </w:r>
      <w:r w:rsidR="00DC2778">
        <w:rPr>
          <w:rFonts w:cs="Calibri"/>
        </w:rPr>
        <w:t xml:space="preserve">-highlighted </w:t>
      </w:r>
    </w:p>
    <w:p w14:paraId="51B43B77" w14:textId="77777777" w:rsidR="00DF3E1C" w:rsidRPr="009E42B1" w:rsidRDefault="00DF3E1C" w:rsidP="00DF3E1C">
      <w:r w:rsidRPr="009E42B1">
        <w:rPr>
          <w:rStyle w:val="Style13ptBold"/>
        </w:rPr>
        <w:t>Meyer 21</w:t>
      </w:r>
      <w:r w:rsidRPr="009E42B1">
        <w:t>,</w:t>
      </w:r>
      <w:r w:rsidRPr="009E42B1">
        <w:rPr>
          <w:rStyle w:val="Style13ptBold"/>
        </w:rPr>
        <w:t xml:space="preserve"> </w:t>
      </w:r>
      <w:r w:rsidRPr="009E42B1">
        <w:t>David Meyer, 6-18-2021, "The WTO’s survival hinges on the COVID-19 vaccine patent debate, waiver advocates warn – Fortune," Fortune, https://fortune.com/2021/06/18/wto-covid-vaccines-patents-waiver-south-africa-trips/amp/, EH and brett</w:t>
      </w:r>
    </w:p>
    <w:p w14:paraId="0A5A324E" w14:textId="77777777" w:rsidR="00DF3E1C" w:rsidRPr="00E775C4" w:rsidRDefault="00DF3E1C" w:rsidP="00DF3E1C">
      <w:pPr>
        <w:rPr>
          <w:sz w:val="16"/>
        </w:rPr>
      </w:pPr>
      <w:r w:rsidRPr="00DC2778">
        <w:rPr>
          <w:rStyle w:val="StyleUnderline"/>
        </w:rPr>
        <w:t>The</w:t>
      </w:r>
      <w:r w:rsidRPr="00DC2778">
        <w:rPr>
          <w:sz w:val="16"/>
        </w:rPr>
        <w:t xml:space="preserve"> </w:t>
      </w:r>
      <w:r w:rsidRPr="00DC2778">
        <w:rPr>
          <w:rStyle w:val="StyleUnderline"/>
        </w:rPr>
        <w:t>W</w:t>
      </w:r>
      <w:r w:rsidRPr="00DC2778">
        <w:rPr>
          <w:sz w:val="16"/>
        </w:rPr>
        <w:t xml:space="preserve">orld </w:t>
      </w:r>
      <w:r w:rsidRPr="00DC2778">
        <w:rPr>
          <w:rStyle w:val="StyleUnderline"/>
        </w:rPr>
        <w:t>T</w:t>
      </w:r>
      <w:r w:rsidRPr="00DC2778">
        <w:rPr>
          <w:sz w:val="16"/>
        </w:rPr>
        <w:t xml:space="preserve">rade </w:t>
      </w:r>
      <w:r w:rsidRPr="00DC2778">
        <w:rPr>
          <w:rStyle w:val="StyleUnderline"/>
        </w:rPr>
        <w:t>O</w:t>
      </w:r>
      <w:r w:rsidRPr="00DC2778">
        <w:rPr>
          <w:sz w:val="16"/>
        </w:rPr>
        <w:t xml:space="preserve">rganization </w:t>
      </w:r>
      <w:r w:rsidRPr="00DC2778">
        <w:rPr>
          <w:rStyle w:val="StyleUnderline"/>
        </w:rPr>
        <w:t>knows all about crises</w:t>
      </w:r>
      <w:r w:rsidRPr="00DC2778">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DC2778">
        <w:rPr>
          <w:rStyle w:val="Emphasis"/>
        </w:rPr>
        <w:t>one crisis is more pressing than the others: the battle over COVID-19 vaccines, and whether the protection of their patents and other i</w:t>
      </w:r>
      <w:r w:rsidRPr="00DC2778">
        <w:rPr>
          <w:sz w:val="16"/>
        </w:rPr>
        <w:t>ntellectua</w:t>
      </w:r>
      <w:r w:rsidRPr="00DC2778">
        <w:rPr>
          <w:sz w:val="16"/>
          <w:szCs w:val="16"/>
        </w:rPr>
        <w:t>l</w:t>
      </w:r>
      <w:r w:rsidRPr="00DC2778">
        <w:rPr>
          <w:rStyle w:val="Emphasis"/>
        </w:rPr>
        <w:t xml:space="preserve"> p</w:t>
      </w:r>
      <w:r w:rsidRPr="00DC2778">
        <w:rPr>
          <w:sz w:val="16"/>
        </w:rPr>
        <w:t>roperty</w:t>
      </w:r>
      <w:r w:rsidRPr="00DC2778">
        <w:rPr>
          <w:rStyle w:val="Emphasis"/>
        </w:rPr>
        <w:t xml:space="preserve"> should be temporarily lifted to boost production and end the pandemic sooner rather than later.</w:t>
      </w:r>
      <w:r w:rsidRPr="00DC2778">
        <w:rPr>
          <w:sz w:val="16"/>
        </w:rPr>
        <w:t xml:space="preserve"> According to some of those pushing for the waiver—which was originally proposed last year by India and South Africa—</w:t>
      </w:r>
      <w:r w:rsidRPr="00DC2778">
        <w:rPr>
          <w:rStyle w:val="Emphasis"/>
        </w:rPr>
        <w:t>the WTO’s future rests on what happens next. “The</w:t>
      </w:r>
      <w:r w:rsidRPr="009E42B1">
        <w:rPr>
          <w:rStyle w:val="Emphasis"/>
        </w:rPr>
        <w:t xml:space="preserve"> credibility of the WTO will depend on its ability to find a meaningful outcome on this issue that truly ramps-up and diversifies production</w:t>
      </w:r>
      <w:r w:rsidRPr="009E42B1">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3B2BA0">
        <w:rPr>
          <w:rStyle w:val="Emphasis"/>
          <w:highlight w:val="cyan"/>
        </w:rPr>
        <w:t>Consensus is</w:t>
      </w:r>
      <w:r w:rsidRPr="009E42B1">
        <w:rPr>
          <w:rStyle w:val="Emphasis"/>
        </w:rPr>
        <w:t xml:space="preserve"> the </w:t>
      </w:r>
      <w:r w:rsidRPr="003B2BA0">
        <w:rPr>
          <w:rStyle w:val="Emphasis"/>
          <w:highlight w:val="cyan"/>
        </w:rPr>
        <w:t>key</w:t>
      </w:r>
      <w:r w:rsidRPr="009E42B1">
        <w:rPr>
          <w:rStyle w:val="Emphasis"/>
        </w:rPr>
        <w:t xml:space="preserve"> here</w:t>
      </w:r>
      <w:r w:rsidRPr="009E42B1">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9E42B1">
        <w:rPr>
          <w:rStyle w:val="Emphasis"/>
        </w:rPr>
        <w:t xml:space="preserve">It’s a dispute between countries, but </w:t>
      </w:r>
      <w:r w:rsidRPr="003B2BA0">
        <w:rPr>
          <w:rStyle w:val="Emphasis"/>
          <w:highlight w:val="cyan"/>
        </w:rPr>
        <w:t>the result will be on the WTO as a whole</w:t>
      </w:r>
      <w:r w:rsidRPr="009E42B1">
        <w:rPr>
          <w:sz w:val="16"/>
        </w:rPr>
        <w:t>, say waiver advocates. “</w:t>
      </w:r>
      <w:r w:rsidRPr="003B2BA0">
        <w:rPr>
          <w:rStyle w:val="Emphasis"/>
          <w:highlight w:val="cyan"/>
        </w:rPr>
        <w:t>If, in the face of one of humanity’s greatest challenges</w:t>
      </w:r>
      <w:r w:rsidRPr="009E42B1">
        <w:rPr>
          <w:rStyle w:val="Emphasis"/>
        </w:rPr>
        <w:t xml:space="preserve"> in a century, </w:t>
      </w:r>
      <w:r w:rsidRPr="003B2BA0">
        <w:rPr>
          <w:rStyle w:val="Emphasis"/>
          <w:highlight w:val="cyan"/>
        </w:rPr>
        <w:t>the WTO</w:t>
      </w:r>
      <w:r w:rsidRPr="009E42B1">
        <w:rPr>
          <w:rStyle w:val="Emphasis"/>
        </w:rPr>
        <w:t xml:space="preserve"> functionally </w:t>
      </w:r>
      <w:r w:rsidRPr="003B2BA0">
        <w:rPr>
          <w:rStyle w:val="Emphasis"/>
          <w:highlight w:val="cyan"/>
        </w:rPr>
        <w:t>becomes an obstacle</w:t>
      </w:r>
      <w:r w:rsidRPr="009E42B1">
        <w:rPr>
          <w:rStyle w:val="Emphasis"/>
        </w:rPr>
        <w:t xml:space="preserve"> as </w:t>
      </w:r>
      <w:r w:rsidRPr="003B2BA0">
        <w:rPr>
          <w:rStyle w:val="Emphasis"/>
          <w:highlight w:val="cyan"/>
        </w:rPr>
        <w:t>in contrast to part of the solution</w:t>
      </w:r>
      <w:r w:rsidRPr="009E42B1">
        <w:rPr>
          <w:sz w:val="16"/>
        </w:rPr>
        <w:t xml:space="preserve">, I think </w:t>
      </w:r>
      <w:r w:rsidRPr="003B2BA0">
        <w:rPr>
          <w:rStyle w:val="Emphasis"/>
          <w:highlight w:val="cyan"/>
        </w:rPr>
        <w:t>it could be the final nail in the coffin</w:t>
      </w:r>
      <w:r w:rsidRPr="009E42B1">
        <w:rPr>
          <w:sz w:val="16"/>
        </w:rPr>
        <w:t>” for the organization, says Lori Wallach, the founder of Public Citizen’s Global Trade Watch, a U.S. campaigning group that focuses on the WTO and trade agreements. “</w:t>
      </w:r>
      <w:r w:rsidRPr="009E42B1">
        <w:rPr>
          <w:rStyle w:val="Emphasis"/>
        </w:rPr>
        <w:t>If</w:t>
      </w:r>
      <w:r w:rsidRPr="009E42B1">
        <w:rPr>
          <w:sz w:val="16"/>
        </w:rPr>
        <w:t xml:space="preserve"> the </w:t>
      </w:r>
      <w:r w:rsidRPr="009E42B1">
        <w:rPr>
          <w:rStyle w:val="Emphasis"/>
        </w:rPr>
        <w:t>TRIPS</w:t>
      </w:r>
      <w:r w:rsidRPr="009E42B1">
        <w:rPr>
          <w:sz w:val="16"/>
        </w:rPr>
        <w:t xml:space="preserve"> waiver </w:t>
      </w:r>
      <w:r w:rsidRPr="009E42B1">
        <w:rPr>
          <w:rStyle w:val="Emphasis"/>
        </w:rPr>
        <w:t>is successful,</w:t>
      </w:r>
      <w:r w:rsidRPr="009E42B1">
        <w:rPr>
          <w:sz w:val="16"/>
        </w:rPr>
        <w:t xml:space="preserve"> and </w:t>
      </w:r>
      <w:r w:rsidRPr="009E42B1">
        <w:rPr>
          <w:rStyle w:val="Emphasis"/>
        </w:rPr>
        <w:t>people see the WTO as being part of the solution—saving lives and livelihoods—it could create goodwill and momentum to address what are still daunting structural problems</w:t>
      </w:r>
      <w:r w:rsidRPr="009E42B1">
        <w:rPr>
          <w:sz w:val="16"/>
        </w:rPr>
        <w:t>.” Those problems are legion.</w:t>
      </w:r>
    </w:p>
    <w:p w14:paraId="4148874B" w14:textId="77777777" w:rsidR="00DF3E1C" w:rsidRPr="009E42B1" w:rsidRDefault="00DF3E1C" w:rsidP="00DF3E1C">
      <w:pPr>
        <w:pStyle w:val="Heading4"/>
        <w:rPr>
          <w:rFonts w:cs="Calibri"/>
        </w:rPr>
      </w:pPr>
      <w:r w:rsidRPr="009E42B1">
        <w:rPr>
          <w:rFonts w:cs="Calibri"/>
        </w:rPr>
        <w:t xml:space="preserve">Capitalist trade is </w:t>
      </w:r>
      <w:r w:rsidRPr="009E42B1">
        <w:rPr>
          <w:rFonts w:cs="Calibri"/>
          <w:u w:val="single"/>
        </w:rPr>
        <w:t>central</w:t>
      </w:r>
      <w:r w:rsidRPr="009E42B1">
        <w:rPr>
          <w:rFonts w:cs="Calibri"/>
        </w:rPr>
        <w:t xml:space="preserve"> to global warming.</w:t>
      </w:r>
    </w:p>
    <w:p w14:paraId="167B217D" w14:textId="77777777" w:rsidR="00DF3E1C" w:rsidRPr="009E42B1" w:rsidRDefault="00DF3E1C" w:rsidP="00DF3E1C">
      <w:pPr>
        <w:rPr>
          <w:rFonts w:eastAsia="SimSun"/>
        </w:rPr>
      </w:pPr>
      <w:r w:rsidRPr="009E42B1">
        <w:rPr>
          <w:rStyle w:val="Style13ptBold"/>
        </w:rPr>
        <w:t>Bello 08</w:t>
      </w:r>
      <w:r w:rsidRPr="009E42B1">
        <w:rPr>
          <w:b/>
        </w:rPr>
        <w:t xml:space="preserve"> </w:t>
      </w:r>
      <w:r w:rsidRPr="009E42B1">
        <w:t xml:space="preserve">Walden, senior analyst at the Bangkok-based research and advocacy institute Focus on the Global South and professor at the University of the Philippines,  July 28, “Derail Doha, Save the Climate”, </w:t>
      </w:r>
      <w:hyperlink r:id="rId6" w:history="1">
        <w:r w:rsidRPr="009E42B1">
          <w:rPr>
            <w:rStyle w:val="Hyperlink"/>
          </w:rPr>
          <w:t>http://www.commondreams.org/views/2008/07/29/derail-doha-save-climate/</w:t>
        </w:r>
      </w:hyperlink>
      <w:r w:rsidRPr="009E42B1">
        <w:t xml:space="preserve"> brett</w:t>
      </w:r>
    </w:p>
    <w:p w14:paraId="5B4892A9" w14:textId="4EE33F05" w:rsidR="00DF3E1C" w:rsidRPr="00DF3E1C" w:rsidRDefault="00DF3E1C" w:rsidP="00DF3E1C">
      <w:pPr>
        <w:rPr>
          <w:u w:val="single"/>
        </w:rPr>
      </w:pPr>
      <w:r w:rsidRPr="009E42B1">
        <w:rPr>
          <w:sz w:val="16"/>
        </w:rPr>
        <w:t xml:space="preserve">There’s something surreal about the ongoing World Trade Organization talks in Geneva, which aim at coming up with a new agreement to bring down tariffs in order to expand world trade and resuscitate global growth. </w:t>
      </w:r>
      <w:r w:rsidRPr="009E42B1">
        <w:rPr>
          <w:rStyle w:val="StyleUnderline"/>
        </w:rPr>
        <w:t xml:space="preserve">In the face of the looming specter of climate change, these negotiations amount to arguing over the arrangement of deck chairs while the Titanic is sinking. </w:t>
      </w:r>
      <w:r w:rsidRPr="009E42B1">
        <w:rPr>
          <w:sz w:val="16"/>
        </w:rPr>
        <w:t xml:space="preserve">Indeed, </w:t>
      </w:r>
      <w:r w:rsidRPr="009E42B1">
        <w:rPr>
          <w:rStyle w:val="StyleUnderline"/>
        </w:rPr>
        <w:t xml:space="preserve">one of the most important steps in the struggle to come up with a viable strategy to deal with climate change would be the derailment of the so-called “Doha Round.” </w:t>
      </w:r>
      <w:r w:rsidRPr="003B2BA0">
        <w:rPr>
          <w:rStyle w:val="StyleUnderline"/>
          <w:highlight w:val="cyan"/>
        </w:rPr>
        <w:t>Global trade</w:t>
      </w:r>
      <w:r w:rsidRPr="009E42B1">
        <w:rPr>
          <w:rStyle w:val="StyleUnderline"/>
        </w:rPr>
        <w:t xml:space="preserve"> is carried out with transportation that </w:t>
      </w:r>
      <w:r w:rsidRPr="003B2BA0">
        <w:rPr>
          <w:rStyle w:val="StyleUnderline"/>
          <w:highlight w:val="cyan"/>
        </w:rPr>
        <w:t xml:space="preserve">is heavily dependent on </w:t>
      </w:r>
      <w:r w:rsidRPr="003B2BA0">
        <w:rPr>
          <w:rStyle w:val="Emphasis"/>
          <w:highlight w:val="cyan"/>
        </w:rPr>
        <w:t>fossil fuels</w:t>
      </w:r>
      <w:r w:rsidRPr="009E42B1">
        <w:rPr>
          <w:rStyle w:val="StyleUnderline"/>
        </w:rPr>
        <w:t>.</w:t>
      </w:r>
      <w:r w:rsidRPr="009E42B1">
        <w:rPr>
          <w:sz w:val="16"/>
        </w:rPr>
        <w:t xml:space="preserve"> It’s estimated that about 60% of the world’s use of oil goes to transportation activities which are more than 95% dependent on fossil fuels. An OECD study estimated that </w:t>
      </w:r>
      <w:r w:rsidRPr="003B2BA0">
        <w:rPr>
          <w:rStyle w:val="StyleUnderline"/>
          <w:highlight w:val="cyan"/>
        </w:rPr>
        <w:t>the</w:t>
      </w:r>
      <w:r w:rsidRPr="009E42B1">
        <w:rPr>
          <w:sz w:val="16"/>
        </w:rPr>
        <w:t xml:space="preserve"> </w:t>
      </w:r>
      <w:r w:rsidRPr="009E42B1">
        <w:rPr>
          <w:rStyle w:val="StyleUnderline"/>
        </w:rPr>
        <w:t xml:space="preserve">global </w:t>
      </w:r>
      <w:r w:rsidRPr="003B2BA0">
        <w:rPr>
          <w:rStyle w:val="StyleUnderline"/>
          <w:highlight w:val="cyan"/>
        </w:rPr>
        <w:t>transport</w:t>
      </w:r>
      <w:r w:rsidRPr="009E42B1">
        <w:rPr>
          <w:rStyle w:val="StyleUnderline"/>
        </w:rPr>
        <w:t xml:space="preserve"> </w:t>
      </w:r>
      <w:r w:rsidRPr="003B2BA0">
        <w:rPr>
          <w:rStyle w:val="StyleUnderline"/>
          <w:highlight w:val="cyan"/>
        </w:rPr>
        <w:t>sector accounts for</w:t>
      </w:r>
      <w:r w:rsidRPr="009E42B1">
        <w:rPr>
          <w:rStyle w:val="StyleUnderline"/>
        </w:rPr>
        <w:t xml:space="preserve"> 20-</w:t>
      </w:r>
      <w:r w:rsidRPr="003B2BA0">
        <w:rPr>
          <w:rStyle w:val="Emphasis"/>
          <w:highlight w:val="cyan"/>
        </w:rPr>
        <w:t>25% of carbon emissions</w:t>
      </w:r>
      <w:r w:rsidRPr="009E42B1">
        <w:rPr>
          <w:sz w:val="16"/>
        </w:rPr>
        <w:t xml:space="preserve">, with some 66% of this figure accounted for by emissions in the industrialized countries. Global Trade: Deeply Dysfunctional </w:t>
      </w:r>
      <w:r w:rsidRPr="009E42B1">
        <w:rPr>
          <w:rStyle w:val="Emphasis"/>
        </w:rPr>
        <w:t xml:space="preserve">From the point of view of environmental sustainability, </w:t>
      </w:r>
      <w:r w:rsidRPr="003B2BA0">
        <w:rPr>
          <w:rStyle w:val="Emphasis"/>
          <w:highlight w:val="cyan"/>
        </w:rPr>
        <w:t>global trade has become deeply dysfunctional</w:t>
      </w:r>
      <w:r w:rsidRPr="009E42B1">
        <w:rPr>
          <w:rStyle w:val="Emphasis"/>
        </w:rPr>
        <w:t>.</w:t>
      </w:r>
      <w:r w:rsidRPr="009E42B1">
        <w:rPr>
          <w:sz w:val="16"/>
        </w:rPr>
        <w:t xml:space="preserve"> Take </w:t>
      </w:r>
      <w:r w:rsidRPr="009E42B1">
        <w:rPr>
          <w:rStyle w:val="StyleUnderline"/>
        </w:rPr>
        <w:t>agricultural trade</w:t>
      </w:r>
      <w:r w:rsidRPr="009E42B1">
        <w:rPr>
          <w:sz w:val="16"/>
        </w:rPr>
        <w:t xml:space="preserve">. As the International Forum on Globalization has pointed out, the </w:t>
      </w:r>
      <w:r w:rsidRPr="003B2BA0">
        <w:rPr>
          <w:rStyle w:val="StyleUnderline"/>
          <w:highlight w:val="cyan"/>
        </w:rPr>
        <w:t>average plate of food</w:t>
      </w:r>
      <w:r w:rsidRPr="009E42B1">
        <w:rPr>
          <w:rStyle w:val="StyleUnderline"/>
        </w:rPr>
        <w:t xml:space="preserve"> eaten </w:t>
      </w:r>
      <w:r w:rsidRPr="003B2BA0">
        <w:rPr>
          <w:rStyle w:val="StyleUnderline"/>
          <w:highlight w:val="cyan"/>
        </w:rPr>
        <w:t>in</w:t>
      </w:r>
      <w:r w:rsidRPr="009E42B1">
        <w:rPr>
          <w:rStyle w:val="StyleUnderline"/>
        </w:rPr>
        <w:t xml:space="preserve"> Western industrial food-</w:t>
      </w:r>
      <w:r w:rsidRPr="003B2BA0">
        <w:rPr>
          <w:rStyle w:val="StyleUnderline"/>
          <w:highlight w:val="cyan"/>
        </w:rPr>
        <w:t>importing nations</w:t>
      </w:r>
      <w:r w:rsidRPr="009E42B1">
        <w:rPr>
          <w:rStyle w:val="StyleUnderline"/>
        </w:rPr>
        <w:t xml:space="preserve"> is </w:t>
      </w:r>
      <w:r w:rsidRPr="003B2BA0">
        <w:rPr>
          <w:rStyle w:val="StyleUnderline"/>
          <w:highlight w:val="cyan"/>
        </w:rPr>
        <w:t>likely</w:t>
      </w:r>
      <w:r w:rsidRPr="009E42B1">
        <w:rPr>
          <w:rStyle w:val="StyleUnderline"/>
        </w:rPr>
        <w:t xml:space="preserve"> to have </w:t>
      </w:r>
      <w:r w:rsidRPr="003B2BA0">
        <w:rPr>
          <w:rStyle w:val="StyleUnderline"/>
          <w:highlight w:val="cyan"/>
        </w:rPr>
        <w:t>traveled 1,500 miles from its source</w:t>
      </w:r>
      <w:r w:rsidRPr="009E42B1">
        <w:rPr>
          <w:rStyle w:val="StyleUnderline"/>
        </w:rPr>
        <w:t>.</w:t>
      </w:r>
      <w:r w:rsidRPr="009E42B1">
        <w:rPr>
          <w:sz w:val="16"/>
        </w:rPr>
        <w:t xml:space="preserve"> </w:t>
      </w:r>
      <w:r w:rsidRPr="003B2BA0">
        <w:rPr>
          <w:rStyle w:val="StyleUnderline"/>
          <w:highlight w:val="cyan"/>
        </w:rPr>
        <w:t>Long-distance travel contributes to</w:t>
      </w:r>
      <w:r w:rsidRPr="009E42B1">
        <w:rPr>
          <w:rStyle w:val="StyleUnderline"/>
        </w:rPr>
        <w:t xml:space="preserve"> the absurd situation wherein “</w:t>
      </w:r>
      <w:r w:rsidRPr="003B2BA0">
        <w:rPr>
          <w:rStyle w:val="StyleUnderline"/>
          <w:highlight w:val="cyan"/>
        </w:rPr>
        <w:t>three times more food is used to produce</w:t>
      </w:r>
      <w:r w:rsidRPr="009E42B1">
        <w:rPr>
          <w:rStyle w:val="StyleUnderline"/>
        </w:rPr>
        <w:t xml:space="preserve"> food in the industrial agricultural model </w:t>
      </w:r>
      <w:r w:rsidRPr="003B2BA0">
        <w:rPr>
          <w:rStyle w:val="StyleUnderline"/>
          <w:highlight w:val="cyan"/>
        </w:rPr>
        <w:t>than is derived in consuming</w:t>
      </w:r>
      <w:r w:rsidRPr="009E42B1">
        <w:rPr>
          <w:rStyle w:val="StyleUnderline"/>
        </w:rPr>
        <w:t xml:space="preserve"> it.”</w:t>
      </w:r>
      <w:r w:rsidRPr="009E42B1">
        <w:rPr>
          <w:sz w:val="16"/>
        </w:rPr>
        <w:t xml:space="preserve"> </w:t>
      </w:r>
      <w:r w:rsidRPr="003B2BA0">
        <w:rPr>
          <w:rStyle w:val="Emphasis"/>
          <w:highlight w:val="cyan"/>
        </w:rPr>
        <w:t>The WTO has been a central factor in increasing carbon emissions</w:t>
      </w:r>
      <w:r w:rsidRPr="009E42B1">
        <w:rPr>
          <w:rStyle w:val="Emphasis"/>
        </w:rPr>
        <w:t xml:space="preserve"> from transport.</w:t>
      </w:r>
      <w:r w:rsidRPr="009E42B1">
        <w:rPr>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Mander and Simon Retallack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w:t>
      </w:r>
      <w:r w:rsidRPr="00DF3E1C">
        <w:rPr>
          <w:sz w:val="16"/>
        </w:rPr>
        <w:t xml:space="preserve">dy cited by the New Economics Foundation. Other estimates are more pessimistic, with the Intergovernmental Panel on Climate Change (IPCC) </w:t>
      </w:r>
      <w:r w:rsidRPr="00DF3E1C">
        <w:rPr>
          <w:rStyle w:val="StyleUnderline"/>
        </w:rPr>
        <w:t>suggesting that fuel consumption by civil aviation is going up at the rate of three percent a year and could rise by nearly 350% from 1992 levels by 2050</w:t>
      </w:r>
      <w:r w:rsidRPr="00DF3E1C">
        <w:rPr>
          <w:sz w:val="16"/>
        </w:rPr>
        <w:t>. Note Mander and Retallack: “Each ton of freight moved by plane uses forty nine times as much energy per kilometer as when it’s moved by ship….A two-minute takeoff by a 747 is equal to 2.4 million lawn mowers running for twenty minutes.”</w:t>
      </w:r>
      <w:r w:rsidRPr="00DF3E1C">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DF3E1C">
        <w:rPr>
          <w:sz w:val="16"/>
        </w:rPr>
        <w:t xml:space="preserve">Along with fossil-fuel-intensive air transport, </w:t>
      </w:r>
      <w:r w:rsidRPr="00DF3E1C">
        <w:rPr>
          <w:rStyle w:val="StyleUnderline"/>
        </w:rPr>
        <w:t>fossil-fuel-intensive road transport has also been favored by the expansion of world trade</w:t>
      </w:r>
      <w:r w:rsidRPr="00DF3E1C">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a Panacea </w:t>
      </w:r>
      <w:r w:rsidRPr="00DF3E1C">
        <w:rPr>
          <w:rStyle w:val="StyleUnderline"/>
        </w:rPr>
        <w:t>There has been talk about decoupling trade and growth from energy or shifting from fossil fuels to other, less carbon-intensive energy sources. The reality is that the other energy sources being seriously considered are either dangerous, like nuclear power</w:t>
      </w:r>
      <w:r w:rsidRPr="00DF3E1C">
        <w:rPr>
          <w:sz w:val="16"/>
        </w:rPr>
        <w:t xml:space="preserve">; </w:t>
      </w:r>
      <w:r w:rsidRPr="00DF3E1C">
        <w:rPr>
          <w:rStyle w:val="StyleUnderline"/>
        </w:rPr>
        <w:t>with deleterious side-effects, like biofuels’ negative impact on food production</w:t>
      </w:r>
      <w:r w:rsidRPr="00DF3E1C">
        <w:rPr>
          <w:sz w:val="16"/>
        </w:rPr>
        <w:t xml:space="preserve">; or science fiction as this stage, like carbon sequestration and storage technology. For the foreseeable future, </w:t>
      </w:r>
      <w:r w:rsidRPr="00DF3E1C">
        <w:rPr>
          <w:rStyle w:val="Emphasis"/>
        </w:rPr>
        <w:t>trade expansion and global growth will fall in line with their historical trajectory of being correlated with increased greenhouse gas emissions</w:t>
      </w:r>
      <w:r w:rsidRPr="00DF3E1C">
        <w:rPr>
          <w:rStyle w:val="StyleUnderline"/>
        </w:rPr>
        <w:t xml:space="preserve">. A sharp U-turn in consumption and growth in the developed countries and a significant decrease in global trade are unavoidable if we are to have a viable strategy against climate change. </w:t>
      </w:r>
      <w:r w:rsidRPr="00DF3E1C">
        <w:rPr>
          <w:rStyle w:val="Emphasis"/>
        </w:rPr>
        <w:t>This will set the stage for a reduction in greenhouse gas emissions, including from the energy-intensive transportation sector.</w:t>
      </w:r>
      <w:r w:rsidRPr="00DF3E1C">
        <w:rPr>
          <w:sz w:val="16"/>
        </w:rPr>
        <w:t xml:space="preserve"> The outcome of the Doha negotiations will determine whether free trade will intensify or lose momentum. </w:t>
      </w:r>
      <w:r w:rsidRPr="00DF3E1C">
        <w:rPr>
          <w:rStyle w:val="StyleUnderline"/>
        </w:rPr>
        <w:t>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w:t>
      </w:r>
      <w:r w:rsidRPr="009E42B1">
        <w:rPr>
          <w:rStyle w:val="StyleUnderline"/>
        </w:rPr>
        <w:t xml:space="preserve"> </w:t>
      </w:r>
    </w:p>
    <w:p w14:paraId="61A1EB66" w14:textId="7623ED03" w:rsidR="00DF3E1C" w:rsidRPr="00854991" w:rsidRDefault="00DF3E1C" w:rsidP="00DF3E1C">
      <w:pPr>
        <w:pStyle w:val="Heading4"/>
        <w:rPr>
          <w:rFonts w:cs="Times New Roman"/>
        </w:rPr>
      </w:pPr>
      <w:r w:rsidRPr="00854991">
        <w:rPr>
          <w:rFonts w:cs="Times New Roman"/>
        </w:rPr>
        <w:t>The alternative is a dual power approach to communist strategy.  We must build independent communist institutions capable of surviving and defending themselves against the capitalist world.  Not only does the alt solve for material violence in the transition period, it also eliminates the material and ideological dependences on capital that prevent revolution.</w:t>
      </w:r>
    </w:p>
    <w:p w14:paraId="1BD091EE" w14:textId="77777777" w:rsidR="00DF3E1C" w:rsidRPr="00854991" w:rsidRDefault="00DF3E1C" w:rsidP="00DF3E1C">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7" w:history="1">
        <w:r w:rsidRPr="00854991">
          <w:rPr>
            <w:rStyle w:val="Hyperlink"/>
          </w:rPr>
          <w:t>https://regenerationmag.org/communism-and-climate-change-a-dual-power-approach/] KZaidi</w:t>
        </w:r>
      </w:hyperlink>
      <w:r w:rsidRPr="00854991">
        <w:t xml:space="preserve"> //LK [RCT 12/10/19]</w:t>
      </w:r>
    </w:p>
    <w:p w14:paraId="2B7B2430" w14:textId="77777777" w:rsidR="00DF3E1C" w:rsidRDefault="00DF3E1C" w:rsidP="00DF3E1C">
      <w:pPr>
        <w:rPr>
          <w:sz w:val="8"/>
        </w:rPr>
      </w:pPr>
      <w:r w:rsidRPr="00854991">
        <w:rPr>
          <w:sz w:val="8"/>
        </w:rPr>
        <w:t xml:space="preserve">Much has been written over the last few years about </w:t>
      </w:r>
      <w:r w:rsidRPr="0093100B">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93100B">
        <w:rPr>
          <w:rStyle w:val="StyleUnderline"/>
          <w:highlight w:val="cyan"/>
        </w:rPr>
        <w:t>build independent socialist institutions</w:t>
      </w:r>
      <w:r w:rsidRPr="00854991">
        <w:rPr>
          <w:rStyle w:val="StyleUnderline"/>
        </w:rPr>
        <w:t xml:space="preserve"> which exist </w:t>
      </w:r>
      <w:r w:rsidRPr="0093100B">
        <w:rPr>
          <w:rStyle w:val="StyleUnderline"/>
          <w:highlight w:val="cyan"/>
        </w:rPr>
        <w:t>in parallel to</w:t>
      </w:r>
      <w:r w:rsidRPr="00854991">
        <w:rPr>
          <w:rStyle w:val="StyleUnderline"/>
        </w:rPr>
        <w:t xml:space="preserve"> the currently existing </w:t>
      </w:r>
      <w:r w:rsidRPr="0093100B">
        <w:rPr>
          <w:rStyle w:val="StyleUnderline"/>
          <w:highlight w:val="cyan"/>
        </w:rPr>
        <w:t>capital</w:t>
      </w:r>
      <w:r w:rsidRPr="00854991">
        <w:rPr>
          <w:rStyle w:val="StyleUnderline"/>
        </w:rPr>
        <w:t xml:space="preserve">ist state, in order to serve the masses. The goal of a dual power strategy is not to compete with capitalism or reform it out of existence, but rather </w:t>
      </w:r>
      <w:r w:rsidRPr="0093100B">
        <w:rPr>
          <w:rStyle w:val="StyleUnderline"/>
          <w:highlight w:val="cyan"/>
        </w:rPr>
        <w:t>to radicalize</w:t>
      </w:r>
      <w:r w:rsidRPr="00854991">
        <w:rPr>
          <w:rStyle w:val="StyleUnderline"/>
        </w:rPr>
        <w:t xml:space="preserve"> the masses </w:t>
      </w:r>
      <w:r w:rsidRPr="0093100B">
        <w:rPr>
          <w:rStyle w:val="StyleUnderline"/>
          <w:highlight w:val="cyan"/>
        </w:rPr>
        <w:t>through meeting</w:t>
      </w:r>
      <w:r w:rsidRPr="00854991">
        <w:rPr>
          <w:rStyle w:val="StyleUnderline"/>
        </w:rPr>
        <w:t xml:space="preserve"> their </w:t>
      </w:r>
      <w:r w:rsidRPr="0093100B">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93100B">
        <w:rPr>
          <w:rStyle w:val="StyleUnderline"/>
          <w:highlight w:val="cyan"/>
        </w:rPr>
        <w:t>counter-institutions</w:t>
      </w:r>
      <w:r w:rsidRPr="00854991">
        <w:rPr>
          <w:rStyle w:val="StyleUnderline"/>
        </w:rPr>
        <w:t xml:space="preserve"> like </w:t>
      </w:r>
      <w:r w:rsidRPr="0093100B">
        <w:rPr>
          <w:rStyle w:val="StyleUnderline"/>
          <w:highlight w:val="cyan"/>
        </w:rPr>
        <w:t>tenants’ unions, ag</w:t>
      </w:r>
      <w:r w:rsidRPr="00854991">
        <w:rPr>
          <w:rStyle w:val="StyleUnderline"/>
        </w:rPr>
        <w:t xml:space="preserve">ricultural </w:t>
      </w:r>
      <w:r w:rsidRPr="0093100B">
        <w:rPr>
          <w:rStyle w:val="StyleUnderline"/>
          <w:highlight w:val="cyan"/>
        </w:rPr>
        <w:t>coop</w:t>
      </w:r>
      <w:r w:rsidRPr="00854991">
        <w:rPr>
          <w:rStyle w:val="StyleUnderline"/>
        </w:rPr>
        <w:t>erative</w:t>
      </w:r>
      <w:r w:rsidRPr="0093100B">
        <w:rPr>
          <w:rStyle w:val="StyleUnderline"/>
          <w:highlight w:val="cyan"/>
        </w:rPr>
        <w:t>s</w:t>
      </w:r>
      <w:r w:rsidRPr="00854991">
        <w:rPr>
          <w:rStyle w:val="StyleUnderline"/>
        </w:rPr>
        <w:t xml:space="preserve">, radical </w:t>
      </w:r>
      <w:r w:rsidRPr="0093100B">
        <w:rPr>
          <w:rStyle w:val="StyleUnderline"/>
          <w:highlight w:val="cyan"/>
        </w:rPr>
        <w:t>labor unions, and Serve the People programs</w:t>
      </w:r>
      <w:r w:rsidRPr="00854991">
        <w:rPr>
          <w:rStyle w:val="StyleUnderline"/>
        </w:rPr>
        <w:t xml:space="preserve"> that not only </w:t>
      </w:r>
      <w:r w:rsidRPr="0093100B">
        <w:rPr>
          <w:rStyle w:val="StyleUnderline"/>
          <w:highlight w:val="cyan"/>
        </w:rPr>
        <w:t>demonstrate</w:t>
      </w:r>
      <w:r w:rsidRPr="00854991">
        <w:rPr>
          <w:rStyle w:val="StyleUnderline"/>
        </w:rPr>
        <w:t xml:space="preserve"> on-the-ground </w:t>
      </w:r>
      <w:r w:rsidRPr="0093100B">
        <w:rPr>
          <w:rStyle w:val="StyleUnderline"/>
          <w:highlight w:val="cyan"/>
        </w:rPr>
        <w:t>worker power</w:t>
      </w:r>
      <w:r w:rsidRPr="00854991">
        <w:rPr>
          <w:rStyle w:val="StyleUnderline"/>
        </w:rPr>
        <w:t xml:space="preserve"> but can </w:t>
      </w:r>
      <w:r w:rsidRPr="0093100B">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93100B">
        <w:rPr>
          <w:rStyle w:val="StyleUnderline"/>
          <w:highlight w:val="cyan"/>
        </w:rPr>
        <w:t>infrastructure</w:t>
      </w:r>
      <w:r w:rsidRPr="00854991">
        <w:rPr>
          <w:rStyle w:val="StyleUnderline"/>
        </w:rPr>
        <w:t xml:space="preserve"> of socialist institutions which can directly provide </w:t>
      </w:r>
      <w:r w:rsidRPr="0093100B">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w:t>
      </w:r>
      <w:r>
        <w:rPr>
          <w:sz w:val="8"/>
        </w:rPr>
        <w:t xml:space="preserve"> </w:t>
      </w:r>
      <w:r w:rsidRPr="00FE4F9F">
        <w:rPr>
          <w:rStyle w:val="StyleUnderline"/>
        </w:rPr>
        <w:t>Capitalist production has devastated the planet, and everyday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requires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actually combating the fossil fuel industry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This imperial division of the world requires constant militarism from the imperial core nations, and as Lenin demonstrates in Imperialism: The Highest Stage of Capitalism, facilitates constant warfare as imperial states compete for spheres of influence in order to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We have to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vain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93100B">
        <w:rPr>
          <w:rStyle w:val="StyleUnderline"/>
          <w:highlight w:val="cyan"/>
        </w:rPr>
        <w:t>Our task</w:t>
      </w:r>
      <w:r w:rsidRPr="00854991">
        <w:rPr>
          <w:rStyle w:val="StyleUnderline"/>
        </w:rPr>
        <w:t xml:space="preserve"> in these twelve years </w:t>
      </w:r>
      <w:r w:rsidRPr="0093100B">
        <w:rPr>
          <w:rStyle w:val="StyleUnderline"/>
          <w:highlight w:val="cyan"/>
        </w:rPr>
        <w:t>is not simply to</w:t>
      </w:r>
      <w:r w:rsidRPr="00854991">
        <w:rPr>
          <w:rStyle w:val="StyleUnderline"/>
        </w:rPr>
        <w:t xml:space="preserve"> arm ourselves and </w:t>
      </w:r>
      <w:r w:rsidRPr="0093100B">
        <w:rPr>
          <w:rStyle w:val="StyleUnderline"/>
          <w:highlight w:val="cyan"/>
        </w:rPr>
        <w:t>hope</w:t>
      </w:r>
      <w:r w:rsidRPr="00854991">
        <w:rPr>
          <w:rStyle w:val="StyleUnderline"/>
        </w:rPr>
        <w:t xml:space="preserve"> that magically </w:t>
      </w:r>
      <w:r w:rsidRPr="0093100B">
        <w:rPr>
          <w:rStyle w:val="StyleUnderline"/>
          <w:highlight w:val="cyan"/>
        </w:rPr>
        <w:t>the masses</w:t>
      </w:r>
      <w:r w:rsidRPr="00854991">
        <w:rPr>
          <w:rStyle w:val="StyleUnderline"/>
        </w:rPr>
        <w:t xml:space="preserve"> will </w:t>
      </w:r>
      <w:r w:rsidRPr="0093100B">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93100B">
        <w:rPr>
          <w:rStyle w:val="StyleUnderline"/>
          <w:highlight w:val="cyan"/>
        </w:rPr>
        <w:t>we must build infrastructure which can survive revolution and provide</w:t>
      </w:r>
      <w:r w:rsidRPr="00854991">
        <w:rPr>
          <w:rStyle w:val="StyleUnderline"/>
        </w:rPr>
        <w:t xml:space="preserve"> a framework </w:t>
      </w:r>
      <w:r w:rsidRPr="0093100B">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left wing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have to be linked together through an actual revolutionary movement working towards revolutionary ends. This means that dual power institutions cannot exist as ends in and of themselves, nor can abstract notions of mutual aid cannot be conceptualized as an end in itself. The explicit purpose of these institutions has to be to radicalize the masses through meeting their needs, and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in order to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in order to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organopónicos in Cuba, in order to demonstrate that the successes of Cuban urban agriculture can be of great a source of insight and strategy for our dual power projects.</w:t>
      </w:r>
      <w:r w:rsidRPr="00854991">
        <w:rPr>
          <w:sz w:val="8"/>
        </w:rPr>
        <w:t xml:space="preserve"> Learning from Cuba: Organopónicos Thankfully, we do not have to start from scratch when developing food production strategies. The development of urban agriculture </w:t>
      </w:r>
      <w:r w:rsidRPr="0093100B">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ecologically-oriented project of urban agriculture. Over the course of many years, this led to a system of civilian controlled organopónicos. This system of </w:t>
      </w:r>
      <w:r w:rsidRPr="0093100B">
        <w:rPr>
          <w:rStyle w:val="StyleUnderline"/>
          <w:highlight w:val="cyan"/>
        </w:rPr>
        <w:t>urban gardens, run by community members</w:t>
      </w:r>
      <w:r w:rsidRPr="00854991">
        <w:rPr>
          <w:rStyle w:val="StyleUnderline"/>
        </w:rPr>
        <w:t xml:space="preserve">, has since grown to significant proportions. By 2003, </w:t>
      </w:r>
      <w:r w:rsidRPr="0093100B">
        <w:rPr>
          <w:rStyle w:val="StyleUnderline"/>
          <w:highlight w:val="cyan"/>
        </w:rPr>
        <w:t>Havana produced 90% of the fresh produce</w:t>
      </w:r>
      <w:r w:rsidRPr="00854991">
        <w:rPr>
          <w:rStyle w:val="StyleUnderline"/>
        </w:rPr>
        <w:t xml:space="preserve"> with</w:t>
      </w:r>
      <w:r w:rsidRPr="0093100B">
        <w:rPr>
          <w:rStyle w:val="StyleUnderline"/>
          <w:highlight w:val="cyan"/>
        </w:rPr>
        <w:t>in the city</w:t>
      </w:r>
      <w:r w:rsidRPr="00854991">
        <w:rPr>
          <w:rStyle w:val="StyleUnderline"/>
        </w:rPr>
        <w:t xml:space="preserve"> because of the success of the organopónicos,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organopónicos are largely run by communities themselves, they receive support and funding from the Cuban state. For an incredibly in-depth analysis of the organopónico system, I highly recommend this impressively thorough report from Monthly Review. We must now ask: how might the development of the organopónico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organopónico system will require socialist organizations in the US to develop agricultural education alongside actual food production. Despite these differences, the organopónico system proves that socialist approaches to food production are viable, and more importantly, environmentally sustainable. Not only has the socialist Cuban state found a way for its urban centers to collectively produce much of their food, it has done so without using environmentally destructive pesticides, and while driving down fuel consumption by a huge margin. There is more learning and experimenting to be done, as organopónicos do not yet provide complete self-sustenance for the cities in which they exist, but they demonstrate that socialist solutions can move us in that direction. For socialists in the US who are invested in dual power, the organopónico system ought to inspire us to begin our own collective production of food. For those who can acquire access to land in urban areas, it is possible to begin to develop small-scale projects integrating the lessons learned from the organopónico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less than ideal conditions. As such, the lessons learned from organopónicos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organopónico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actually providing sustainable socialist alternatives. We should be grateful for the Cuba’s experiments with organopónicos, and should commit to investigation and study of their experiments in order to inform our own projects. We are running out of time to act, and the stakes have never been higher.</w:t>
      </w:r>
    </w:p>
    <w:p w14:paraId="24B44745" w14:textId="6469E130" w:rsidR="00DF3E1C" w:rsidRDefault="00DF3E1C" w:rsidP="00DF3E1C">
      <w:pPr>
        <w:pStyle w:val="Heading2"/>
      </w:pPr>
      <w:r>
        <w:t>3</w:t>
      </w:r>
    </w:p>
    <w:p w14:paraId="450E091B" w14:textId="77777777" w:rsidR="00DF3E1C" w:rsidRDefault="00DF3E1C" w:rsidP="00DF3E1C">
      <w:pPr>
        <w:pStyle w:val="Heading4"/>
        <w:rPr>
          <w:rFonts w:ascii="Times New Roman" w:hAnsi="Times New Roman" w:cs="Times New Roman"/>
        </w:rPr>
      </w:pPr>
      <w:r>
        <w:t>Innovation high– postdates your ev and we have stats</w:t>
      </w:r>
    </w:p>
    <w:p w14:paraId="46801B96" w14:textId="77777777" w:rsidR="00DF3E1C" w:rsidRDefault="00DF3E1C" w:rsidP="00DF3E1C">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8" w:history="1">
        <w:r>
          <w:rPr>
            <w:rStyle w:val="Hyperlink"/>
            <w:rFonts w:eastAsiaTheme="majorEastAsia" w:cs="Calibri"/>
            <w:color w:val="1155CC"/>
          </w:rPr>
          <w:t>http://www2.itif.org/2020-biopharma-competitiveness.pdf</w:t>
        </w:r>
      </w:hyperlink>
      <w:r>
        <w:rPr>
          <w:rFonts w:ascii="Calibri" w:hAnsi="Calibri" w:cs="Calibri"/>
          <w:color w:val="000000"/>
        </w:rPr>
        <w:t xml:space="preserve"> sean!</w:t>
      </w:r>
    </w:p>
    <w:p w14:paraId="3BAF2DF9" w14:textId="77777777" w:rsidR="00DF3E1C" w:rsidRPr="00C25631" w:rsidRDefault="00DF3E1C" w:rsidP="00DF3E1C">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4525DA">
        <w:rPr>
          <w:color w:val="000000"/>
          <w:highlight w:val="cyan"/>
          <w:u w:val="single"/>
        </w:rPr>
        <w:t>As of 2020, biopharmaceutical companies</w:t>
      </w:r>
      <w:r>
        <w:rPr>
          <w:color w:val="000000"/>
          <w:u w:val="single"/>
        </w:rPr>
        <w:t xml:space="preserve"> in the United States </w:t>
      </w:r>
      <w:r w:rsidRPr="004525DA">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4525DA">
        <w:rPr>
          <w:color w:val="000000"/>
          <w:highlight w:val="cyan"/>
          <w:u w:val="single"/>
        </w:rPr>
        <w:t>most</w:t>
      </w:r>
      <w:r>
        <w:rPr>
          <w:color w:val="000000"/>
          <w:u w:val="single"/>
        </w:rPr>
        <w:t xml:space="preserve"> of the </w:t>
      </w:r>
      <w:r w:rsidRPr="004525DA">
        <w:rPr>
          <w:color w:val="000000"/>
          <w:highlight w:val="cyan"/>
          <w:u w:val="single"/>
        </w:rPr>
        <w:t>drugs</w:t>
      </w:r>
      <w:r>
        <w:rPr>
          <w:color w:val="000000"/>
          <w:u w:val="single"/>
        </w:rPr>
        <w:t xml:space="preserve"> currently under development seek to </w:t>
      </w:r>
      <w:r w:rsidRPr="004525DA">
        <w:rPr>
          <w:color w:val="000000"/>
          <w:highlight w:val="cyan"/>
          <w:u w:val="single"/>
        </w:rPr>
        <w:t>tackle</w:t>
      </w:r>
      <w:r>
        <w:rPr>
          <w:color w:val="000000"/>
          <w:u w:val="single"/>
        </w:rPr>
        <w:t xml:space="preserve"> some of the world’s most intractable </w:t>
      </w:r>
      <w:r w:rsidRPr="004525DA">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4525DA">
        <w:rPr>
          <w:color w:val="000000"/>
          <w:highlight w:val="cyan"/>
          <w:u w:val="single"/>
        </w:rPr>
        <w:t>74 percent of medicines</w:t>
      </w:r>
      <w:r>
        <w:rPr>
          <w:color w:val="000000"/>
          <w:u w:val="single"/>
        </w:rPr>
        <w:t xml:space="preserve"> in clinical development in the United States </w:t>
      </w:r>
      <w:r w:rsidRPr="004525DA">
        <w:rPr>
          <w:color w:val="000000"/>
          <w:highlight w:val="cyan"/>
          <w:u w:val="single"/>
        </w:rPr>
        <w:t>are</w:t>
      </w:r>
      <w:r>
        <w:rPr>
          <w:color w:val="000000"/>
          <w:u w:val="single"/>
        </w:rPr>
        <w:t xml:space="preserve"> potentially </w:t>
      </w:r>
      <w:r w:rsidRPr="004525DA">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2C2FE908" w14:textId="77777777" w:rsidR="00DF3E1C" w:rsidRPr="001A794C" w:rsidRDefault="00DF3E1C" w:rsidP="00DF3E1C">
      <w:pPr>
        <w:pStyle w:val="Heading4"/>
      </w:pPr>
      <w:r w:rsidRPr="001A794C">
        <w:t>Removing patents for just covid undermines ince</w:t>
      </w:r>
      <w:r>
        <w:t>ntives to innovate</w:t>
      </w:r>
    </w:p>
    <w:p w14:paraId="450B999E" w14:textId="77777777" w:rsidR="00DF3E1C" w:rsidRDefault="00DF3E1C" w:rsidP="00DF3E1C">
      <w:r w:rsidRPr="00331F59">
        <w:rPr>
          <w:rStyle w:val="Style13ptBold"/>
        </w:rPr>
        <w:t>NC Bioscience Organization</w:t>
      </w:r>
      <w:r>
        <w:t xml:space="preserve">, </w:t>
      </w:r>
      <w:r w:rsidRPr="00331F59">
        <w:t>“Vaccine patent waiver breaks faith with American companies, stifles innovation”</w:t>
      </w:r>
      <w:r>
        <w:t xml:space="preserve"> </w:t>
      </w:r>
      <w:r w:rsidRPr="00C52D54">
        <w:t>https://www.ncbioscience.net/2021/05/13/55544/</w:t>
      </w:r>
    </w:p>
    <w:p w14:paraId="691127B3" w14:textId="77777777" w:rsidR="00DF3E1C" w:rsidRPr="00F23982" w:rsidRDefault="00DF3E1C" w:rsidP="00DF3E1C">
      <w:pPr>
        <w:rPr>
          <w:sz w:val="16"/>
          <w:szCs w:val="24"/>
        </w:rPr>
      </w:pPr>
      <w:r w:rsidRPr="001A794C">
        <w:rPr>
          <w:sz w:val="16"/>
          <w:szCs w:val="24"/>
        </w:rPr>
        <w:t>NCBIO is extremely disappointed that the Biden administration has chosen to support</w:t>
      </w:r>
      <w:r w:rsidRPr="001A794C">
        <w:rPr>
          <w:rStyle w:val="StyleUnderline"/>
          <w:sz w:val="24"/>
          <w:szCs w:val="24"/>
        </w:rPr>
        <w:t xml:space="preserve"> </w:t>
      </w:r>
      <w:r w:rsidRPr="004525DA">
        <w:rPr>
          <w:rStyle w:val="StyleUnderline"/>
          <w:sz w:val="24"/>
          <w:szCs w:val="24"/>
          <w:highlight w:val="cyan"/>
        </w:rPr>
        <w:t>waiving</w:t>
      </w:r>
      <w:r w:rsidRPr="001A794C">
        <w:rPr>
          <w:rStyle w:val="StyleUnderline"/>
          <w:sz w:val="24"/>
          <w:szCs w:val="24"/>
        </w:rPr>
        <w:t xml:space="preserve"> critical </w:t>
      </w:r>
      <w:r w:rsidRPr="004525DA">
        <w:rPr>
          <w:rStyle w:val="StyleUnderline"/>
          <w:sz w:val="24"/>
          <w:szCs w:val="24"/>
          <w:highlight w:val="cyan"/>
        </w:rPr>
        <w:t>i</w:t>
      </w:r>
      <w:r w:rsidRPr="001A794C">
        <w:rPr>
          <w:rStyle w:val="StyleUnderline"/>
          <w:sz w:val="24"/>
          <w:szCs w:val="24"/>
        </w:rPr>
        <w:t xml:space="preserve">ntellectual </w:t>
      </w:r>
      <w:r w:rsidRPr="004525DA">
        <w:rPr>
          <w:rStyle w:val="StyleUnderline"/>
          <w:sz w:val="24"/>
          <w:szCs w:val="24"/>
          <w:highlight w:val="cyan"/>
        </w:rPr>
        <w:t>p</w:t>
      </w:r>
      <w:r w:rsidRPr="001A794C">
        <w:rPr>
          <w:rStyle w:val="StyleUnderline"/>
          <w:sz w:val="24"/>
          <w:szCs w:val="24"/>
        </w:rPr>
        <w:t xml:space="preserve">roperty </w:t>
      </w:r>
      <w:r w:rsidRPr="004525DA">
        <w:rPr>
          <w:rStyle w:val="StyleUnderline"/>
          <w:sz w:val="24"/>
          <w:szCs w:val="24"/>
          <w:highlight w:val="cyan"/>
        </w:rPr>
        <w:t>p</w:t>
      </w:r>
      <w:r w:rsidRPr="001A794C">
        <w:rPr>
          <w:rStyle w:val="StyleUnderline"/>
          <w:sz w:val="24"/>
          <w:szCs w:val="24"/>
        </w:rPr>
        <w:t xml:space="preserve">rotections </w:t>
      </w:r>
      <w:r w:rsidRPr="004525DA">
        <w:rPr>
          <w:rStyle w:val="StyleUnderline"/>
          <w:sz w:val="24"/>
          <w:szCs w:val="24"/>
          <w:highlight w:val="cyan"/>
        </w:rPr>
        <w:t>for</w:t>
      </w:r>
      <w:r w:rsidRPr="001A794C">
        <w:rPr>
          <w:rStyle w:val="StyleUnderline"/>
          <w:sz w:val="24"/>
          <w:szCs w:val="24"/>
        </w:rPr>
        <w:t xml:space="preserve"> U.S. </w:t>
      </w:r>
      <w:r w:rsidRPr="004525DA">
        <w:rPr>
          <w:rStyle w:val="StyleUnderline"/>
          <w:sz w:val="24"/>
          <w:szCs w:val="24"/>
          <w:highlight w:val="cyan"/>
        </w:rPr>
        <w:t>COVID</w:t>
      </w:r>
      <w:r w:rsidRPr="001A794C">
        <w:rPr>
          <w:rStyle w:val="StyleUnderline"/>
          <w:sz w:val="24"/>
          <w:szCs w:val="24"/>
        </w:rPr>
        <w:t xml:space="preserve">-19 </w:t>
      </w:r>
      <w:r w:rsidRPr="004525DA">
        <w:rPr>
          <w:rStyle w:val="StyleUnderline"/>
          <w:sz w:val="24"/>
          <w:szCs w:val="24"/>
          <w:highlight w:val="cyan"/>
        </w:rPr>
        <w:t>vaccines</w:t>
      </w:r>
      <w:r w:rsidRPr="004525DA">
        <w:rPr>
          <w:sz w:val="16"/>
          <w:szCs w:val="24"/>
          <w:highlight w:val="cyan"/>
        </w:rPr>
        <w:t>.</w:t>
      </w:r>
      <w:r w:rsidRPr="001A794C">
        <w:rPr>
          <w:sz w:val="16"/>
          <w:szCs w:val="24"/>
        </w:rPr>
        <w:t xml:space="preserve"> This decision, known as a TRIPS waiver, breaks faith with American innovators,</w:t>
      </w:r>
      <w:r w:rsidRPr="001A794C">
        <w:rPr>
          <w:rStyle w:val="StyleUnderline"/>
          <w:sz w:val="24"/>
          <w:szCs w:val="24"/>
        </w:rPr>
        <w:t xml:space="preserve"> </w:t>
      </w:r>
      <w:r w:rsidRPr="004525DA">
        <w:rPr>
          <w:rStyle w:val="StyleUnderline"/>
          <w:sz w:val="24"/>
          <w:szCs w:val="24"/>
          <w:highlight w:val="cyan"/>
        </w:rPr>
        <w:t>punishes</w:t>
      </w:r>
      <w:r w:rsidRPr="001A794C">
        <w:rPr>
          <w:rStyle w:val="StyleUnderline"/>
          <w:sz w:val="24"/>
          <w:szCs w:val="24"/>
        </w:rPr>
        <w:t xml:space="preserve"> the </w:t>
      </w:r>
      <w:r w:rsidRPr="004525DA">
        <w:rPr>
          <w:rStyle w:val="StyleUnderline"/>
          <w:sz w:val="24"/>
          <w:szCs w:val="24"/>
          <w:highlight w:val="cyan"/>
        </w:rPr>
        <w:t>ingenuity of our life sciences</w:t>
      </w:r>
      <w:r w:rsidRPr="001A794C">
        <w:rPr>
          <w:rStyle w:val="StyleUnderline"/>
          <w:sz w:val="24"/>
          <w:szCs w:val="24"/>
        </w:rPr>
        <w:t xml:space="preserve"> industry </w:t>
      </w:r>
      <w:r w:rsidRPr="004525DA">
        <w:rPr>
          <w:rStyle w:val="StyleUnderline"/>
          <w:sz w:val="24"/>
          <w:szCs w:val="24"/>
          <w:highlight w:val="cyan"/>
        </w:rPr>
        <w:t>and will delay the equitable delivery of COVID vaccines</w:t>
      </w:r>
      <w:r w:rsidRPr="001A794C">
        <w:rPr>
          <w:sz w:val="16"/>
          <w:szCs w:val="24"/>
        </w:rPr>
        <w:t xml:space="preserve"> to people around the globe. </w:t>
      </w:r>
      <w:r w:rsidRPr="001A794C">
        <w:rPr>
          <w:rStyle w:val="StyleUnderline"/>
          <w:sz w:val="24"/>
          <w:szCs w:val="24"/>
        </w:rPr>
        <w:t>Giving countries in need a recipe for making a vaccine is not the same as providing them with vaccine</w:t>
      </w:r>
      <w:r w:rsidRPr="001A794C">
        <w:rPr>
          <w:sz w:val="16"/>
          <w:szCs w:val="24"/>
        </w:rPr>
        <w:t xml:space="preserve">. </w:t>
      </w:r>
      <w:r w:rsidRPr="001A794C">
        <w:rPr>
          <w:rStyle w:val="StyleUnderline"/>
          <w:sz w:val="24"/>
          <w:szCs w:val="24"/>
        </w:rPr>
        <w:t xml:space="preserve">Production facilities, ingredients, safeguards, a trained workforce and a distribution system must all be in place before a single patient is injected. </w:t>
      </w:r>
      <w:r w:rsidRPr="001A794C">
        <w:rPr>
          <w:sz w:val="16"/>
          <w:szCs w:val="24"/>
        </w:rPr>
        <w:t xml:space="preserve">All of this can take months or years. Other world leaders know this </w:t>
      </w:r>
      <w:r w:rsidRPr="001A794C">
        <w:rPr>
          <w:rStyle w:val="StyleUnderline"/>
          <w:sz w:val="24"/>
          <w:szCs w:val="24"/>
        </w:rPr>
        <w:t>IP waiver is a bad idea</w:t>
      </w:r>
      <w:r w:rsidRPr="001A794C">
        <w:rPr>
          <w:sz w:val="16"/>
          <w:szCs w:val="24"/>
        </w:rPr>
        <w:t xml:space="preserve">. German Chancellor Angela Merkel opposes </w:t>
      </w:r>
      <w:r w:rsidRPr="001A794C">
        <w:rPr>
          <w:rStyle w:val="StyleUnderline"/>
          <w:sz w:val="24"/>
          <w:szCs w:val="24"/>
        </w:rPr>
        <w:t xml:space="preserve">IP waivers for vaccines, </w:t>
      </w:r>
      <w:r w:rsidRPr="001A794C">
        <w:rPr>
          <w:sz w:val="16"/>
          <w:szCs w:val="24"/>
        </w:rPr>
        <w:t>saying they would</w:t>
      </w:r>
      <w:r w:rsidRPr="001A794C">
        <w:rPr>
          <w:rStyle w:val="StyleUnderline"/>
          <w:sz w:val="24"/>
          <w:szCs w:val="24"/>
        </w:rPr>
        <w:t xml:space="preserve"> create “severe complications” for production. “The limiting factor for the production of vaccines are manufacturing capacities and high quality standards</w:t>
      </w:r>
      <w:r w:rsidRPr="001A794C">
        <w:rPr>
          <w:sz w:val="16"/>
          <w:szCs w:val="24"/>
        </w:rPr>
        <w:t xml:space="preserve">, not the patents,” </w:t>
      </w:r>
      <w:hyperlink r:id="rId9" w:history="1">
        <w:r w:rsidRPr="001A794C">
          <w:rPr>
            <w:rStyle w:val="Hyperlink"/>
            <w:sz w:val="16"/>
            <w:szCs w:val="24"/>
          </w:rPr>
          <w:t>she told Bloomberg</w:t>
        </w:r>
      </w:hyperlink>
      <w:r w:rsidRPr="001A794C">
        <w:rPr>
          <w:sz w:val="16"/>
          <w:szCs w:val="24"/>
        </w:rPr>
        <w:t xml:space="preserve">. </w:t>
      </w:r>
      <w:r w:rsidRPr="001A794C">
        <w:rPr>
          <w:rStyle w:val="StyleUnderline"/>
          <w:sz w:val="24"/>
          <w:szCs w:val="24"/>
        </w:rPr>
        <w:t>“</w:t>
      </w:r>
      <w:r w:rsidRPr="004525DA">
        <w:rPr>
          <w:rStyle w:val="StyleUnderline"/>
          <w:sz w:val="24"/>
          <w:szCs w:val="24"/>
          <w:highlight w:val="cyan"/>
        </w:rPr>
        <w:t>The protection of intellectual property is a source of innovation and this has to remain so in the future.</w:t>
      </w:r>
      <w:r w:rsidRPr="001A794C">
        <w:rPr>
          <w:rStyle w:val="StyleUnderline"/>
          <w:sz w:val="24"/>
          <w:szCs w:val="24"/>
        </w:rPr>
        <w:t>”</w:t>
      </w:r>
      <w:r w:rsidRPr="001A794C">
        <w:rPr>
          <w:sz w:val="16"/>
          <w:szCs w:val="24"/>
        </w:rPr>
        <w:t xml:space="preserve"> The president should follow through on his pledge to make the United States the world’s “</w:t>
      </w:r>
      <w:hyperlink r:id="rId10" w:history="1">
        <w:r w:rsidRPr="001A794C">
          <w:rPr>
            <w:rStyle w:val="Hyperlink"/>
            <w:sz w:val="16"/>
            <w:szCs w:val="24"/>
          </w:rPr>
          <w:t>arsenal of vaccines</w:t>
        </w:r>
      </w:hyperlink>
      <w:r w:rsidRPr="001A794C">
        <w:rPr>
          <w:sz w:val="16"/>
          <w:szCs w:val="24"/>
        </w:rPr>
        <w:t xml:space="preserve">.” This policy leads in the opposite direction. A better alternative would be the COVID </w:t>
      </w:r>
      <w:hyperlink r:id="rId11" w:history="1">
        <w:r w:rsidRPr="001A794C">
          <w:rPr>
            <w:rStyle w:val="Hyperlink"/>
            <w:sz w:val="16"/>
            <w:szCs w:val="24"/>
          </w:rPr>
          <w:t>Global Strategy for Harnessing Access Reaching Everyone Program</w:t>
        </w:r>
      </w:hyperlink>
      <w:r w:rsidRPr="001A794C">
        <w:rPr>
          <w:sz w:val="16"/>
          <w:szCs w:val="24"/>
        </w:rPr>
        <w:t xml:space="preserve"> proposed by the Biotechnology Innovation Organization. The SHARE program would ensure sufficient global supply of and access to vaccines and strengthen and support health care systems in low-and middle-income countries in addressing COVID. It would accomplish these goals without </w:t>
      </w:r>
      <w:r w:rsidRPr="00544DA4">
        <w:rPr>
          <w:rStyle w:val="StyleUnderline"/>
          <w:sz w:val="24"/>
          <w:szCs w:val="24"/>
        </w:rPr>
        <w:t>compromising protections</w:t>
      </w:r>
      <w:r w:rsidRPr="001A794C">
        <w:rPr>
          <w:rStyle w:val="StyleUnderline"/>
          <w:sz w:val="24"/>
          <w:szCs w:val="24"/>
        </w:rPr>
        <w:t xml:space="preserve"> for intellectual property or further stretching limited global vaccine expertise to the breaking point.</w:t>
      </w:r>
      <w:r w:rsidRPr="001A794C">
        <w:rPr>
          <w:sz w:val="16"/>
          <w:szCs w:val="24"/>
        </w:rPr>
        <w:t xml:space="preserve"> We agree with Sen. Richard Burr and </w:t>
      </w:r>
      <w:hyperlink r:id="rId12" w:history="1">
        <w:r w:rsidRPr="001A794C">
          <w:rPr>
            <w:rStyle w:val="Hyperlink"/>
            <w:sz w:val="16"/>
            <w:szCs w:val="24"/>
          </w:rPr>
          <w:t>Sen. Thom Tillis</w:t>
        </w:r>
      </w:hyperlink>
      <w:r w:rsidRPr="001A794C">
        <w:rPr>
          <w:sz w:val="16"/>
          <w:szCs w:val="24"/>
        </w:rPr>
        <w:t xml:space="preserve"> who oppose the TRIPS waiver. Burr said in a </w:t>
      </w:r>
      <w:hyperlink r:id="rId13" w:history="1">
        <w:r w:rsidRPr="001A794C">
          <w:rPr>
            <w:rStyle w:val="Hyperlink"/>
            <w:sz w:val="16"/>
            <w:szCs w:val="24"/>
          </w:rPr>
          <w:t>statement</w:t>
        </w:r>
      </w:hyperlink>
      <w:r w:rsidRPr="001A794C">
        <w:rPr>
          <w:sz w:val="16"/>
          <w:szCs w:val="24"/>
        </w:rPr>
        <w:t xml:space="preserve">, </w:t>
      </w:r>
      <w:r w:rsidRPr="001A794C">
        <w:rPr>
          <w:rStyle w:val="StyleUnderline"/>
          <w:sz w:val="24"/>
          <w:szCs w:val="24"/>
        </w:rPr>
        <w:t xml:space="preserve">“The </w:t>
      </w:r>
      <w:r w:rsidRPr="004525DA">
        <w:rPr>
          <w:rStyle w:val="StyleUnderline"/>
          <w:sz w:val="24"/>
          <w:szCs w:val="24"/>
          <w:highlight w:val="cyan"/>
        </w:rPr>
        <w:t>partnerships developing and manufacturing the COVID</w:t>
      </w:r>
      <w:r w:rsidRPr="001A794C">
        <w:rPr>
          <w:rStyle w:val="StyleUnderline"/>
          <w:sz w:val="24"/>
          <w:szCs w:val="24"/>
        </w:rPr>
        <w:t xml:space="preserve">-19 </w:t>
      </w:r>
      <w:r w:rsidRPr="004525DA">
        <w:rPr>
          <w:rStyle w:val="StyleUnderline"/>
          <w:sz w:val="24"/>
          <w:szCs w:val="24"/>
          <w:highlight w:val="cyan"/>
        </w:rPr>
        <w:t>vaccines have been one of the biggest scientific success stories in generations</w:t>
      </w:r>
      <w:r w:rsidRPr="001A794C">
        <w:rPr>
          <w:rStyle w:val="StyleUnderline"/>
          <w:sz w:val="24"/>
          <w:szCs w:val="24"/>
        </w:rPr>
        <w:t xml:space="preserve"> – one that’s already impacting other areas of medical research</w:t>
      </w:r>
      <w:r w:rsidRPr="001A794C">
        <w:rPr>
          <w:sz w:val="16"/>
          <w:szCs w:val="24"/>
        </w:rPr>
        <w:t xml:space="preserve">. Intellectual property protections are part of the reason we have these life-saving products; </w:t>
      </w:r>
      <w:r w:rsidRPr="004525DA">
        <w:rPr>
          <w:rStyle w:val="StyleUnderline"/>
          <w:sz w:val="24"/>
          <w:szCs w:val="24"/>
          <w:highlight w:val="cyan"/>
        </w:rPr>
        <w:t>stripping these protections only ensures we won’t have the vaccines</w:t>
      </w:r>
      <w:r w:rsidRPr="001A794C">
        <w:rPr>
          <w:rStyle w:val="StyleUnderline"/>
          <w:sz w:val="24"/>
          <w:szCs w:val="24"/>
        </w:rPr>
        <w:t xml:space="preserve"> or treatments we need when the next pandemic occurs</w:t>
      </w:r>
      <w:r w:rsidRPr="001A794C">
        <w:rPr>
          <w:sz w:val="16"/>
          <w:szCs w:val="24"/>
        </w:rPr>
        <w:t xml:space="preserve">.” These hits to the innovation behind vaccines could easily extend to all areas of the U.S. innovation economy. </w:t>
      </w:r>
      <w:r w:rsidRPr="00544DA4">
        <w:rPr>
          <w:rStyle w:val="StyleUnderline"/>
          <w:sz w:val="24"/>
          <w:szCs w:val="24"/>
        </w:rPr>
        <w:t>Intellectual property pro</w:t>
      </w:r>
      <w:r w:rsidRPr="001A794C">
        <w:rPr>
          <w:rStyle w:val="StyleUnderline"/>
          <w:sz w:val="24"/>
          <w:szCs w:val="24"/>
        </w:rPr>
        <w:t>tections are the lifeblood of the life science industry and the same could be said for other technologies where U.S. innovation is key.</w:t>
      </w:r>
      <w:r w:rsidRPr="001A794C">
        <w:rPr>
          <w:sz w:val="16"/>
          <w:szCs w:val="24"/>
        </w:rPr>
        <w:t xml:space="preserve"> North Carolina, home to many innovative early stage and biopharmaceutical manufacturing companies could see a particularly severe impact. We urge the president to protect American companies from the coerced transfer of technology by foreign governments, avoid any precedents that would work to </w:t>
      </w:r>
      <w:r w:rsidRPr="004525DA">
        <w:rPr>
          <w:rStyle w:val="StyleUnderline"/>
          <w:sz w:val="24"/>
          <w:szCs w:val="24"/>
          <w:highlight w:val="cyan"/>
        </w:rPr>
        <w:t>undermine incentives to develop vaccines and treatments in future pandemics</w:t>
      </w:r>
      <w:r w:rsidRPr="001A794C">
        <w:rPr>
          <w:sz w:val="16"/>
          <w:szCs w:val="24"/>
        </w:rPr>
        <w:t xml:space="preserve"> and avoid setting a precedent that undermines the entire US innovation economy. </w:t>
      </w:r>
    </w:p>
    <w:p w14:paraId="344261F0" w14:textId="77777777" w:rsidR="00DF3E1C" w:rsidRPr="001352E3" w:rsidRDefault="00DF3E1C" w:rsidP="00DF3E1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71B412D2" w14:textId="77777777" w:rsidR="00DF3E1C" w:rsidRPr="001352E3" w:rsidRDefault="00DF3E1C" w:rsidP="00DF3E1C">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Marjanovic and Fejiao ‘20</w:t>
      </w:r>
      <w:r w:rsidRPr="001352E3">
        <w:rPr>
          <w:rFonts w:asciiTheme="minorHAnsi" w:hAnsiTheme="minorHAnsi" w:cstheme="minorHAnsi"/>
          <w:color w:val="000000" w:themeColor="text1"/>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2442EBF1" w14:textId="77777777" w:rsidR="00DF3E1C" w:rsidRPr="008F396C" w:rsidRDefault="00DF3E1C" w:rsidP="00DF3E1C">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szCs w:val="24"/>
          <w:u w:val="single"/>
        </w:rPr>
        <w:t xml:space="preserve">Infectious agents such as </w:t>
      </w:r>
      <w:r w:rsidRPr="004525DA">
        <w:rPr>
          <w:rFonts w:asciiTheme="minorHAnsi" w:hAnsiTheme="minorHAnsi" w:cstheme="minorHAnsi"/>
          <w:color w:val="000000" w:themeColor="text1"/>
          <w:sz w:val="24"/>
          <w:szCs w:val="24"/>
          <w:highlight w:val="cyan"/>
          <w:u w:val="single"/>
        </w:rPr>
        <w:t>anthrax, smallpox and tularemia</w:t>
      </w:r>
      <w:r w:rsidRPr="008F396C">
        <w:rPr>
          <w:rFonts w:asciiTheme="minorHAnsi" w:hAnsiTheme="minorHAnsi" w:cstheme="minorHAnsi"/>
          <w:color w:val="000000" w:themeColor="text1"/>
          <w:sz w:val="24"/>
          <w:szCs w:val="24"/>
          <w:u w:val="single"/>
        </w:rPr>
        <w:t xml:space="preserve"> could </w:t>
      </w:r>
      <w:r w:rsidRPr="004525DA">
        <w:rPr>
          <w:rFonts w:asciiTheme="minorHAnsi" w:hAnsiTheme="minorHAnsi" w:cstheme="minorHAnsi"/>
          <w:color w:val="000000" w:themeColor="text1"/>
          <w:sz w:val="24"/>
          <w:szCs w:val="24"/>
          <w:highlight w:val="cyan"/>
          <w:u w:val="single"/>
        </w:rPr>
        <w:t>present threats in a</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bioterrorism context</w:t>
      </w:r>
      <w:r w:rsidRPr="008F396C">
        <w:rPr>
          <w:rFonts w:asciiTheme="minorHAnsi" w:hAnsiTheme="minorHAnsi" w:cstheme="minorHAnsi"/>
          <w:color w:val="000000" w:themeColor="text1"/>
          <w:sz w:val="16"/>
          <w:szCs w:val="24"/>
        </w:rPr>
        <w:t xml:space="preserve">.1 </w:t>
      </w:r>
      <w:r w:rsidRPr="004525DA">
        <w:rPr>
          <w:rFonts w:asciiTheme="minorHAnsi" w:hAnsiTheme="minorHAnsi" w:cstheme="minorHAnsi"/>
          <w:color w:val="000000" w:themeColor="text1"/>
          <w:sz w:val="24"/>
          <w:szCs w:val="24"/>
          <w:highlight w:val="cyan"/>
          <w:u w:val="single"/>
        </w:rPr>
        <w:t>The</w:t>
      </w:r>
      <w:r w:rsidRPr="008F396C">
        <w:rPr>
          <w:rFonts w:asciiTheme="minorHAnsi" w:hAnsiTheme="minorHAnsi" w:cstheme="minorHAnsi"/>
          <w:color w:val="000000" w:themeColor="text1"/>
          <w:sz w:val="24"/>
          <w:szCs w:val="24"/>
          <w:u w:val="single"/>
        </w:rPr>
        <w:t xml:space="preserve"> general </w:t>
      </w:r>
      <w:r w:rsidRPr="004525DA">
        <w:rPr>
          <w:rFonts w:asciiTheme="minorHAnsi" w:hAnsiTheme="minorHAnsi" w:cstheme="minorHAnsi"/>
          <w:color w:val="000000" w:themeColor="text1"/>
          <w:sz w:val="24"/>
          <w:szCs w:val="24"/>
          <w:highlight w:val="cyan"/>
          <w:u w:val="single"/>
        </w:rPr>
        <w:t>threat</w:t>
      </w:r>
      <w:r w:rsidRPr="008F396C">
        <w:rPr>
          <w:rFonts w:asciiTheme="minorHAnsi" w:hAnsiTheme="minorHAnsi" w:cstheme="minorHAnsi"/>
          <w:color w:val="000000" w:themeColor="text1"/>
          <w:sz w:val="24"/>
          <w:szCs w:val="24"/>
          <w:u w:val="single"/>
        </w:rPr>
        <w:t xml:space="preserve"> to public health that is </w:t>
      </w:r>
      <w:r w:rsidRPr="004525DA">
        <w:rPr>
          <w:rFonts w:asciiTheme="minorHAnsi" w:hAnsiTheme="minorHAnsi" w:cstheme="minorHAnsi"/>
          <w:color w:val="000000" w:themeColor="text1"/>
          <w:sz w:val="24"/>
          <w:szCs w:val="24"/>
          <w:highlight w:val="cyan"/>
          <w:u w:val="single"/>
        </w:rPr>
        <w:t>posed by antimicrobial resistance is</w:t>
      </w:r>
      <w:r w:rsidRPr="008F396C">
        <w:rPr>
          <w:rFonts w:asciiTheme="minorHAnsi" w:hAnsiTheme="minorHAnsi" w:cstheme="minorHAnsi"/>
          <w:color w:val="000000" w:themeColor="text1"/>
          <w:sz w:val="24"/>
          <w:szCs w:val="24"/>
          <w:u w:val="single"/>
        </w:rPr>
        <w:t xml:space="preserve"> also well recognized as an area </w:t>
      </w:r>
      <w:r w:rsidRPr="004525DA">
        <w:rPr>
          <w:rFonts w:asciiTheme="minorHAnsi" w:hAnsiTheme="minorHAnsi" w:cstheme="minorHAnsi"/>
          <w:color w:val="000000" w:themeColor="text1"/>
          <w:sz w:val="24"/>
          <w:szCs w:val="24"/>
          <w:highlight w:val="cyan"/>
          <w:u w:val="single"/>
        </w:rPr>
        <w:t>in need of</w:t>
      </w:r>
      <w:r w:rsidRPr="008F396C">
        <w:rPr>
          <w:rFonts w:asciiTheme="minorHAnsi" w:hAnsiTheme="minorHAnsi" w:cstheme="minorHAnsi"/>
          <w:color w:val="000000" w:themeColor="text1"/>
          <w:sz w:val="24"/>
          <w:szCs w:val="24"/>
          <w:u w:val="single"/>
        </w:rPr>
        <w:t xml:space="preserve"> pharmaceutica</w:t>
      </w:r>
      <w:r w:rsidRPr="004525DA">
        <w:rPr>
          <w:rFonts w:asciiTheme="minorHAnsi" w:hAnsiTheme="minorHAnsi" w:cstheme="minorHAnsi"/>
          <w:color w:val="000000" w:themeColor="text1"/>
          <w:sz w:val="24"/>
          <w:szCs w:val="24"/>
          <w:highlight w:val="cyan"/>
          <w:u w:val="single"/>
        </w:rPr>
        <w:t>l innovation</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Innovating in response to these challenges does not always align well with pharmaceutical industry commercial models, shareholder expectations and compe-tition within the industry. However, </w:t>
      </w:r>
      <w:r w:rsidRPr="008F396C">
        <w:rPr>
          <w:rFonts w:asciiTheme="minorHAnsi" w:hAnsiTheme="minorHAnsi" w:cstheme="minorHAnsi"/>
          <w:color w:val="000000" w:themeColor="text1"/>
          <w:sz w:val="24"/>
          <w:szCs w:val="24"/>
          <w:u w:val="single"/>
        </w:rPr>
        <w:t>the expertise, networks and infrastructure that industry has within its reach</w:t>
      </w:r>
      <w:r w:rsidRPr="008F396C">
        <w:rPr>
          <w:rFonts w:asciiTheme="minorHAnsi" w:hAnsiTheme="minorHAnsi" w:cstheme="minorHAnsi"/>
          <w:color w:val="000000" w:themeColor="text1"/>
          <w:sz w:val="16"/>
          <w:szCs w:val="24"/>
        </w:rPr>
        <w:t xml:space="preserve">, as well as public expectations and the moral imperative, </w:t>
      </w:r>
      <w:r w:rsidRPr="008F396C">
        <w:rPr>
          <w:rFonts w:asciiTheme="minorHAnsi" w:hAnsiTheme="minorHAnsi" w:cstheme="minorHAnsi"/>
          <w:color w:val="000000" w:themeColor="text1"/>
          <w:sz w:val="24"/>
          <w:szCs w:val="24"/>
          <w:u w:val="single"/>
        </w:rPr>
        <w:t>make</w:t>
      </w:r>
      <w:r w:rsidRPr="004525DA">
        <w:rPr>
          <w:rFonts w:asciiTheme="minorHAnsi" w:hAnsiTheme="minorHAnsi" w:cstheme="minorHAnsi"/>
          <w:color w:val="000000" w:themeColor="text1"/>
          <w:sz w:val="24"/>
          <w:szCs w:val="24"/>
          <w:highlight w:val="cyan"/>
          <w:u w:val="single"/>
        </w:rPr>
        <w:t xml:space="preserve"> pharmaceutical companies</w:t>
      </w:r>
      <w:r w:rsidRPr="008F396C">
        <w:rPr>
          <w:rFonts w:asciiTheme="minorHAnsi" w:hAnsiTheme="minorHAnsi" w:cstheme="minorHAnsi"/>
          <w:color w:val="000000" w:themeColor="text1"/>
          <w:sz w:val="24"/>
          <w:szCs w:val="24"/>
          <w:u w:val="single"/>
        </w:rPr>
        <w:t xml:space="preserve"> and the wider life sciences sector an </w:t>
      </w:r>
      <w:r w:rsidRPr="004525DA">
        <w:rPr>
          <w:rFonts w:asciiTheme="minorHAnsi" w:hAnsiTheme="minorHAnsi" w:cstheme="minorHAnsi"/>
          <w:color w:val="000000" w:themeColor="text1"/>
          <w:sz w:val="24"/>
          <w:szCs w:val="24"/>
          <w:highlight w:val="cyan"/>
          <w:u w:val="single"/>
        </w:rPr>
        <w:t>indispensable</w:t>
      </w:r>
      <w:r w:rsidRPr="008F396C">
        <w:rPr>
          <w:rFonts w:asciiTheme="minorHAnsi" w:hAnsiTheme="minorHAnsi" w:cstheme="minorHAnsi"/>
          <w:color w:val="000000" w:themeColor="text1"/>
          <w:sz w:val="24"/>
          <w:szCs w:val="24"/>
          <w:u w:val="single"/>
        </w:rPr>
        <w:t xml:space="preserve"> partner </w:t>
      </w:r>
      <w:r w:rsidRPr="004525DA">
        <w:rPr>
          <w:rFonts w:asciiTheme="minorHAnsi" w:hAnsiTheme="minorHAnsi" w:cstheme="minorHAnsi"/>
          <w:color w:val="000000" w:themeColor="text1"/>
          <w:sz w:val="24"/>
          <w:szCs w:val="24"/>
          <w:highlight w:val="cyan"/>
          <w:u w:val="single"/>
        </w:rPr>
        <w:t>in</w:t>
      </w:r>
      <w:r w:rsidRPr="008F396C">
        <w:rPr>
          <w:rFonts w:asciiTheme="minorHAnsi" w:hAnsiTheme="minorHAnsi" w:cstheme="minorHAnsi"/>
          <w:color w:val="000000" w:themeColor="text1"/>
          <w:sz w:val="24"/>
          <w:szCs w:val="24"/>
          <w:u w:val="single"/>
        </w:rPr>
        <w:t xml:space="preserve"> the </w:t>
      </w:r>
      <w:r w:rsidRPr="004525DA">
        <w:rPr>
          <w:rFonts w:asciiTheme="minorHAnsi" w:hAnsiTheme="minorHAnsi" w:cstheme="minorHAnsi"/>
          <w:color w:val="000000" w:themeColor="text1"/>
          <w:sz w:val="24"/>
          <w:szCs w:val="24"/>
          <w:highlight w:val="cyan"/>
          <w:u w:val="single"/>
        </w:rPr>
        <w:t>search for solutions</w:t>
      </w:r>
      <w:r w:rsidRPr="008F396C">
        <w:rPr>
          <w:rFonts w:asciiTheme="minorHAnsi" w:hAnsiTheme="minorHAnsi" w:cstheme="minorHAnsi"/>
          <w:color w:val="000000" w:themeColor="text1"/>
          <w:sz w:val="24"/>
          <w:szCs w:val="24"/>
          <w:u w:val="single"/>
        </w:rPr>
        <w:t xml:space="preserve"> that save lives</w:t>
      </w:r>
      <w:r w:rsidRPr="008F396C">
        <w:rPr>
          <w:rFonts w:asciiTheme="minorHAnsi" w:hAnsiTheme="minorHAnsi" w:cstheme="minorHAnsi"/>
          <w:color w:val="000000" w:themeColor="text1"/>
          <w:sz w:val="16"/>
          <w:szCs w:val="24"/>
        </w:rPr>
        <w:t xml:space="preserve">. </w:t>
      </w:r>
      <w:r w:rsidRPr="008F396C">
        <w:rPr>
          <w:rFonts w:asciiTheme="minorHAnsi" w:hAnsiTheme="minorHAnsi" w:cstheme="minorHAnsi"/>
          <w:color w:val="000000" w:themeColor="text1"/>
          <w:sz w:val="24"/>
          <w:szCs w:val="24"/>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4525DA">
        <w:rPr>
          <w:rFonts w:asciiTheme="minorHAnsi" w:hAnsiTheme="minorHAnsi" w:cstheme="minorHAnsi"/>
          <w:color w:val="000000" w:themeColor="text1"/>
          <w:sz w:val="24"/>
          <w:szCs w:val="24"/>
          <w:highlight w:val="cyan"/>
          <w:u w:val="single"/>
        </w:rPr>
        <w:t>contributing to the search for effective medicines</w:t>
      </w:r>
      <w:r w:rsidRPr="008F396C">
        <w:rPr>
          <w:rFonts w:asciiTheme="minorHAnsi" w:hAnsiTheme="minorHAnsi" w:cstheme="minorHAnsi"/>
          <w:color w:val="000000" w:themeColor="text1"/>
          <w:sz w:val="24"/>
          <w:szCs w:val="24"/>
          <w:u w:val="single"/>
        </w:rPr>
        <w:t xml:space="preserve">, vaccines or diagnostics </w:t>
      </w:r>
      <w:r w:rsidRPr="004525DA">
        <w:rPr>
          <w:rFonts w:asciiTheme="minorHAnsi" w:hAnsiTheme="minorHAnsi" w:cstheme="minorHAnsi"/>
          <w:color w:val="000000" w:themeColor="text1"/>
          <w:sz w:val="24"/>
          <w:szCs w:val="24"/>
          <w:highlight w:val="cyan"/>
          <w:u w:val="single"/>
        </w:rPr>
        <w:t>is essential for</w:t>
      </w:r>
      <w:r w:rsidRPr="008F396C">
        <w:rPr>
          <w:rFonts w:asciiTheme="minorHAnsi" w:hAnsiTheme="minorHAnsi" w:cstheme="minorHAnsi"/>
          <w:color w:val="000000" w:themeColor="text1"/>
          <w:sz w:val="24"/>
          <w:szCs w:val="24"/>
          <w:u w:val="single"/>
        </w:rPr>
        <w:t xml:space="preserve"> socially responsible</w:t>
      </w:r>
      <w:r w:rsidRPr="004525DA">
        <w:rPr>
          <w:rFonts w:asciiTheme="minorHAnsi" w:hAnsiTheme="minorHAnsi" w:cstheme="minorHAnsi"/>
          <w:color w:val="000000" w:themeColor="text1"/>
          <w:sz w:val="24"/>
          <w:szCs w:val="24"/>
          <w:highlight w:val="cyan"/>
          <w:u w:val="single"/>
        </w:rPr>
        <w:t xml:space="preserve"> companies</w:t>
      </w:r>
      <w:r w:rsidRPr="008F396C">
        <w:rPr>
          <w:rFonts w:asciiTheme="minorHAnsi" w:hAnsiTheme="minorHAnsi" w:cstheme="minorHAnsi"/>
          <w:color w:val="000000" w:themeColor="text1"/>
          <w:sz w:val="24"/>
          <w:szCs w:val="24"/>
          <w:u w:val="single"/>
        </w:rPr>
        <w:t xml:space="preserve"> in the sec-tor</w:t>
      </w:r>
      <w:r w:rsidRPr="008F396C">
        <w:rPr>
          <w:rFonts w:asciiTheme="minorHAnsi" w:hAnsiTheme="minorHAnsi" w:cstheme="minorHAnsi"/>
          <w:color w:val="000000" w:themeColor="text1"/>
          <w:sz w:val="16"/>
          <w:szCs w:val="24"/>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szCs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szCs w:val="24"/>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w:t>
      </w:r>
      <w:r w:rsidRPr="00DF3E1C">
        <w:rPr>
          <w:rFonts w:asciiTheme="minorHAnsi" w:hAnsiTheme="minorHAnsi" w:cstheme="minorHAnsi"/>
          <w:color w:val="000000" w:themeColor="text1"/>
          <w:sz w:val="16"/>
          <w:szCs w:val="24"/>
        </w:rPr>
        <w:t xml:space="preserve">– will be available on a not-for-profit basis during the pandemic.10 Pharma is mobilising substantial efforts to rise to the COVID-19 challenge at hand. However, </w:t>
      </w:r>
      <w:r w:rsidRPr="00DF3E1C">
        <w:rPr>
          <w:rFonts w:asciiTheme="minorHAnsi" w:hAnsiTheme="minorHAnsi" w:cstheme="minorHAnsi"/>
          <w:color w:val="000000" w:themeColor="text1"/>
          <w:sz w:val="24"/>
          <w:szCs w:val="24"/>
          <w:u w:val="single"/>
        </w:rPr>
        <w:t xml:space="preserve">we need to consider how pharmaceutical innovation for responding to emerging infectious diseases can best be enabled beyond the current crisis. Many public health threats (including those associated with other infectious diseases, bioterror-ism agents and antimicrobial resistance) are urgently in need of pharmaceutical innovation, even if their impacts are not as visible to society as COVID-19 is in the imme-diate term. </w:t>
      </w:r>
      <w:r w:rsidRPr="00DF3E1C">
        <w:rPr>
          <w:rFonts w:asciiTheme="minorHAnsi" w:hAnsiTheme="minorHAnsi" w:cstheme="minorHAnsi"/>
          <w:color w:val="000000" w:themeColor="text1"/>
          <w:sz w:val="16"/>
          <w:szCs w:val="24"/>
        </w:rPr>
        <w:t>The pharmaceutical industry has responded to previous public health emergencies associated with infec-tious disease in recent times – for example those associated with Ebola and Zika outbreaks.11 However, it has done so to a lesser scale than for COVID-19 an</w:t>
      </w:r>
      <w:r w:rsidRPr="008F396C">
        <w:rPr>
          <w:rFonts w:asciiTheme="minorHAnsi" w:hAnsiTheme="minorHAnsi" w:cstheme="minorHAnsi"/>
          <w:color w:val="000000" w:themeColor="text1"/>
          <w:sz w:val="16"/>
          <w:szCs w:val="24"/>
        </w:rPr>
        <w:t xml:space="preserve">d with contribu-tions from fewer companies. Similarly, </w:t>
      </w:r>
      <w:r w:rsidRPr="008F396C">
        <w:rPr>
          <w:rFonts w:asciiTheme="minorHAnsi" w:hAnsiTheme="minorHAnsi" w:cstheme="minorHAnsi"/>
          <w:color w:val="000000" w:themeColor="text1"/>
          <w:sz w:val="24"/>
          <w:szCs w:val="24"/>
          <w:u w:val="single"/>
        </w:rPr>
        <w:t>levels of activity in response to the threat of antimicrobial resistance are still low.</w:t>
      </w:r>
      <w:r w:rsidRPr="008F396C">
        <w:rPr>
          <w:rFonts w:asciiTheme="minorHAnsi" w:hAnsiTheme="minorHAnsi" w:cstheme="minorHAnsi"/>
          <w:color w:val="000000" w:themeColor="text1"/>
          <w:sz w:val="16"/>
          <w:szCs w:val="24"/>
        </w:rPr>
        <w:t>12 There are important policy questions as to whether – and how – industry could engage with such public health threats to an even greater extent under improved innova-tion conditions.</w:t>
      </w:r>
    </w:p>
    <w:p w14:paraId="36623486" w14:textId="77777777" w:rsidR="00DF3E1C" w:rsidRPr="001352E3" w:rsidRDefault="00DF3E1C" w:rsidP="00DF3E1C">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 xml:space="preserve">—it o/w’s pandemics on probability </w:t>
      </w:r>
    </w:p>
    <w:p w14:paraId="7085C674" w14:textId="77777777" w:rsidR="00DF3E1C" w:rsidRPr="001352E3" w:rsidRDefault="00DF3E1C" w:rsidP="00DF3E1C">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Bakerlee ‘21</w:t>
      </w:r>
      <w:r w:rsidRPr="001352E3">
        <w:rPr>
          <w:rFonts w:asciiTheme="minorHAnsi" w:hAnsiTheme="minorHAnsi" w:cstheme="minorHAnsi"/>
          <w:color w:val="000000" w:themeColor="text1"/>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410FC5E0" w14:textId="4B456FFA" w:rsidR="00DF3E1C" w:rsidRPr="00DF3E1C" w:rsidRDefault="00DF3E1C" w:rsidP="00DF3E1C">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Taken together, these examples show that this meme no longer serves us well. </w:t>
      </w:r>
      <w:r w:rsidRPr="008F396C">
        <w:rPr>
          <w:rFonts w:asciiTheme="minorHAnsi" w:hAnsiTheme="minorHAnsi" w:cstheme="minorHAnsi"/>
          <w:color w:val="000000" w:themeColor="text1"/>
          <w:sz w:val="24"/>
          <w:szCs w:val="24"/>
          <w:u w:val="single"/>
        </w:rPr>
        <w:t>It is undoubtedly a mistake to underestimate the threats from natural pathogens</w:t>
      </w:r>
      <w:r w:rsidRPr="008F396C">
        <w:rPr>
          <w:rFonts w:asciiTheme="minorHAnsi" w:hAnsiTheme="minorHAnsi" w:cstheme="minorHAnsi"/>
          <w:color w:val="000000" w:themeColor="text1"/>
          <w:sz w:val="16"/>
          <w:szCs w:val="24"/>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szCs w:val="24"/>
          <w:u w:val="single"/>
        </w:rPr>
        <w:t xml:space="preserve">with </w:t>
      </w:r>
      <w:r w:rsidRPr="004525DA">
        <w:rPr>
          <w:rFonts w:asciiTheme="minorHAnsi" w:hAnsiTheme="minorHAnsi" w:cstheme="minorHAnsi"/>
          <w:color w:val="000000" w:themeColor="text1"/>
          <w:sz w:val="24"/>
          <w:szCs w:val="24"/>
          <w:highlight w:val="cyan"/>
          <w:u w:val="single"/>
        </w:rPr>
        <w:t>each passing day, humans grow more</w:t>
      </w:r>
      <w:r w:rsidRPr="008F396C">
        <w:rPr>
          <w:rFonts w:asciiTheme="minorHAnsi" w:hAnsiTheme="minorHAnsi" w:cstheme="minorHAnsi"/>
          <w:color w:val="000000" w:themeColor="text1"/>
          <w:sz w:val="24"/>
          <w:szCs w:val="24"/>
          <w:u w:val="single"/>
        </w:rPr>
        <w:t xml:space="preserve"> </w:t>
      </w:r>
      <w:r w:rsidRPr="004525DA">
        <w:rPr>
          <w:rFonts w:asciiTheme="minorHAnsi" w:hAnsiTheme="minorHAnsi" w:cstheme="minorHAnsi"/>
          <w:color w:val="000000" w:themeColor="text1"/>
          <w:sz w:val="24"/>
          <w:szCs w:val="24"/>
          <w:highlight w:val="cyan"/>
          <w:u w:val="single"/>
        </w:rPr>
        <w:t>capable of</w:t>
      </w:r>
      <w:r w:rsidRPr="008F396C">
        <w:rPr>
          <w:rFonts w:asciiTheme="minorHAnsi" w:hAnsiTheme="minorHAnsi" w:cstheme="minorHAnsi"/>
          <w:color w:val="000000" w:themeColor="text1"/>
          <w:sz w:val="24"/>
          <w:szCs w:val="24"/>
          <w:u w:val="single"/>
        </w:rPr>
        <w:t xml:space="preserve"> outdoing nature and </w:t>
      </w:r>
      <w:r w:rsidRPr="004525DA">
        <w:rPr>
          <w:rFonts w:asciiTheme="minorHAnsi" w:hAnsiTheme="minorHAnsi" w:cstheme="minorHAnsi"/>
          <w:color w:val="000000" w:themeColor="text1"/>
          <w:sz w:val="24"/>
          <w:szCs w:val="24"/>
          <w:highlight w:val="cyan"/>
          <w:u w:val="single"/>
        </w:rPr>
        <w:t>harnessing biotech</w:t>
      </w:r>
      <w:r w:rsidRPr="008F396C">
        <w:rPr>
          <w:rFonts w:asciiTheme="minorHAnsi" w:hAnsiTheme="minorHAnsi" w:cstheme="minorHAnsi"/>
          <w:color w:val="000000" w:themeColor="text1"/>
          <w:sz w:val="24"/>
          <w:szCs w:val="24"/>
          <w:u w:val="single"/>
        </w:rPr>
        <w:t xml:space="preserve">nology </w:t>
      </w:r>
      <w:r w:rsidRPr="004525DA">
        <w:rPr>
          <w:rFonts w:asciiTheme="minorHAnsi" w:hAnsiTheme="minorHAnsi" w:cstheme="minorHAnsi"/>
          <w:color w:val="000000" w:themeColor="text1"/>
          <w:sz w:val="24"/>
          <w:szCs w:val="24"/>
          <w:highlight w:val="cyan"/>
          <w:u w:val="single"/>
        </w:rPr>
        <w:t>to cause harm on a staggering scale</w:t>
      </w:r>
      <w:r w:rsidRPr="008F396C">
        <w:rPr>
          <w:rFonts w:asciiTheme="minorHAnsi" w:hAnsiTheme="minorHAnsi" w:cstheme="minorHAnsi"/>
          <w:color w:val="000000" w:themeColor="text1"/>
          <w:sz w:val="24"/>
          <w:szCs w:val="24"/>
          <w:u w:val="single"/>
        </w:rPr>
        <w:t>, by either cruelty or carelessness</w:t>
      </w:r>
      <w:r w:rsidRPr="008F396C">
        <w:rPr>
          <w:rFonts w:asciiTheme="minorHAnsi" w:hAnsiTheme="minorHAnsi" w:cstheme="minorHAnsi"/>
          <w:color w:val="000000" w:themeColor="text1"/>
          <w:sz w:val="16"/>
          <w:szCs w:val="24"/>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szCs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4525DA">
        <w:rPr>
          <w:rFonts w:asciiTheme="minorHAnsi" w:hAnsiTheme="minorHAnsi" w:cstheme="minorHAnsi"/>
          <w:color w:val="000000" w:themeColor="text1"/>
          <w:sz w:val="24"/>
          <w:szCs w:val="24"/>
          <w:highlight w:val="cyan"/>
          <w:u w:val="single"/>
        </w:rPr>
        <w:t>If creating a</w:t>
      </w:r>
      <w:r w:rsidRPr="008F396C">
        <w:rPr>
          <w:rFonts w:asciiTheme="minorHAnsi" w:hAnsiTheme="minorHAnsi" w:cstheme="minorHAnsi"/>
          <w:color w:val="000000" w:themeColor="text1"/>
          <w:sz w:val="24"/>
          <w:szCs w:val="24"/>
          <w:u w:val="single"/>
        </w:rPr>
        <w:t xml:space="preserve">n especially </w:t>
      </w:r>
      <w:r w:rsidRPr="004525DA">
        <w:rPr>
          <w:rFonts w:asciiTheme="minorHAnsi" w:hAnsiTheme="minorHAnsi" w:cstheme="minorHAnsi"/>
          <w:color w:val="000000" w:themeColor="text1"/>
          <w:sz w:val="24"/>
          <w:szCs w:val="24"/>
          <w:highlight w:val="cyan"/>
          <w:u w:val="single"/>
        </w:rPr>
        <w:t xml:space="preserve">deadly pathogen were </w:t>
      </w:r>
      <w:r w:rsidRPr="008F396C">
        <w:rPr>
          <w:rFonts w:asciiTheme="minorHAnsi" w:hAnsiTheme="minorHAnsi" w:cstheme="minorHAnsi"/>
          <w:color w:val="000000" w:themeColor="text1"/>
          <w:sz w:val="24"/>
          <w:szCs w:val="24"/>
          <w:u w:val="single"/>
        </w:rPr>
        <w:t xml:space="preserve">like winning </w:t>
      </w:r>
      <w:r w:rsidRPr="004525DA">
        <w:rPr>
          <w:rFonts w:asciiTheme="minorHAnsi" w:hAnsiTheme="minorHAnsi" w:cstheme="minorHAnsi"/>
          <w:color w:val="000000" w:themeColor="text1"/>
          <w:sz w:val="24"/>
          <w:szCs w:val="24"/>
          <w:highlight w:val="cyan"/>
          <w:u w:val="single"/>
        </w:rPr>
        <w:t>a soccer match</w:t>
      </w:r>
      <w:r w:rsidRPr="008F396C">
        <w:rPr>
          <w:rFonts w:asciiTheme="minorHAnsi" w:hAnsiTheme="minorHAnsi" w:cstheme="minorHAnsi"/>
          <w:color w:val="000000" w:themeColor="text1"/>
          <w:sz w:val="24"/>
          <w:szCs w:val="24"/>
          <w:u w:val="single"/>
        </w:rPr>
        <w:t xml:space="preserve"> against a formidable opponent, </w:t>
      </w:r>
      <w:r w:rsidRPr="004525DA">
        <w:rPr>
          <w:rFonts w:asciiTheme="minorHAnsi" w:hAnsiTheme="minorHAnsi" w:cstheme="minorHAnsi"/>
          <w:color w:val="000000" w:themeColor="text1"/>
          <w:sz w:val="24"/>
          <w:szCs w:val="24"/>
          <w:highlight w:val="cyan"/>
          <w:u w:val="single"/>
        </w:rPr>
        <w:t>natural selection would be competing with</w:t>
      </w:r>
      <w:r w:rsidRPr="008F396C">
        <w:rPr>
          <w:rFonts w:asciiTheme="minorHAnsi" w:hAnsiTheme="minorHAnsi" w:cstheme="minorHAnsi"/>
          <w:color w:val="000000" w:themeColor="text1"/>
          <w:sz w:val="24"/>
          <w:szCs w:val="24"/>
          <w:u w:val="single"/>
        </w:rPr>
        <w:t xml:space="preserve"> all the cunning of </w:t>
      </w:r>
      <w:r w:rsidRPr="004525DA">
        <w:rPr>
          <w:rFonts w:asciiTheme="minorHAnsi" w:hAnsiTheme="minorHAnsi" w:cstheme="minorHAnsi"/>
          <w:color w:val="000000" w:themeColor="text1"/>
          <w:sz w:val="24"/>
          <w:szCs w:val="24"/>
          <w:highlight w:val="cyan"/>
          <w:u w:val="single"/>
        </w:rPr>
        <w:t>a</w:t>
      </w:r>
      <w:r w:rsidRPr="008F396C">
        <w:rPr>
          <w:rFonts w:asciiTheme="minorHAnsi" w:hAnsiTheme="minorHAnsi" w:cstheme="minorHAnsi"/>
          <w:color w:val="000000" w:themeColor="text1"/>
          <w:sz w:val="24"/>
          <w:szCs w:val="24"/>
          <w:u w:val="single"/>
        </w:rPr>
        <w:t xml:space="preserve">n especially persistent </w:t>
      </w:r>
      <w:r w:rsidRPr="004525DA">
        <w:rPr>
          <w:rFonts w:asciiTheme="minorHAnsi" w:hAnsiTheme="minorHAnsi" w:cstheme="minorHAnsi"/>
          <w:color w:val="000000" w:themeColor="text1"/>
          <w:sz w:val="24"/>
          <w:szCs w:val="24"/>
          <w:highlight w:val="cyan"/>
          <w:u w:val="single"/>
        </w:rPr>
        <w:t>horde of 5-year-olds</w:t>
      </w:r>
      <w:r w:rsidRPr="008F396C">
        <w:rPr>
          <w:rFonts w:asciiTheme="minorHAnsi" w:hAnsiTheme="minorHAnsi" w:cstheme="minorHAnsi"/>
          <w:color w:val="000000" w:themeColor="text1"/>
          <w:sz w:val="24"/>
          <w:szCs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szCs w:val="24"/>
        </w:rPr>
        <w:t xml:space="preserve">By contrast, </w:t>
      </w:r>
      <w:r w:rsidRPr="008F396C">
        <w:rPr>
          <w:rFonts w:asciiTheme="minorHAnsi" w:hAnsiTheme="minorHAnsi" w:cstheme="minorHAnsi"/>
          <w:color w:val="000000" w:themeColor="text1"/>
          <w:sz w:val="24"/>
          <w:szCs w:val="24"/>
          <w:u w:val="single"/>
        </w:rPr>
        <w:t xml:space="preserve">modern </w:t>
      </w:r>
      <w:r w:rsidRPr="004525DA">
        <w:rPr>
          <w:rFonts w:asciiTheme="minorHAnsi" w:hAnsiTheme="minorHAnsi" w:cstheme="minorHAnsi"/>
          <w:color w:val="000000" w:themeColor="text1"/>
          <w:sz w:val="24"/>
          <w:szCs w:val="24"/>
          <w:highlight w:val="cyan"/>
          <w:u w:val="single"/>
        </w:rPr>
        <w:t>biologists are gaining the ability to see the whole field</w:t>
      </w:r>
      <w:r w:rsidRPr="008F396C">
        <w:rPr>
          <w:rFonts w:asciiTheme="minorHAnsi" w:hAnsiTheme="minorHAnsi" w:cstheme="minorHAnsi"/>
          <w:color w:val="000000" w:themeColor="text1"/>
          <w:sz w:val="24"/>
          <w:szCs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szCs w:val="24"/>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szCs w:val="24"/>
          <w:u w:val="single"/>
        </w:rPr>
        <w:t xml:space="preserve"> This growing capability promises tremendous benefits for agriculture, industry, and human health, but its </w:t>
      </w:r>
      <w:r w:rsidRPr="004525DA">
        <w:rPr>
          <w:rFonts w:asciiTheme="minorHAnsi" w:hAnsiTheme="minorHAnsi" w:cstheme="minorHAnsi"/>
          <w:color w:val="000000" w:themeColor="text1"/>
          <w:sz w:val="24"/>
          <w:szCs w:val="24"/>
          <w:highlight w:val="cyan"/>
          <w:u w:val="single"/>
        </w:rPr>
        <w:t>potential application to</w:t>
      </w:r>
      <w:r w:rsidRPr="008F396C">
        <w:rPr>
          <w:rFonts w:asciiTheme="minorHAnsi" w:hAnsiTheme="minorHAnsi" w:cstheme="minorHAnsi"/>
          <w:color w:val="000000" w:themeColor="text1"/>
          <w:sz w:val="24"/>
          <w:szCs w:val="24"/>
          <w:u w:val="single"/>
        </w:rPr>
        <w:t xml:space="preserve"> the </w:t>
      </w:r>
      <w:r w:rsidRPr="004525DA">
        <w:rPr>
          <w:rFonts w:asciiTheme="minorHAnsi" w:hAnsiTheme="minorHAnsi" w:cstheme="minorHAnsi"/>
          <w:color w:val="000000" w:themeColor="text1"/>
          <w:sz w:val="24"/>
          <w:szCs w:val="24"/>
          <w:highlight w:val="cyan"/>
          <w:u w:val="single"/>
        </w:rPr>
        <w:t>creation of pathogens poses serious concerns</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4525DA">
        <w:rPr>
          <w:rFonts w:asciiTheme="minorHAnsi" w:hAnsiTheme="minorHAnsi" w:cstheme="minorHAnsi"/>
          <w:color w:val="000000" w:themeColor="text1"/>
          <w:sz w:val="24"/>
          <w:szCs w:val="24"/>
          <w:highlight w:val="cyan"/>
          <w:u w:val="single"/>
        </w:rPr>
        <w:t>States have</w:t>
      </w:r>
      <w:r w:rsidRPr="008F396C">
        <w:rPr>
          <w:rFonts w:asciiTheme="minorHAnsi" w:hAnsiTheme="minorHAnsi" w:cstheme="minorHAnsi"/>
          <w:color w:val="000000" w:themeColor="text1"/>
          <w:sz w:val="24"/>
          <w:szCs w:val="24"/>
          <w:u w:val="single"/>
        </w:rPr>
        <w:t xml:space="preserve"> vastly more </w:t>
      </w:r>
      <w:r w:rsidRPr="004525DA">
        <w:rPr>
          <w:rFonts w:asciiTheme="minorHAnsi" w:hAnsiTheme="minorHAnsi" w:cstheme="minorHAnsi"/>
          <w:color w:val="000000" w:themeColor="text1"/>
          <w:sz w:val="24"/>
          <w:szCs w:val="24"/>
          <w:highlight w:val="cyan"/>
          <w:u w:val="single"/>
        </w:rPr>
        <w:t>resources to support</w:t>
      </w:r>
      <w:r w:rsidRPr="008F396C">
        <w:rPr>
          <w:rFonts w:asciiTheme="minorHAnsi" w:hAnsiTheme="minorHAnsi" w:cstheme="minorHAnsi"/>
          <w:color w:val="000000" w:themeColor="text1"/>
          <w:sz w:val="24"/>
          <w:szCs w:val="24"/>
          <w:u w:val="single"/>
        </w:rPr>
        <w:t xml:space="preserve"> the </w:t>
      </w:r>
      <w:r w:rsidRPr="004525DA">
        <w:rPr>
          <w:rFonts w:asciiTheme="minorHAnsi" w:hAnsiTheme="minorHAnsi" w:cstheme="minorHAnsi"/>
          <w:color w:val="000000" w:themeColor="text1"/>
          <w:sz w:val="24"/>
          <w:szCs w:val="24"/>
          <w:highlight w:val="cyan"/>
          <w:u w:val="single"/>
        </w:rPr>
        <w:t>development of biological weapons</w:t>
      </w:r>
      <w:r w:rsidRPr="008F396C">
        <w:rPr>
          <w:rFonts w:asciiTheme="minorHAnsi" w:hAnsiTheme="minorHAnsi" w:cstheme="minorHAnsi"/>
          <w:color w:val="000000" w:themeColor="text1"/>
          <w:sz w:val="24"/>
          <w:szCs w:val="24"/>
          <w:u w:val="single"/>
        </w:rPr>
        <w:t>, and abou</w:t>
      </w:r>
      <w:r w:rsidRPr="00DF3E1C">
        <w:rPr>
          <w:rFonts w:asciiTheme="minorHAnsi" w:hAnsiTheme="minorHAnsi" w:cstheme="minorHAnsi"/>
          <w:color w:val="000000" w:themeColor="text1"/>
          <w:sz w:val="24"/>
          <w:szCs w:val="24"/>
          <w:u w:val="single"/>
        </w:rPr>
        <w:t>t 23 are known or suspected to have maintained biological weapons programs in the 20th century</w:t>
      </w:r>
      <w:r w:rsidRPr="00DF3E1C">
        <w:rPr>
          <w:rFonts w:asciiTheme="minorHAnsi" w:hAnsiTheme="minorHAnsi" w:cstheme="minorHAnsi"/>
          <w:color w:val="000000" w:themeColor="text1"/>
          <w:sz w:val="16"/>
          <w:szCs w:val="24"/>
        </w:rPr>
        <w:t xml:space="preserve">. Some programs, like North Korea’s, likely persist to this day. As countries jockey for advantage, state biological weapons programs remain an ever-present danger, despite the treaties and export controls designed to rein them in. </w:t>
      </w:r>
      <w:r w:rsidRPr="00DF3E1C">
        <w:rPr>
          <w:rFonts w:asciiTheme="minorHAnsi" w:hAnsiTheme="minorHAnsi" w:cstheme="minorHAnsi"/>
          <w:color w:val="000000" w:themeColor="text1"/>
          <w:sz w:val="24"/>
          <w:szCs w:val="24"/>
          <w:u w:val="single"/>
        </w:rPr>
        <w:t>Covid-19, which has exposed countries’ vulnerability to biological threats, has done little to mitigate this danger. Accidental releases pose an additional source of anthropogenic biorisk. Thanks to the U.S. government’s monitoring program, we know that dozens of agents and toxins with the potential to pose a severe threat to public health and agriculture are reported accidentally lost or released from U.S. labs every year.</w:t>
      </w:r>
      <w:r w:rsidRPr="00DF3E1C">
        <w:rPr>
          <w:rFonts w:asciiTheme="minorHAnsi" w:hAnsiTheme="minorHAnsi" w:cstheme="minorHAnsi"/>
          <w:color w:val="000000" w:themeColor="text1"/>
          <w:sz w:val="16"/>
          <w:szCs w:val="24"/>
        </w:rPr>
        <w:t xml:space="preserve"> We also know that accidental releases around the world hav</w:t>
      </w:r>
      <w:r w:rsidRPr="008F396C">
        <w:rPr>
          <w:rFonts w:asciiTheme="minorHAnsi" w:hAnsiTheme="minorHAnsi" w:cstheme="minorHAnsi"/>
          <w:color w:val="000000" w:themeColor="text1"/>
          <w:sz w:val="16"/>
          <w:szCs w:val="24"/>
        </w:rPr>
        <w:t>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0AF5766D" w14:textId="4F8EA757" w:rsidR="00DF3E1C" w:rsidRDefault="00DF3E1C" w:rsidP="00DF3E1C">
      <w:pPr>
        <w:pStyle w:val="Heading2"/>
      </w:pPr>
      <w:r>
        <w:t>4</w:t>
      </w:r>
    </w:p>
    <w:p w14:paraId="2B0270E1" w14:textId="77777777" w:rsidR="00DF3E1C" w:rsidRPr="00602CDD" w:rsidRDefault="00DF3E1C" w:rsidP="00DF3E1C">
      <w:pPr>
        <w:pStyle w:val="Heading4"/>
      </w:pPr>
      <w:r w:rsidRPr="00602CDD">
        <w:t xml:space="preserve">Counterplan: The World Trade Organization ought to </w:t>
      </w:r>
    </w:p>
    <w:p w14:paraId="17B142C7" w14:textId="77777777" w:rsidR="00DF3E1C" w:rsidRDefault="00DF3E1C" w:rsidP="00DF3E1C">
      <w:pPr>
        <w:pStyle w:val="Heading4"/>
      </w:pPr>
      <w:r>
        <w:t>-Increase covax support</w:t>
      </w:r>
    </w:p>
    <w:p w14:paraId="065B9A5F" w14:textId="77777777" w:rsidR="00DF3E1C" w:rsidRDefault="00DF3E1C" w:rsidP="00DF3E1C">
      <w:pPr>
        <w:pStyle w:val="Heading4"/>
      </w:pPr>
      <w:r>
        <w:t>-prioritize trade facilitation</w:t>
      </w:r>
    </w:p>
    <w:p w14:paraId="033DEC55" w14:textId="77777777" w:rsidR="00DF3E1C" w:rsidRDefault="00DF3E1C" w:rsidP="00DF3E1C">
      <w:pPr>
        <w:pStyle w:val="Heading4"/>
      </w:pPr>
      <w:r>
        <w:t>-commit to aid for LDC’s</w:t>
      </w:r>
    </w:p>
    <w:p w14:paraId="79A026BB" w14:textId="77777777" w:rsidR="00DF3E1C" w:rsidRPr="00DB45A4" w:rsidRDefault="00DF3E1C" w:rsidP="00DF3E1C">
      <w:pPr>
        <w:pStyle w:val="Heading4"/>
      </w:pPr>
      <w:r>
        <w:t xml:space="preserve">-invest in pandemic preparedness </w:t>
      </w:r>
    </w:p>
    <w:p w14:paraId="0FFADA6F" w14:textId="77777777" w:rsidR="00DF3E1C" w:rsidRPr="00A629FA" w:rsidRDefault="00B223A7" w:rsidP="00DF3E1C">
      <w:hyperlink r:id="rId14" w:history="1">
        <w:r w:rsidR="00DF3E1C" w:rsidRPr="00011336">
          <w:rPr>
            <w:rStyle w:val="Style13ptBold"/>
          </w:rPr>
          <w:t>Violeta Gonzalez</w:t>
        </w:r>
      </w:hyperlink>
      <w:r w:rsidR="00DF3E1C" w:rsidRPr="00011336">
        <w:rPr>
          <w:rStyle w:val="Style13ptBold"/>
        </w:rPr>
        <w:t xml:space="preserve"> </w:t>
      </w:r>
      <w:r w:rsidR="00DF3E1C" w:rsidRPr="00A629FA">
        <w:t>8-1-20</w:t>
      </w:r>
      <w:r w:rsidR="00DF3E1C" w:rsidRPr="006F3DD3">
        <w:rPr>
          <w:rStyle w:val="Style13ptBold"/>
        </w:rPr>
        <w:t>21</w:t>
      </w:r>
      <w:r w:rsidR="00DF3E1C" w:rsidRPr="00A629FA">
        <w:t>, "Opinion: 4 ways to promote vaccine equity through trade," Devex, https://www.devex.com/news/opinion-4-ways-to-promote-vaccine-equity-through-trade-100457</w:t>
      </w:r>
    </w:p>
    <w:p w14:paraId="259AA087" w14:textId="24B2D95F" w:rsidR="00DF3E1C" w:rsidRDefault="00DF3E1C" w:rsidP="00DF3E1C">
      <w:pPr>
        <w:rPr>
          <w:sz w:val="16"/>
          <w:szCs w:val="24"/>
        </w:rPr>
      </w:pPr>
      <w:r w:rsidRPr="00411F11">
        <w:rPr>
          <w:rStyle w:val="StyleUnderline"/>
          <w:sz w:val="24"/>
          <w:szCs w:val="24"/>
        </w:rPr>
        <w:t xml:space="preserve">As of Monday, </w:t>
      </w:r>
      <w:r w:rsidRPr="004525DA">
        <w:rPr>
          <w:rStyle w:val="StyleUnderline"/>
          <w:sz w:val="24"/>
          <w:szCs w:val="24"/>
          <w:highlight w:val="cyan"/>
        </w:rPr>
        <w:t xml:space="preserve">only </w:t>
      </w:r>
      <w:hyperlink r:id="rId15" w:tgtFrame="_blank" w:history="1">
        <w:r w:rsidRPr="004525DA">
          <w:rPr>
            <w:rStyle w:val="StyleUnderline"/>
            <w:sz w:val="24"/>
            <w:szCs w:val="24"/>
            <w:highlight w:val="cyan"/>
          </w:rPr>
          <w:t>1.1 %</w:t>
        </w:r>
      </w:hyperlink>
      <w:hyperlink r:id="rId16" w:tgtFrame="_blank" w:history="1">
        <w:r w:rsidRPr="004525DA">
          <w:rPr>
            <w:rStyle w:val="StyleUnderline"/>
            <w:sz w:val="24"/>
            <w:szCs w:val="24"/>
            <w:highlight w:val="cyan"/>
          </w:rPr>
          <w:t xml:space="preserve"> of people in low-income countries</w:t>
        </w:r>
      </w:hyperlink>
      <w:r w:rsidRPr="00411F11">
        <w:rPr>
          <w:rStyle w:val="StyleUnderline"/>
          <w:sz w:val="24"/>
          <w:szCs w:val="24"/>
        </w:rPr>
        <w:t xml:space="preserve"> had </w:t>
      </w:r>
      <w:r w:rsidRPr="004525DA">
        <w:rPr>
          <w:rStyle w:val="StyleUnderline"/>
          <w:sz w:val="24"/>
          <w:szCs w:val="24"/>
          <w:highlight w:val="cyan"/>
        </w:rPr>
        <w:t>received</w:t>
      </w:r>
      <w:r w:rsidRPr="00411F11">
        <w:rPr>
          <w:rStyle w:val="StyleUnderline"/>
          <w:sz w:val="24"/>
          <w:szCs w:val="24"/>
        </w:rPr>
        <w:t xml:space="preserve"> at least </w:t>
      </w:r>
      <w:r w:rsidRPr="004525DA">
        <w:rPr>
          <w:rStyle w:val="StyleUnderline"/>
          <w:sz w:val="24"/>
          <w:szCs w:val="24"/>
          <w:highlight w:val="cyan"/>
        </w:rPr>
        <w:t>one COVID-19 vaccine</w:t>
      </w:r>
      <w:r w:rsidRPr="00411F11">
        <w:rPr>
          <w:rStyle w:val="StyleUnderline"/>
          <w:sz w:val="24"/>
          <w:szCs w:val="24"/>
        </w:rPr>
        <w:t xml:space="preserve"> dose.</w:t>
      </w:r>
      <w:r w:rsidRPr="001A43F7">
        <w:rPr>
          <w:sz w:val="16"/>
          <w:szCs w:val="24"/>
        </w:rPr>
        <w:t xml:space="preserve"> This is making it harder to battle a third wave of infections, as the highly transmissible </w:t>
      </w:r>
      <w:hyperlink r:id="rId17" w:tgtFrame="_blank" w:history="1">
        <w:r w:rsidRPr="001A43F7">
          <w:rPr>
            <w:rStyle w:val="Hyperlink"/>
            <w:sz w:val="16"/>
            <w:szCs w:val="24"/>
          </w:rPr>
          <w:t>delta variant</w:t>
        </w:r>
      </w:hyperlink>
      <w:r w:rsidRPr="001A43F7">
        <w:rPr>
          <w:sz w:val="16"/>
          <w:szCs w:val="24"/>
        </w:rPr>
        <w:t xml:space="preserve"> spreads across many nations. In the </w:t>
      </w:r>
      <w:hyperlink r:id="rId18" w:history="1">
        <w:r w:rsidRPr="001A43F7">
          <w:rPr>
            <w:rStyle w:val="Hyperlink"/>
            <w:sz w:val="16"/>
            <w:szCs w:val="24"/>
          </w:rPr>
          <w:t>World Health Organization</w:t>
        </w:r>
      </w:hyperlink>
      <w:r w:rsidRPr="001A43F7">
        <w:rPr>
          <w:sz w:val="16"/>
          <w:szCs w:val="24"/>
        </w:rPr>
        <w:t xml:space="preserve">’s Africa region — where a </w:t>
      </w:r>
      <w:hyperlink r:id="rId19" w:tgtFrame="_blank" w:history="1">
        <w:r w:rsidRPr="001A43F7">
          <w:rPr>
            <w:rStyle w:val="Hyperlink"/>
            <w:sz w:val="16"/>
            <w:szCs w:val="24"/>
          </w:rPr>
          <w:t>high number</w:t>
        </w:r>
      </w:hyperlink>
      <w:r w:rsidRPr="001A43F7">
        <w:rPr>
          <w:sz w:val="16"/>
          <w:szCs w:val="24"/>
        </w:rPr>
        <w:t xml:space="preserve"> of LDCs are located — COVID-19 fatalities </w:t>
      </w:r>
      <w:hyperlink r:id="rId20" w:tgtFrame="_blank" w:history="1">
        <w:r w:rsidRPr="001A43F7">
          <w:rPr>
            <w:rStyle w:val="Hyperlink"/>
            <w:sz w:val="16"/>
            <w:szCs w:val="24"/>
          </w:rPr>
          <w:t>surged 44.2%</w:t>
        </w:r>
      </w:hyperlink>
      <w:r w:rsidRPr="001A43F7">
        <w:rPr>
          <w:sz w:val="16"/>
          <w:szCs w:val="24"/>
        </w:rPr>
        <w:t xml:space="preserve"> over one week in July. The coronavirus is </w:t>
      </w:r>
      <w:hyperlink r:id="rId21" w:tgtFrame="_blank" w:history="1">
        <w:r w:rsidRPr="001A43F7">
          <w:rPr>
            <w:rStyle w:val="Hyperlink"/>
            <w:sz w:val="16"/>
            <w:szCs w:val="24"/>
          </w:rPr>
          <w:t>devastating</w:t>
        </w:r>
      </w:hyperlink>
      <w:r w:rsidRPr="001A43F7">
        <w:rPr>
          <w:sz w:val="16"/>
          <w:szCs w:val="24"/>
        </w:rPr>
        <w:t xml:space="preserve"> many LDCs’ already fragile economies and causing poverty and inequality to rise. </w:t>
      </w:r>
      <w:r w:rsidRPr="004525DA">
        <w:rPr>
          <w:rStyle w:val="StyleUnderline"/>
          <w:sz w:val="24"/>
          <w:szCs w:val="24"/>
          <w:highlight w:val="cyan"/>
        </w:rPr>
        <w:t>Without equitable access</w:t>
      </w:r>
      <w:r w:rsidRPr="00411F11">
        <w:rPr>
          <w:rStyle w:val="StyleUnderline"/>
          <w:sz w:val="24"/>
          <w:szCs w:val="24"/>
        </w:rPr>
        <w:t xml:space="preserve"> to vaccines, </w:t>
      </w:r>
      <w:hyperlink r:id="rId22" w:tgtFrame="_blank" w:history="1">
        <w:r w:rsidRPr="004525DA">
          <w:rPr>
            <w:rStyle w:val="StyleUnderline"/>
            <w:sz w:val="24"/>
            <w:szCs w:val="24"/>
            <w:highlight w:val="cyan"/>
          </w:rPr>
          <w:t>global economic recovery cannot be sustained</w:t>
        </w:r>
      </w:hyperlink>
      <w:r w:rsidRPr="00411F11">
        <w:rPr>
          <w:rStyle w:val="StyleUnderline"/>
          <w:sz w:val="24"/>
          <w:szCs w:val="24"/>
        </w:rPr>
        <w:t xml:space="preserve"> and progress toward the Sustainable Development Goals will be derailed.</w:t>
      </w:r>
      <w:r w:rsidRPr="001A43F7">
        <w:rPr>
          <w:sz w:val="16"/>
          <w:szCs w:val="24"/>
        </w:rPr>
        <w:t xml:space="preserve"> While </w:t>
      </w:r>
      <w:r w:rsidRPr="00411F11">
        <w:rPr>
          <w:rStyle w:val="StyleUnderline"/>
          <w:sz w:val="24"/>
          <w:szCs w:val="24"/>
        </w:rPr>
        <w:t xml:space="preserve">trade alone cannot eradicate vaccine unequity </w:t>
      </w:r>
      <w:r w:rsidRPr="001A43F7">
        <w:rPr>
          <w:sz w:val="16"/>
          <w:szCs w:val="24"/>
        </w:rPr>
        <w:t xml:space="preserve">or its negative consequences for the </w:t>
      </w:r>
      <w:hyperlink r:id="rId23" w:tgtFrame="_blank" w:history="1">
        <w:r w:rsidRPr="001A43F7">
          <w:rPr>
            <w:rStyle w:val="Hyperlink"/>
            <w:sz w:val="16"/>
            <w:szCs w:val="24"/>
          </w:rPr>
          <w:t>economy</w:t>
        </w:r>
      </w:hyperlink>
      <w:r w:rsidRPr="001A43F7">
        <w:rPr>
          <w:sz w:val="16"/>
          <w:szCs w:val="24"/>
        </w:rPr>
        <w:t xml:space="preserve"> and </w:t>
      </w:r>
      <w:hyperlink r:id="rId24" w:tgtFrame="_blank" w:history="1">
        <w:r w:rsidRPr="001A43F7">
          <w:rPr>
            <w:rStyle w:val="Hyperlink"/>
            <w:sz w:val="16"/>
            <w:szCs w:val="24"/>
          </w:rPr>
          <w:t>vulnerable groups</w:t>
        </w:r>
      </w:hyperlink>
      <w:r w:rsidRPr="001A43F7">
        <w:rPr>
          <w:sz w:val="16"/>
          <w:szCs w:val="24"/>
        </w:rPr>
        <w:t xml:space="preserve">, it has a powerful contribution to make. Here are four </w:t>
      </w:r>
      <w:r w:rsidRPr="004525DA">
        <w:rPr>
          <w:rStyle w:val="StyleUnderline"/>
          <w:sz w:val="24"/>
          <w:szCs w:val="24"/>
          <w:highlight w:val="cyan"/>
        </w:rPr>
        <w:t>actions</w:t>
      </w:r>
      <w:r w:rsidRPr="001A43F7">
        <w:rPr>
          <w:rStyle w:val="StyleUnderline"/>
          <w:sz w:val="24"/>
          <w:szCs w:val="24"/>
        </w:rPr>
        <w:t xml:space="preserve"> </w:t>
      </w:r>
      <w:r w:rsidRPr="001A43F7">
        <w:rPr>
          <w:sz w:val="16"/>
          <w:szCs w:val="24"/>
        </w:rPr>
        <w:t>that</w:t>
      </w:r>
      <w:r w:rsidRPr="001A43F7">
        <w:rPr>
          <w:rStyle w:val="StyleUnderline"/>
          <w:sz w:val="24"/>
          <w:szCs w:val="24"/>
        </w:rPr>
        <w:t xml:space="preserve"> would </w:t>
      </w:r>
      <w:r w:rsidRPr="004525DA">
        <w:rPr>
          <w:rStyle w:val="StyleUnderline"/>
          <w:sz w:val="24"/>
          <w:szCs w:val="24"/>
          <w:highlight w:val="cyan"/>
        </w:rPr>
        <w:t>make an impact: 1. Increase</w:t>
      </w:r>
      <w:r w:rsidRPr="00411F11">
        <w:rPr>
          <w:rStyle w:val="StyleUnderline"/>
          <w:sz w:val="24"/>
          <w:szCs w:val="24"/>
        </w:rPr>
        <w:t xml:space="preserve"> </w:t>
      </w:r>
      <w:r w:rsidRPr="004525DA">
        <w:rPr>
          <w:rStyle w:val="StyleUnderline"/>
          <w:sz w:val="24"/>
          <w:szCs w:val="24"/>
          <w:highlight w:val="cyan"/>
        </w:rPr>
        <w:t>COVAX support</w:t>
      </w:r>
      <w:r w:rsidRPr="00411F11">
        <w:rPr>
          <w:rStyle w:val="StyleUnderline"/>
          <w:sz w:val="24"/>
          <w:szCs w:val="24"/>
        </w:rPr>
        <w:t xml:space="preserve"> </w:t>
      </w:r>
      <w:r w:rsidRPr="004525DA">
        <w:rPr>
          <w:rStyle w:val="Emphasis"/>
          <w:sz w:val="24"/>
          <w:szCs w:val="24"/>
          <w:highlight w:val="cyan"/>
        </w:rPr>
        <w:t>Vaccine equity can only be achieved if the global community eschews vaccine nationalism.</w:t>
      </w:r>
      <w:r w:rsidRPr="00411F11">
        <w:rPr>
          <w:rStyle w:val="StyleUnderline"/>
          <w:sz w:val="24"/>
          <w:szCs w:val="24"/>
        </w:rPr>
        <w:t xml:space="preserve"> High-resource countries should </w:t>
      </w:r>
      <w:hyperlink r:id="rId25" w:history="1">
        <w:r w:rsidRPr="00411F11">
          <w:rPr>
            <w:rStyle w:val="StyleUnderline"/>
            <w:sz w:val="24"/>
            <w:szCs w:val="24"/>
          </w:rPr>
          <w:t>ramp up donations</w:t>
        </w:r>
      </w:hyperlink>
      <w:r w:rsidRPr="00411F11">
        <w:rPr>
          <w:rStyle w:val="StyleUnderline"/>
          <w:sz w:val="24"/>
          <w:szCs w:val="24"/>
        </w:rPr>
        <w:t xml:space="preserve"> through the vaccine-sharing initiative COVAX and commit to securing a swift, workable resolution to ongoing debates around </w:t>
      </w:r>
      <w:hyperlink r:id="rId26" w:history="1">
        <w:r w:rsidRPr="00411F11">
          <w:rPr>
            <w:rStyle w:val="StyleUnderline"/>
            <w:sz w:val="24"/>
            <w:szCs w:val="24"/>
          </w:rPr>
          <w:t>technology transfers and intellectual property waivers</w:t>
        </w:r>
      </w:hyperlink>
      <w:r w:rsidRPr="001A43F7">
        <w:rPr>
          <w:sz w:val="16"/>
          <w:szCs w:val="24"/>
        </w:rPr>
        <w:t xml:space="preserve">. While countries in the G-7 group of nations have </w:t>
      </w:r>
      <w:hyperlink r:id="rId27" w:tgtFrame="_blank" w:history="1">
        <w:r w:rsidRPr="001A43F7">
          <w:rPr>
            <w:rStyle w:val="Hyperlink"/>
            <w:sz w:val="16"/>
            <w:szCs w:val="24"/>
          </w:rPr>
          <w:t>pledged to increase their support</w:t>
        </w:r>
      </w:hyperlink>
      <w:r w:rsidRPr="001A43F7">
        <w:rPr>
          <w:sz w:val="16"/>
          <w:szCs w:val="24"/>
        </w:rPr>
        <w:t xml:space="preserve"> for COVAX, the initiative has faced hurdles in the form of </w:t>
      </w:r>
      <w:hyperlink r:id="rId28" w:history="1">
        <w:r w:rsidRPr="001A43F7">
          <w:rPr>
            <w:rStyle w:val="Hyperlink"/>
            <w:sz w:val="16"/>
            <w:szCs w:val="24"/>
          </w:rPr>
          <w:t>supply bottlenecks</w:t>
        </w:r>
      </w:hyperlink>
      <w:r w:rsidRPr="001A43F7">
        <w:rPr>
          <w:sz w:val="16"/>
          <w:szCs w:val="24"/>
        </w:rPr>
        <w:t xml:space="preserve">, </w:t>
      </w:r>
      <w:hyperlink r:id="rId29" w:tgtFrame="_blank" w:history="1">
        <w:r w:rsidRPr="001A43F7">
          <w:rPr>
            <w:rStyle w:val="Hyperlink"/>
            <w:sz w:val="16"/>
            <w:szCs w:val="24"/>
          </w:rPr>
          <w:t>export restrictions</w:t>
        </w:r>
      </w:hyperlink>
      <w:r w:rsidRPr="001A43F7">
        <w:rPr>
          <w:sz w:val="16"/>
          <w:szCs w:val="24"/>
        </w:rPr>
        <w:t xml:space="preserve">, and </w:t>
      </w:r>
      <w:hyperlink r:id="rId30" w:history="1">
        <w:r w:rsidRPr="001A43F7">
          <w:rPr>
            <w:rStyle w:val="Hyperlink"/>
            <w:sz w:val="16"/>
            <w:szCs w:val="24"/>
          </w:rPr>
          <w:t>logistical weaknesses</w:t>
        </w:r>
      </w:hyperlink>
      <w:r w:rsidRPr="001A43F7">
        <w:rPr>
          <w:sz w:val="16"/>
          <w:szCs w:val="24"/>
        </w:rPr>
        <w:t xml:space="preserve">. Many currently available COVID-19 vaccines have short shelf lives and must be stored at low temperatures. </w:t>
      </w:r>
      <w:r w:rsidRPr="004525DA">
        <w:rPr>
          <w:rStyle w:val="StyleUnderline"/>
          <w:sz w:val="24"/>
          <w:szCs w:val="24"/>
          <w:highlight w:val="cyan"/>
        </w:rPr>
        <w:t>LDCs can only benefit from donated doses if they have fast</w:t>
      </w:r>
      <w:r w:rsidRPr="00411F11">
        <w:rPr>
          <w:rStyle w:val="StyleUnderline"/>
          <w:sz w:val="24"/>
          <w:szCs w:val="24"/>
        </w:rPr>
        <w:t xml:space="preserve"> and </w:t>
      </w:r>
      <w:r w:rsidRPr="00FB509A">
        <w:rPr>
          <w:rStyle w:val="StyleUnderline"/>
          <w:sz w:val="24"/>
          <w:szCs w:val="24"/>
        </w:rPr>
        <w:t xml:space="preserve">efficient </w:t>
      </w:r>
      <w:r w:rsidRPr="004525DA">
        <w:rPr>
          <w:rStyle w:val="StyleUnderline"/>
          <w:sz w:val="24"/>
          <w:szCs w:val="24"/>
          <w:highlight w:val="cyan"/>
        </w:rPr>
        <w:t>processing</w:t>
      </w:r>
      <w:r w:rsidRPr="00FB509A">
        <w:rPr>
          <w:rStyle w:val="StyleUnderline"/>
          <w:sz w:val="24"/>
          <w:szCs w:val="24"/>
        </w:rPr>
        <w:t xml:space="preserve"> at their borders</w:t>
      </w:r>
      <w:r w:rsidRPr="00411F11">
        <w:rPr>
          <w:rStyle w:val="StyleUnderline"/>
          <w:sz w:val="24"/>
          <w:szCs w:val="24"/>
        </w:rPr>
        <w:t xml:space="preserve">, </w:t>
      </w:r>
      <w:r w:rsidRPr="004525DA">
        <w:rPr>
          <w:rStyle w:val="StyleUnderline"/>
          <w:sz w:val="24"/>
          <w:szCs w:val="24"/>
          <w:highlight w:val="cyan"/>
        </w:rPr>
        <w:t>modern transportation</w:t>
      </w:r>
      <w:r w:rsidRPr="00411F11">
        <w:rPr>
          <w:rStyle w:val="StyleUnderline"/>
          <w:sz w:val="24"/>
          <w:szCs w:val="24"/>
        </w:rPr>
        <w:t xml:space="preserve"> systems, </w:t>
      </w:r>
      <w:r w:rsidRPr="004525DA">
        <w:rPr>
          <w:rStyle w:val="StyleUnderline"/>
          <w:sz w:val="24"/>
          <w:szCs w:val="24"/>
          <w:highlight w:val="cyan"/>
        </w:rPr>
        <w:t>and access to c</w:t>
      </w:r>
      <w:r w:rsidRPr="00411F11">
        <w:rPr>
          <w:rStyle w:val="StyleUnderline"/>
          <w:sz w:val="24"/>
          <w:szCs w:val="24"/>
        </w:rPr>
        <w:t xml:space="preserve">old chain </w:t>
      </w:r>
      <w:r w:rsidRPr="004525DA">
        <w:rPr>
          <w:rStyle w:val="StyleUnderline"/>
          <w:sz w:val="24"/>
          <w:szCs w:val="24"/>
          <w:highlight w:val="cyan"/>
        </w:rPr>
        <w:t>infrastructure.</w:t>
      </w:r>
      <w:r w:rsidRPr="00411F11">
        <w:rPr>
          <w:rStyle w:val="StyleUnderline"/>
          <w:sz w:val="24"/>
          <w:szCs w:val="24"/>
        </w:rPr>
        <w:t xml:space="preserve"> </w:t>
      </w:r>
      <w:r w:rsidRPr="004525DA">
        <w:rPr>
          <w:rStyle w:val="StyleUnderline"/>
          <w:sz w:val="24"/>
          <w:szCs w:val="24"/>
          <w:highlight w:val="cyan"/>
        </w:rPr>
        <w:t>2. Prioritize trade facilitation</w:t>
      </w:r>
      <w:r w:rsidRPr="00411F11">
        <w:rPr>
          <w:rStyle w:val="StyleUnderline"/>
          <w:sz w:val="24"/>
          <w:szCs w:val="24"/>
        </w:rPr>
        <w:t xml:space="preserve"> Accelerating </w:t>
      </w:r>
      <w:r w:rsidRPr="004525DA">
        <w:rPr>
          <w:rStyle w:val="StyleUnderline"/>
          <w:sz w:val="24"/>
          <w:szCs w:val="24"/>
          <w:highlight w:val="cyan"/>
        </w:rPr>
        <w:t>implementation of the</w:t>
      </w:r>
      <w:r w:rsidRPr="00411F11">
        <w:rPr>
          <w:rStyle w:val="StyleUnderline"/>
          <w:sz w:val="24"/>
          <w:szCs w:val="24"/>
        </w:rPr>
        <w:t xml:space="preserve"> </w:t>
      </w:r>
      <w:hyperlink r:id="rId31" w:history="1">
        <w:r w:rsidRPr="004525DA">
          <w:rPr>
            <w:rStyle w:val="StyleUnderline"/>
            <w:sz w:val="24"/>
            <w:szCs w:val="24"/>
            <w:highlight w:val="cyan"/>
          </w:rPr>
          <w:t>W</w:t>
        </w:r>
        <w:r w:rsidRPr="00411F11">
          <w:rPr>
            <w:rStyle w:val="StyleUnderline"/>
            <w:sz w:val="24"/>
            <w:szCs w:val="24"/>
          </w:rPr>
          <w:t xml:space="preserve">orld </w:t>
        </w:r>
        <w:r w:rsidRPr="004525DA">
          <w:rPr>
            <w:rStyle w:val="StyleUnderline"/>
            <w:sz w:val="24"/>
            <w:szCs w:val="24"/>
            <w:highlight w:val="cyan"/>
          </w:rPr>
          <w:t>T</w:t>
        </w:r>
        <w:r w:rsidRPr="00411F11">
          <w:rPr>
            <w:rStyle w:val="StyleUnderline"/>
            <w:sz w:val="24"/>
            <w:szCs w:val="24"/>
          </w:rPr>
          <w:t xml:space="preserve">rade </w:t>
        </w:r>
        <w:r w:rsidRPr="004525DA">
          <w:rPr>
            <w:rStyle w:val="StyleUnderline"/>
            <w:sz w:val="24"/>
            <w:szCs w:val="24"/>
            <w:highlight w:val="cyan"/>
          </w:rPr>
          <w:t>O</w:t>
        </w:r>
        <w:r w:rsidRPr="00411F11">
          <w:rPr>
            <w:rStyle w:val="StyleUnderline"/>
            <w:sz w:val="24"/>
            <w:szCs w:val="24"/>
          </w:rPr>
          <w:t>rganization</w:t>
        </w:r>
      </w:hyperlink>
      <w:r w:rsidRPr="00411F11">
        <w:rPr>
          <w:rStyle w:val="StyleUnderline"/>
          <w:sz w:val="24"/>
          <w:szCs w:val="24"/>
        </w:rPr>
        <w:t xml:space="preserve">’s 2017 </w:t>
      </w:r>
      <w:hyperlink r:id="rId32" w:tgtFrame="_blank" w:history="1">
        <w:r w:rsidRPr="004525DA">
          <w:rPr>
            <w:rStyle w:val="StyleUnderline"/>
            <w:sz w:val="24"/>
            <w:szCs w:val="24"/>
            <w:highlight w:val="cyan"/>
          </w:rPr>
          <w:t>Trade Facilitation Agreement</w:t>
        </w:r>
      </w:hyperlink>
      <w:r w:rsidRPr="004525DA">
        <w:rPr>
          <w:rStyle w:val="StyleUnderline"/>
          <w:sz w:val="24"/>
          <w:szCs w:val="24"/>
          <w:highlight w:val="cyan"/>
        </w:rPr>
        <w:t xml:space="preserve"> is critical for helping LDCs overcome</w:t>
      </w:r>
      <w:r w:rsidRPr="00411F11">
        <w:rPr>
          <w:rStyle w:val="StyleUnderline"/>
          <w:sz w:val="24"/>
          <w:szCs w:val="24"/>
        </w:rPr>
        <w:t xml:space="preserve"> these </w:t>
      </w:r>
      <w:r w:rsidRPr="004525DA">
        <w:rPr>
          <w:rStyle w:val="StyleUnderline"/>
          <w:sz w:val="24"/>
          <w:szCs w:val="24"/>
          <w:highlight w:val="cyan"/>
        </w:rPr>
        <w:t>challenges</w:t>
      </w:r>
      <w:r w:rsidRPr="00411F11">
        <w:rPr>
          <w:rStyle w:val="StyleUnderline"/>
          <w:sz w:val="24"/>
          <w:szCs w:val="24"/>
        </w:rPr>
        <w:t>.</w:t>
      </w:r>
      <w:r w:rsidRPr="001A43F7">
        <w:rPr>
          <w:sz w:val="16"/>
          <w:szCs w:val="24"/>
        </w:rPr>
        <w:t xml:space="preserve"> A total of </w:t>
      </w:r>
      <w:hyperlink r:id="rId33" w:tgtFrame="_blank" w:history="1">
        <w:r w:rsidRPr="001A43F7">
          <w:rPr>
            <w:rStyle w:val="Hyperlink"/>
            <w:sz w:val="16"/>
            <w:szCs w:val="24"/>
          </w:rPr>
          <w:t>154 WTO members</w:t>
        </w:r>
      </w:hyperlink>
      <w:r w:rsidRPr="001A43F7">
        <w:rPr>
          <w:sz w:val="16"/>
          <w:szCs w:val="24"/>
        </w:rPr>
        <w:t xml:space="preserve"> now support the agreement, which pledges investment in the simplification and modernization of the movement, release, and customs clearance of goods glo</w:t>
      </w:r>
      <w:r w:rsidRPr="00FB509A">
        <w:rPr>
          <w:sz w:val="16"/>
          <w:szCs w:val="24"/>
        </w:rPr>
        <w:t>bally.</w:t>
      </w:r>
      <w:r w:rsidRPr="00FB509A">
        <w:rPr>
          <w:rStyle w:val="StyleUnderline"/>
          <w:sz w:val="24"/>
          <w:szCs w:val="24"/>
        </w:rPr>
        <w:t xml:space="preserve"> It also aims to help low-income countries overcome</w:t>
      </w:r>
      <w:r w:rsidRPr="00411F11">
        <w:rPr>
          <w:rStyle w:val="StyleUnderline"/>
          <w:sz w:val="24"/>
          <w:szCs w:val="24"/>
        </w:rPr>
        <w:t xml:space="preserve"> these same </w:t>
      </w:r>
      <w:r w:rsidRPr="00FB509A">
        <w:rPr>
          <w:rStyle w:val="StyleUnderline"/>
          <w:sz w:val="24"/>
          <w:szCs w:val="24"/>
        </w:rPr>
        <w:t>barriers</w:t>
      </w:r>
      <w:r w:rsidRPr="00411F11">
        <w:rPr>
          <w:rStyle w:val="StyleUnderline"/>
          <w:sz w:val="24"/>
          <w:szCs w:val="24"/>
        </w:rPr>
        <w:t xml:space="preserve"> through technical assistance and capacity building</w:t>
      </w:r>
      <w:r w:rsidRPr="001A43F7">
        <w:rPr>
          <w:sz w:val="16"/>
          <w:szCs w:val="24"/>
        </w:rPr>
        <w:t xml:space="preserve">. The </w:t>
      </w:r>
      <w:hyperlink r:id="rId34" w:history="1">
        <w:r w:rsidRPr="001A43F7">
          <w:rPr>
            <w:rStyle w:val="Hyperlink"/>
            <w:sz w:val="16"/>
            <w:szCs w:val="24"/>
          </w:rPr>
          <w:t>Global Alliance for Trade Facilitation</w:t>
        </w:r>
      </w:hyperlink>
      <w:r w:rsidRPr="001A43F7">
        <w:rPr>
          <w:sz w:val="16"/>
          <w:szCs w:val="24"/>
        </w:rPr>
        <w:t xml:space="preserve"> has made good progress in identifying barriers to vaccine equity and introducing solutions. </w:t>
      </w:r>
      <w:r w:rsidRPr="004525DA">
        <w:rPr>
          <w:rStyle w:val="StyleUnderline"/>
          <w:sz w:val="24"/>
          <w:szCs w:val="24"/>
          <w:highlight w:val="cyan"/>
        </w:rPr>
        <w:t xml:space="preserve">In </w:t>
      </w:r>
      <w:hyperlink r:id="rId35" w:tgtFrame="_blank" w:history="1">
        <w:r w:rsidRPr="004525DA">
          <w:rPr>
            <w:rStyle w:val="StyleUnderline"/>
            <w:sz w:val="24"/>
            <w:szCs w:val="24"/>
            <w:highlight w:val="cyan"/>
          </w:rPr>
          <w:t>Mozambique</w:t>
        </w:r>
      </w:hyperlink>
      <w:r w:rsidRPr="00411F11">
        <w:rPr>
          <w:rStyle w:val="StyleUnderline"/>
          <w:sz w:val="24"/>
          <w:szCs w:val="24"/>
        </w:rPr>
        <w:t xml:space="preserve">, for example, the </w:t>
      </w:r>
      <w:r w:rsidRPr="004525DA">
        <w:rPr>
          <w:rStyle w:val="StyleUnderline"/>
          <w:sz w:val="24"/>
          <w:szCs w:val="24"/>
          <w:highlight w:val="cyan"/>
        </w:rPr>
        <w:t>alliance is working to digitalize pre-shipment authorization for vaccine imports</w:t>
      </w:r>
      <w:r w:rsidRPr="00411F11">
        <w:rPr>
          <w:rStyle w:val="StyleUnderline"/>
          <w:sz w:val="24"/>
          <w:szCs w:val="24"/>
        </w:rPr>
        <w:t xml:space="preserve"> </w:t>
      </w:r>
      <w:r w:rsidRPr="001A43F7">
        <w:rPr>
          <w:sz w:val="16"/>
          <w:szCs w:val="24"/>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6" w:tgtFrame="_blank" w:history="1">
        <w:r w:rsidRPr="001A43F7">
          <w:rPr>
            <w:rStyle w:val="Hyperlink"/>
            <w:sz w:val="16"/>
            <w:szCs w:val="24"/>
          </w:rPr>
          <w:t>challenges associated with implementing</w:t>
        </w:r>
      </w:hyperlink>
      <w:r w:rsidRPr="001A43F7">
        <w:rPr>
          <w:sz w:val="16"/>
          <w:szCs w:val="24"/>
        </w:rPr>
        <w:t xml:space="preserve"> the Trade Facilitation Agreement, such as changing domestic legislation and involving the private sector. Lower-income countries and </w:t>
      </w:r>
      <w:r w:rsidRPr="00411F11">
        <w:rPr>
          <w:rStyle w:val="StyleUnderline"/>
          <w:sz w:val="24"/>
          <w:szCs w:val="24"/>
        </w:rPr>
        <w:t xml:space="preserve">LDCs have flagged a need around human resources and training, legal assistance, and the acquisition of information and communication technologies. </w:t>
      </w:r>
      <w:r w:rsidRPr="004525DA">
        <w:rPr>
          <w:rStyle w:val="StyleUnderline"/>
          <w:sz w:val="24"/>
          <w:szCs w:val="24"/>
          <w:highlight w:val="cyan"/>
        </w:rPr>
        <w:t>3. Commit to Aid for Trade For LDCs</w:t>
      </w:r>
      <w:r w:rsidRPr="00411F11">
        <w:rPr>
          <w:rStyle w:val="StyleUnderline"/>
          <w:sz w:val="24"/>
          <w:szCs w:val="24"/>
        </w:rPr>
        <w:t xml:space="preserve"> to participate fairly in global vaccine supply chains</w:t>
      </w:r>
      <w:r w:rsidRPr="001A43F7">
        <w:rPr>
          <w:sz w:val="16"/>
          <w:szCs w:val="24"/>
        </w:rPr>
        <w:t xml:space="preserve"> —</w:t>
      </w:r>
      <w:r w:rsidRPr="00411F11">
        <w:rPr>
          <w:rStyle w:val="StyleUnderline"/>
          <w:sz w:val="24"/>
          <w:szCs w:val="24"/>
        </w:rPr>
        <w:t xml:space="preserve"> </w:t>
      </w:r>
      <w:r w:rsidRPr="004525DA">
        <w:rPr>
          <w:rStyle w:val="StyleUnderline"/>
          <w:sz w:val="24"/>
          <w:szCs w:val="24"/>
          <w:highlight w:val="cyan"/>
        </w:rPr>
        <w:t>as importers or exporters</w:t>
      </w:r>
      <w:r w:rsidRPr="001A43F7">
        <w:rPr>
          <w:sz w:val="16"/>
          <w:szCs w:val="24"/>
        </w:rPr>
        <w:t xml:space="preserve"> of inputs and finished products — </w:t>
      </w:r>
      <w:r w:rsidRPr="004525DA">
        <w:rPr>
          <w:rStyle w:val="StyleUnderline"/>
          <w:sz w:val="24"/>
          <w:szCs w:val="24"/>
          <w:highlight w:val="cyan"/>
        </w:rPr>
        <w:t>they need financial and technical assistance</w:t>
      </w:r>
      <w:r w:rsidRPr="00411F11">
        <w:rPr>
          <w:rStyle w:val="StyleUnderline"/>
          <w:sz w:val="24"/>
          <w:szCs w:val="24"/>
        </w:rPr>
        <w:t xml:space="preserve"> to strengthen their </w:t>
      </w:r>
      <w:hyperlink r:id="rId37" w:history="1">
        <w:r w:rsidRPr="00411F11">
          <w:rPr>
            <w:rStyle w:val="StyleUnderline"/>
            <w:sz w:val="24"/>
            <w:szCs w:val="24"/>
          </w:rPr>
          <w:t>productive capacity</w:t>
        </w:r>
      </w:hyperlink>
      <w:r w:rsidRPr="00411F11">
        <w:rPr>
          <w:rStyle w:val="StyleUnderline"/>
          <w:sz w:val="24"/>
          <w:szCs w:val="24"/>
        </w:rPr>
        <w:t xml:space="preserve">, streamline their cross-border standards and processes, and improve their logistics infrastructure and </w:t>
      </w:r>
      <w:hyperlink r:id="rId38" w:tgtFrame="_blank" w:history="1">
        <w:r w:rsidRPr="00411F11">
          <w:rPr>
            <w:rStyle w:val="StyleUnderline"/>
            <w:sz w:val="24"/>
            <w:szCs w:val="24"/>
          </w:rPr>
          <w:t>technological know-how</w:t>
        </w:r>
      </w:hyperlink>
      <w:r w:rsidRPr="00411F11">
        <w:rPr>
          <w:rStyle w:val="StyleUnderline"/>
          <w:sz w:val="24"/>
          <w:szCs w:val="24"/>
        </w:rPr>
        <w:t xml:space="preserve">. </w:t>
      </w:r>
      <w:r w:rsidRPr="001A43F7">
        <w:rPr>
          <w:sz w:val="16"/>
          <w:szCs w:val="24"/>
        </w:rPr>
        <w:t xml:space="preserve">The Aid for Trade initiative exists to provide that support — but can only deliver if donor countries maintain or increase their official development assistance, or ODA. Preliminary figures from the </w:t>
      </w:r>
      <w:hyperlink r:id="rId39" w:history="1">
        <w:r w:rsidRPr="001A43F7">
          <w:rPr>
            <w:rStyle w:val="Hyperlink"/>
            <w:sz w:val="16"/>
            <w:szCs w:val="24"/>
          </w:rPr>
          <w:t>Organisation for Economic Co-operation and Development</w:t>
        </w:r>
      </w:hyperlink>
      <w:r w:rsidRPr="001A43F7">
        <w:rPr>
          <w:sz w:val="16"/>
          <w:szCs w:val="24"/>
        </w:rPr>
        <w:t xml:space="preserve"> show that </w:t>
      </w:r>
      <w:hyperlink r:id="rId40" w:history="1">
        <w:r w:rsidRPr="001A43F7">
          <w:rPr>
            <w:rStyle w:val="Hyperlink"/>
            <w:sz w:val="16"/>
            <w:szCs w:val="24"/>
          </w:rPr>
          <w:t>Development Assistance Committee</w:t>
        </w:r>
      </w:hyperlink>
      <w:r w:rsidRPr="001A43F7">
        <w:rPr>
          <w:sz w:val="16"/>
          <w:szCs w:val="24"/>
        </w:rPr>
        <w:t xml:space="preserve"> members </w:t>
      </w:r>
      <w:hyperlink r:id="rId41" w:history="1">
        <w:r w:rsidRPr="001A43F7">
          <w:rPr>
            <w:rStyle w:val="Hyperlink"/>
            <w:sz w:val="16"/>
            <w:szCs w:val="24"/>
          </w:rPr>
          <w:t>expanded their ODA by $10 billion</w:t>
        </w:r>
      </w:hyperlink>
      <w:r w:rsidRPr="001A43F7">
        <w:rPr>
          <w:sz w:val="16"/>
          <w:szCs w:val="24"/>
        </w:rPr>
        <w:t xml:space="preserve"> between 2019 and 2020, mostly as part of their COVID-19 response. However, with several government donors having reprogrammed their aid budgets to focus on immediate health priorities, </w:t>
      </w:r>
      <w:hyperlink r:id="rId42" w:tgtFrame="_blank" w:history="1">
        <w:r w:rsidRPr="001A43F7">
          <w:rPr>
            <w:rStyle w:val="Hyperlink"/>
            <w:sz w:val="16"/>
            <w:szCs w:val="24"/>
          </w:rPr>
          <w:t>fears are growing</w:t>
        </w:r>
      </w:hyperlink>
      <w:r w:rsidRPr="001A43F7">
        <w:rPr>
          <w:sz w:val="16"/>
          <w:szCs w:val="24"/>
        </w:rPr>
        <w:t xml:space="preserve"> that their overall ODA may also be slashed — and, with this, their support for Aid for Trade. The generosity of some countries provides hope. Norway, for example, recently stepped up to help plug such gaps with </w:t>
      </w:r>
      <w:hyperlink r:id="rId43" w:tgtFrame="_blank" w:history="1">
        <w:r w:rsidRPr="001A43F7">
          <w:rPr>
            <w:rStyle w:val="Hyperlink"/>
            <w:sz w:val="16"/>
            <w:szCs w:val="24"/>
          </w:rPr>
          <w:t>45 million Norwegian kroner</w:t>
        </w:r>
      </w:hyperlink>
      <w:r w:rsidRPr="001A43F7">
        <w:rPr>
          <w:sz w:val="16"/>
          <w:szCs w:val="24"/>
        </w:rPr>
        <w:t xml:space="preserve"> of additional funding for the WTO-backed </w:t>
      </w:r>
      <w:hyperlink r:id="rId44" w:history="1">
        <w:r w:rsidRPr="001A43F7">
          <w:rPr>
            <w:rStyle w:val="Hyperlink"/>
            <w:sz w:val="16"/>
            <w:szCs w:val="24"/>
          </w:rPr>
          <w:t>Enhanced Integrated Framework</w:t>
        </w:r>
      </w:hyperlink>
      <w:r w:rsidRPr="001A43F7">
        <w:rPr>
          <w:sz w:val="16"/>
          <w:szCs w:val="24"/>
        </w:rPr>
        <w:t>, a global Aid for Trade program that aims to reduce poverty.</w:t>
      </w:r>
      <w:r w:rsidRPr="00411F11">
        <w:rPr>
          <w:rStyle w:val="StyleUnderline"/>
          <w:sz w:val="24"/>
          <w:szCs w:val="24"/>
        </w:rPr>
        <w:t xml:space="preserve"> </w:t>
      </w:r>
      <w:r w:rsidRPr="004525DA">
        <w:rPr>
          <w:rStyle w:val="StyleUnderline"/>
          <w:sz w:val="24"/>
          <w:szCs w:val="24"/>
          <w:highlight w:val="cyan"/>
        </w:rPr>
        <w:t>4. Invest in preparedness In 2019</w:t>
      </w:r>
      <w:r w:rsidRPr="001A43F7">
        <w:rPr>
          <w:sz w:val="16"/>
          <w:szCs w:val="24"/>
        </w:rPr>
        <w:t xml:space="preserve">, only </w:t>
      </w:r>
      <w:hyperlink r:id="rId45" w:tgtFrame="_blank" w:history="1">
        <w:r w:rsidRPr="001A43F7">
          <w:rPr>
            <w:rStyle w:val="Hyperlink"/>
            <w:sz w:val="16"/>
            <w:szCs w:val="24"/>
          </w:rPr>
          <w:t>$374 million</w:t>
        </w:r>
      </w:hyperlink>
      <w:r w:rsidRPr="001A43F7">
        <w:rPr>
          <w:sz w:val="16"/>
          <w:szCs w:val="24"/>
        </w:rPr>
        <w:t xml:space="preserve"> — or </w:t>
      </w:r>
      <w:r w:rsidRPr="004525DA">
        <w:rPr>
          <w:rStyle w:val="StyleUnderline"/>
          <w:sz w:val="24"/>
          <w:szCs w:val="24"/>
          <w:highlight w:val="cyan"/>
        </w:rPr>
        <w:t>less than 1%</w:t>
      </w:r>
      <w:r w:rsidRPr="00FB509A">
        <w:rPr>
          <w:rStyle w:val="StyleUnderline"/>
          <w:sz w:val="24"/>
          <w:szCs w:val="24"/>
        </w:rPr>
        <w:t xml:space="preserve"> — </w:t>
      </w:r>
      <w:r w:rsidRPr="004525DA">
        <w:rPr>
          <w:rStyle w:val="StyleUnderline"/>
          <w:sz w:val="24"/>
          <w:szCs w:val="24"/>
          <w:highlight w:val="cyan"/>
        </w:rPr>
        <w:t>of the</w:t>
      </w:r>
      <w:r w:rsidRPr="00FB509A">
        <w:rPr>
          <w:rStyle w:val="StyleUnderline"/>
          <w:sz w:val="24"/>
          <w:szCs w:val="24"/>
        </w:rPr>
        <w:t xml:space="preserve"> world’s total </w:t>
      </w:r>
      <w:r w:rsidRPr="004525DA">
        <w:rPr>
          <w:rStyle w:val="StyleUnderline"/>
          <w:sz w:val="24"/>
          <w:szCs w:val="24"/>
          <w:highlight w:val="cyan"/>
        </w:rPr>
        <w:t>development assistance for health was spent on pandemic preparedness.</w:t>
      </w:r>
      <w:r w:rsidRPr="00411F11">
        <w:rPr>
          <w:rStyle w:val="StyleUnderline"/>
          <w:sz w:val="24"/>
          <w:szCs w:val="24"/>
        </w:rPr>
        <w:t xml:space="preserve"> </w:t>
      </w:r>
      <w:r w:rsidRPr="001A43F7">
        <w:rPr>
          <w:sz w:val="16"/>
          <w:szCs w:val="24"/>
        </w:rPr>
        <w:t xml:space="preserve">Within months, </w:t>
      </w:r>
      <w:r w:rsidRPr="004525DA">
        <w:rPr>
          <w:rStyle w:val="StyleUnderline"/>
          <w:sz w:val="24"/>
          <w:szCs w:val="24"/>
          <w:highlight w:val="cyan"/>
        </w:rPr>
        <w:t>the</w:t>
      </w:r>
      <w:r w:rsidRPr="00411F11">
        <w:rPr>
          <w:rStyle w:val="StyleUnderline"/>
          <w:sz w:val="24"/>
          <w:szCs w:val="24"/>
        </w:rPr>
        <w:t xml:space="preserve"> </w:t>
      </w:r>
      <w:r w:rsidRPr="004525DA">
        <w:rPr>
          <w:rStyle w:val="StyleUnderline"/>
          <w:sz w:val="24"/>
          <w:szCs w:val="24"/>
          <w:highlight w:val="cyan"/>
        </w:rPr>
        <w:t>consequences of that</w:t>
      </w:r>
      <w:r w:rsidRPr="00411F11">
        <w:rPr>
          <w:rStyle w:val="StyleUnderline"/>
          <w:sz w:val="24"/>
          <w:szCs w:val="24"/>
        </w:rPr>
        <w:t xml:space="preserve"> underinvestment </w:t>
      </w:r>
      <w:r w:rsidRPr="004525DA">
        <w:rPr>
          <w:rStyle w:val="StyleUnderline"/>
          <w:sz w:val="24"/>
          <w:szCs w:val="24"/>
          <w:highlight w:val="cyan"/>
        </w:rPr>
        <w:t>became clear.</w:t>
      </w:r>
      <w:r w:rsidRPr="001A43F7">
        <w:rPr>
          <w:sz w:val="16"/>
          <w:szCs w:val="24"/>
        </w:rPr>
        <w:t xml:space="preserve"> Integrating lower-income countries and LDCs into global and regional </w:t>
      </w:r>
      <w:hyperlink r:id="rId46" w:tgtFrame="_blank" w:history="1">
        <w:r w:rsidRPr="001A43F7">
          <w:rPr>
            <w:rStyle w:val="Hyperlink"/>
            <w:sz w:val="16"/>
            <w:szCs w:val="24"/>
          </w:rPr>
          <w:t>pharmaceutical value chains</w:t>
        </w:r>
      </w:hyperlink>
      <w:r w:rsidRPr="001A43F7">
        <w:rPr>
          <w:sz w:val="16"/>
          <w:szCs w:val="24"/>
        </w:rPr>
        <w:t xml:space="preserve"> is vital for ensuring the world is better prepared next time. </w:t>
      </w:r>
      <w:r w:rsidRPr="00411F11">
        <w:rPr>
          <w:rStyle w:val="StyleUnderline"/>
          <w:sz w:val="24"/>
          <w:szCs w:val="24"/>
        </w:rPr>
        <w:t xml:space="preserve">Directing increased aid to help these countries become </w:t>
      </w:r>
      <w:hyperlink r:id="rId47" w:tgtFrame="_blank" w:history="1">
        <w:r w:rsidRPr="00411F11">
          <w:rPr>
            <w:rStyle w:val="StyleUnderline"/>
            <w:sz w:val="24"/>
            <w:szCs w:val="24"/>
          </w:rPr>
          <w:t>producers and exporters</w:t>
        </w:r>
      </w:hyperlink>
      <w:r w:rsidRPr="00411F11">
        <w:rPr>
          <w:rStyle w:val="StyleUnderline"/>
          <w:sz w:val="24"/>
          <w:szCs w:val="24"/>
        </w:rPr>
        <w:t xml:space="preserve"> of medical equipment and vaccines has never been more needed.</w:t>
      </w:r>
      <w:r w:rsidRPr="001A43F7">
        <w:rPr>
          <w:sz w:val="16"/>
          <w:szCs w:val="24"/>
        </w:rPr>
        <w:t xml:space="preserve"> LDCs would not only receive more of the </w:t>
      </w:r>
      <w:hyperlink r:id="rId48" w:tgtFrame="_blank" w:history="1">
        <w:r w:rsidRPr="001A43F7">
          <w:rPr>
            <w:rStyle w:val="Hyperlink"/>
            <w:sz w:val="16"/>
            <w:szCs w:val="24"/>
          </w:rPr>
          <w:t>vaccines and therapeutics they need now</w:t>
        </w:r>
      </w:hyperlink>
      <w:r w:rsidRPr="001A43F7">
        <w:rPr>
          <w:sz w:val="16"/>
          <w:szCs w:val="24"/>
        </w:rPr>
        <w:t xml:space="preserve"> but could actively contribute to the global response when the next pandemic inevitably hits.</w:t>
      </w:r>
    </w:p>
    <w:p w14:paraId="2387A7C4" w14:textId="0D00AAD6" w:rsidR="00DF3E1C" w:rsidRDefault="00DF3E1C" w:rsidP="00DF3E1C">
      <w:pPr>
        <w:pStyle w:val="Heading1"/>
      </w:pPr>
      <w:r>
        <w:t>Case</w:t>
      </w:r>
    </w:p>
    <w:p w14:paraId="530E1708" w14:textId="3FFF19CE" w:rsidR="00DF3E1C" w:rsidRPr="00030157" w:rsidRDefault="00DF3E1C" w:rsidP="00030157">
      <w:pPr>
        <w:ind w:left="18" w:right="387"/>
        <w:rPr>
          <w:sz w:val="16"/>
        </w:rPr>
      </w:pPr>
    </w:p>
    <w:sectPr w:rsidR="00DF3E1C" w:rsidRPr="000301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yM7UwtbAwszSxNDFS0lEKTi0uzszPAykwrAUAthi0SSwAAAA="/>
    <w:docVar w:name="RibbonPointer" w:val="150407768"/>
    <w:docVar w:name="VerbatimVersion" w:val="5.1"/>
  </w:docVars>
  <w:rsids>
    <w:rsidRoot w:val="0081046F"/>
    <w:rsid w:val="000139A3"/>
    <w:rsid w:val="00030157"/>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949E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046F"/>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23A7"/>
    <w:rsid w:val="00B33C6D"/>
    <w:rsid w:val="00B4508F"/>
    <w:rsid w:val="00B55AD5"/>
    <w:rsid w:val="00B8057C"/>
    <w:rsid w:val="00BD6238"/>
    <w:rsid w:val="00BF593B"/>
    <w:rsid w:val="00BF773A"/>
    <w:rsid w:val="00BF7E81"/>
    <w:rsid w:val="00C13773"/>
    <w:rsid w:val="00C17CC8"/>
    <w:rsid w:val="00C83417"/>
    <w:rsid w:val="00C9604F"/>
    <w:rsid w:val="00CA19AA"/>
    <w:rsid w:val="00CB259C"/>
    <w:rsid w:val="00CC5298"/>
    <w:rsid w:val="00CD736E"/>
    <w:rsid w:val="00CD798D"/>
    <w:rsid w:val="00CE161E"/>
    <w:rsid w:val="00CF59A8"/>
    <w:rsid w:val="00D325A9"/>
    <w:rsid w:val="00D36A8A"/>
    <w:rsid w:val="00D61409"/>
    <w:rsid w:val="00D6691E"/>
    <w:rsid w:val="00D71170"/>
    <w:rsid w:val="00DA1C92"/>
    <w:rsid w:val="00DA25D4"/>
    <w:rsid w:val="00DA6538"/>
    <w:rsid w:val="00DC2778"/>
    <w:rsid w:val="00DF3E1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7B2D"/>
  <w15:chartTrackingRefBased/>
  <w15:docId w15:val="{5AE9D35D-B852-4672-909D-D83E1B94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23A7"/>
    <w:rPr>
      <w:rFonts w:ascii="Calibri" w:hAnsi="Calibri" w:cs="Calibri"/>
    </w:rPr>
  </w:style>
  <w:style w:type="paragraph" w:styleId="Heading1">
    <w:name w:val="heading 1"/>
    <w:aliases w:val="Pocket"/>
    <w:basedOn w:val="Normal"/>
    <w:next w:val="Normal"/>
    <w:link w:val="Heading1Char"/>
    <w:qFormat/>
    <w:rsid w:val="00B22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23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23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B223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2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3A7"/>
  </w:style>
  <w:style w:type="character" w:customStyle="1" w:styleId="Heading1Char">
    <w:name w:val="Heading 1 Char"/>
    <w:aliases w:val="Pocket Char"/>
    <w:basedOn w:val="DefaultParagraphFont"/>
    <w:link w:val="Heading1"/>
    <w:rsid w:val="00B223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23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23A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B223A7"/>
    <w:rPr>
      <w:rFonts w:ascii="Calibri" w:eastAsiaTheme="majorEastAsia" w:hAnsi="Calibri"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B223A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23A7"/>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B223A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223A7"/>
    <w:rPr>
      <w:color w:val="auto"/>
      <w:u w:val="none"/>
    </w:rPr>
  </w:style>
  <w:style w:type="character" w:styleId="FollowedHyperlink">
    <w:name w:val="FollowedHyperlink"/>
    <w:basedOn w:val="DefaultParagraphFont"/>
    <w:uiPriority w:val="99"/>
    <w:semiHidden/>
    <w:unhideWhenUsed/>
    <w:rsid w:val="00B223A7"/>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2,Debate Text"/>
    <w:basedOn w:val="Heading1"/>
    <w:link w:val="Hyperlink"/>
    <w:autoRedefine/>
    <w:uiPriority w:val="99"/>
    <w:qFormat/>
    <w:rsid w:val="00DF3E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F3E1C"/>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bdr w:val="single" w:sz="8" w:space="0" w:color="auto"/>
    </w:rPr>
  </w:style>
  <w:style w:type="paragraph" w:styleId="NormalWeb">
    <w:name w:val="Normal (Web)"/>
    <w:basedOn w:val="Normal"/>
    <w:uiPriority w:val="99"/>
    <w:unhideWhenUsed/>
    <w:rsid w:val="00DF3E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rr.senate.gov/press/releases/burr-statement-on-intellectual-property-protections-for-covid-19-vaccines" TargetMode="External"/><Relationship Id="rId18" Type="http://schemas.openxmlformats.org/officeDocument/2006/relationships/hyperlink" Target="https://www.devex.com/organizations/world-health-organization-who-30562" TargetMode="External"/><Relationship Id="rId26" Type="http://schemas.openxmlformats.org/officeDocument/2006/relationships/hyperlink" Target="https://www.devex.com/news/wto-council-offers-hope-for-trips-vaccine-proposal-100125" TargetMode="External"/><Relationship Id="rId39" Type="http://schemas.openxmlformats.org/officeDocument/2006/relationships/hyperlink" Target="https://www.devex.com/organizations/organisation-for-economic-co-operation-and-development-oecd-29872" TargetMode="External"/><Relationship Id="rId21" Type="http://schemas.openxmlformats.org/officeDocument/2006/relationships/hyperlink" Target="https://www.un.org/development/desa/dpad/2021/major-study-on-covid-19-impact-on-ldcs-released/" TargetMode="External"/><Relationship Id="rId34" Type="http://schemas.openxmlformats.org/officeDocument/2006/relationships/hyperlink" Target="https://www.devex.com/organizations/global-alliance-for-trade-facilitation-102992" TargetMode="External"/><Relationship Id="rId42" Type="http://schemas.openxmlformats.org/officeDocument/2006/relationships/hyperlink" Target="https://www.weforum.org/agenda/2021/01/helping-small-businesses-build-resilience/" TargetMode="External"/><Relationship Id="rId47" Type="http://schemas.openxmlformats.org/officeDocument/2006/relationships/hyperlink" Target="https://www.bloomberg.com/news/articles/2021-07-26/africa-must-build-vaccine-production-capacity-wto-chief-says" TargetMode="External"/><Relationship Id="rId50" Type="http://schemas.openxmlformats.org/officeDocument/2006/relationships/theme" Target="theme/theme1.xml"/><Relationship Id="rId7" Type="http://schemas.openxmlformats.org/officeDocument/2006/relationships/hyperlink" Target="https://regenerationmag.org/communism-and-climate-change-a-dual-power-approach/%5d%20KZaidi" TargetMode="External"/><Relationship Id="rId2" Type="http://schemas.openxmlformats.org/officeDocument/2006/relationships/numbering" Target="numbering.xml"/><Relationship Id="rId16" Type="http://schemas.openxmlformats.org/officeDocument/2006/relationships/hyperlink" Target="https://ourworldindata.org/covid-vaccinations" TargetMode="External"/><Relationship Id="rId29" Type="http://schemas.openxmlformats.org/officeDocument/2006/relationships/hyperlink" Target="https://unctad.org/news/export-restrictions-do-not-help-fight-covid-19" TargetMode="External"/><Relationship Id="rId11" Type="http://schemas.openxmlformats.org/officeDocument/2006/relationships/hyperlink" Target="https://www.bio.org/sites/default/files/2021-05/Letter%20to%20President%20Joseph%20Biden%20-%20May%203%202021_0.pdf" TargetMode="External"/><Relationship Id="rId24" Type="http://schemas.openxmlformats.org/officeDocument/2006/relationships/hyperlink" Target="https://observatoryihr.org/news/covid-19-vaccine-distribution-highlights-social-inequality/" TargetMode="External"/><Relationship Id="rId32" Type="http://schemas.openxmlformats.org/officeDocument/2006/relationships/hyperlink" Target="https://www.wto.org/english/tratop_e/tradfa_e/tradfa_e.htm" TargetMode="External"/><Relationship Id="rId37" Type="http://schemas.openxmlformats.org/officeDocument/2006/relationships/hyperlink" Target="https://www.devex.com/news/cepi-ceo-concerted-effort-needed-to-build-lmic-vaccine-manufacturing-100013" TargetMode="External"/><Relationship Id="rId40" Type="http://schemas.openxmlformats.org/officeDocument/2006/relationships/hyperlink" Target="https://www.devex.com/organizations/development-assistance-committee-dac-100607" TargetMode="External"/><Relationship Id="rId45" Type="http://schemas.openxmlformats.org/officeDocument/2006/relationships/hyperlink" Target="http://www.healthdata.org/sites/default/files/files/policy_report/FGH/2020/FGH_2019_Interior_Final_Online_2020.09.18.pdf" TargetMode="External"/><Relationship Id="rId5" Type="http://schemas.openxmlformats.org/officeDocument/2006/relationships/webSettings" Target="webSettings.xml"/><Relationship Id="rId15" Type="http://schemas.openxmlformats.org/officeDocument/2006/relationships/hyperlink" Target="https://ourworldindata.org/covid-vaccinations" TargetMode="External"/><Relationship Id="rId23" Type="http://schemas.openxmlformats.org/officeDocument/2006/relationships/hyperlink" Target="https://news.un.org/en/story/2021/05/1091732" TargetMode="External"/><Relationship Id="rId28" Type="http://schemas.openxmlformats.org/officeDocument/2006/relationships/hyperlink" Target="https://www.devex.com/news/india-crisis-puts-covax-150-million-doses-behind-schedule-99860" TargetMode="External"/><Relationship Id="rId36" Type="http://schemas.openxmlformats.org/officeDocument/2006/relationships/hyperlink" Target="https://www.wto-ilibrary.org/trade-facilitation-and-customs-valuation/world-trade-report-2015_f2985d96-en" TargetMode="External"/><Relationship Id="rId49" Type="http://schemas.openxmlformats.org/officeDocument/2006/relationships/fontTable" Target="fontTable.xml"/><Relationship Id="rId10" Type="http://schemas.openxmlformats.org/officeDocument/2006/relationships/hyperlink" Target="https://www.whitehouse.gov/briefing-room/speeches-remarks/2021/04/28/remarks-as-prepared-for-delivery-by-president-biden-address-to-a-joint-session-of-congress/" TargetMode="External"/><Relationship Id="rId19"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31" Type="http://schemas.openxmlformats.org/officeDocument/2006/relationships/hyperlink" Target="https://www.devex.com/organizations/world-trade-organization-wto-44694" TargetMode="External"/><Relationship Id="rId44" Type="http://schemas.openxmlformats.org/officeDocument/2006/relationships/hyperlink" Target="https://www.devex.com/organizations/enhanced-integrated-framework-eif-78046" TargetMode="External"/><Relationship Id="rId4" Type="http://schemas.openxmlformats.org/officeDocument/2006/relationships/settings" Target="settings.xml"/><Relationship Id="rId9" Type="http://schemas.openxmlformats.org/officeDocument/2006/relationships/hyperlink" Target="https://www.bloomberg.com/news/articles/2021-05-06/wto-enters-covid-19-vaccine-standoff-with-a-compromise-proposal" TargetMode="External"/><Relationship Id="rId14" Type="http://schemas.openxmlformats.org/officeDocument/2006/relationships/hyperlink" Target="https://www.devex.com/news/authors/1581504" TargetMode="External"/><Relationship Id="rId22" Type="http://schemas.openxmlformats.org/officeDocument/2006/relationships/hyperlink" Target="https://www.wto.org/english/news_e/news21_e/gc_05may21_e.htm" TargetMode="External"/><Relationship Id="rId27" Type="http://schemas.openxmlformats.org/officeDocument/2006/relationships/hyperlink" Target="https://www.who.int/news/item/13-06-2021-g7-announces-pledges-of-870-million-covid-19-vaccine-doses-of-which-at-least-half-to-be-delivered-by-the-end-of-2021" TargetMode="External"/><Relationship Id="rId30" Type="http://schemas.openxmlformats.org/officeDocument/2006/relationships/hyperlink" Target="https://www.devex.com/news/the-cold-chain-storage-challenge-99869" TargetMode="External"/><Relationship Id="rId35" Type="http://schemas.openxmlformats.org/officeDocument/2006/relationships/hyperlink" Target="https://www.tradefacilitation.org/article/two-new-mozambique-projects-aim-to-ease-access-to-vaccines-medical-products/" TargetMode="External"/><Relationship Id="rId43" Type="http://schemas.openxmlformats.org/officeDocument/2006/relationships/hyperlink" Target="https://www.wto.org/english/news_e/news21_e/if_22jun21_e.htm" TargetMode="External"/><Relationship Id="rId48" Type="http://schemas.openxmlformats.org/officeDocument/2006/relationships/hyperlink" Target="https://trade4devnews.enhancedif.org/en/op-ed/access-denied-ensuring-vaccines-worlds-poorest-countries" TargetMode="External"/><Relationship Id="rId8" Type="http://schemas.openxmlformats.org/officeDocument/2006/relationships/hyperlink" Target="http://www2.itif.org/2020-biopharma-competitiveness.pdf" TargetMode="External"/><Relationship Id="rId3" Type="http://schemas.openxmlformats.org/officeDocument/2006/relationships/styles" Target="styles.xml"/><Relationship Id="rId12" Type="http://schemas.openxmlformats.org/officeDocument/2006/relationships/hyperlink" Target="https://www.tillis.senate.gov/2021/5/tillis-and-cotton-statement-on-president-biden-s-disastrous-decision-to-support-the-trips-waiver" TargetMode="External"/><Relationship Id="rId17" Type="http://schemas.openxmlformats.org/officeDocument/2006/relationships/hyperlink" Target="https://news.un.org/en/story/2021/07/1095152" TargetMode="External"/><Relationship Id="rId25" Type="http://schemas.openxmlformats.org/officeDocument/2006/relationships/hyperlink" Target="https://www.devex.com/news/wto-chief-to-g-20-donate-2-3b-more-covid-19-vaccine-doses-100306" TargetMode="External"/><Relationship Id="rId33" Type="http://schemas.openxmlformats.org/officeDocument/2006/relationships/hyperlink" Target="https://www.tfafacility.org/ratifications" TargetMode="External"/><Relationship Id="rId38" Type="http://schemas.openxmlformats.org/officeDocument/2006/relationships/hyperlink" Target="https://www.wto.org/english/news_e/news21_e/dgno_21may21_e.htm" TargetMode="External"/><Relationship Id="rId46" Type="http://schemas.openxmlformats.org/officeDocument/2006/relationships/hyperlink" Target="https://unctad.org/news/unctad-report-says-least-developed-countries-position-improve-access-medicines-through-local-0" TargetMode="External"/><Relationship Id="rId20" Type="http://schemas.openxmlformats.org/officeDocument/2006/relationships/hyperlink" Target="https://apps.who.int/iris/bitstream/handle/10665/342715/OEW28-0511072021.pdf" TargetMode="External"/><Relationship Id="rId41" Type="http://schemas.openxmlformats.org/officeDocument/2006/relationships/hyperlink" Target="https://www.devex.com/news/what-to-make-of-the-2020-dac-stats-99641" TargetMode="External"/><Relationship Id="rId1" Type="http://schemas.openxmlformats.org/officeDocument/2006/relationships/customXml" Target="../customXml/item1.xml"/><Relationship Id="rId6" Type="http://schemas.openxmlformats.org/officeDocument/2006/relationships/hyperlink" Target="http://www.commondreams.org/views/2008/07/29/derail-doha-save-clim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12867</Words>
  <Characters>73343</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7</cp:revision>
  <dcterms:created xsi:type="dcterms:W3CDTF">2021-10-09T14:58:00Z</dcterms:created>
  <dcterms:modified xsi:type="dcterms:W3CDTF">2021-10-09T17:31:00Z</dcterms:modified>
</cp:coreProperties>
</file>