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B7434" w14:textId="70C4D8B1" w:rsidR="0008338A" w:rsidRDefault="0008338A" w:rsidP="0008338A">
      <w:pPr>
        <w:pStyle w:val="Heading1"/>
      </w:pPr>
      <w:r>
        <w:t>NC</w:t>
      </w:r>
    </w:p>
    <w:p w14:paraId="1949F12B" w14:textId="13CC04A9" w:rsidR="0008338A" w:rsidRDefault="0008338A" w:rsidP="0008338A">
      <w:pPr>
        <w:pStyle w:val="Heading2"/>
      </w:pPr>
      <w:r>
        <w:t>1</w:t>
      </w:r>
    </w:p>
    <w:p w14:paraId="4719F83C" w14:textId="182D34A9" w:rsidR="0008338A" w:rsidRDefault="0008338A" w:rsidP="0008338A">
      <w:pPr>
        <w:pStyle w:val="Heading4"/>
        <w:rPr>
          <w:rFonts w:cs="Calibri"/>
        </w:rPr>
      </w:pPr>
      <w:r>
        <w:rPr>
          <w:rFonts w:cs="Calibri"/>
        </w:rPr>
        <w:t xml:space="preserve">The meta-ethic is consistency with practical reason. </w:t>
      </w:r>
    </w:p>
    <w:p w14:paraId="4A54F1BC" w14:textId="77777777" w:rsidR="0008338A" w:rsidRPr="0055662F" w:rsidRDefault="0008338A" w:rsidP="0008338A"/>
    <w:p w14:paraId="37CA8E44" w14:textId="77777777" w:rsidR="0008338A" w:rsidRPr="005F04F4" w:rsidRDefault="0008338A" w:rsidP="0008338A">
      <w:pPr>
        <w:pStyle w:val="Heading4"/>
        <w:rPr>
          <w:rFonts w:cs="Calibri"/>
        </w:rPr>
      </w:pPr>
      <w:r w:rsidRPr="005F04F4">
        <w:rPr>
          <w:rFonts w:cs="Calibri"/>
        </w:rPr>
        <w:t xml:space="preserve">[1] Regress – we can always ask why we should follow a theory, </w:t>
      </w:r>
      <w:r>
        <w:rPr>
          <w:rFonts w:cs="Calibri"/>
        </w:rPr>
        <w:t>because we don’t have a starting point.</w:t>
      </w:r>
      <w:r w:rsidRPr="005F04F4">
        <w:rPr>
          <w:rFonts w:cs="Calibri"/>
        </w:rPr>
        <w:t xml:space="preserve"> Practical reason solves – When we ask why we should follow reason, we demand a reason, which concedes to the authority of reason itself</w:t>
      </w:r>
      <w:r>
        <w:rPr>
          <w:rFonts w:cs="Calibri"/>
        </w:rPr>
        <w:t>, so we have a starting point</w:t>
      </w:r>
    </w:p>
    <w:p w14:paraId="70C09FCA" w14:textId="77777777" w:rsidR="0008338A" w:rsidRPr="005F04F4" w:rsidRDefault="0008338A" w:rsidP="0008338A"/>
    <w:p w14:paraId="28BF0777" w14:textId="77777777" w:rsidR="0008338A" w:rsidRPr="005F04F4" w:rsidRDefault="0008338A" w:rsidP="0008338A">
      <w:pPr>
        <w:pStyle w:val="Heading4"/>
        <w:rPr>
          <w:rFonts w:eastAsia="Times New Roman" w:cs="Calibri"/>
        </w:rPr>
      </w:pPr>
      <w:r w:rsidRPr="005F04F4">
        <w:rPr>
          <w:rFonts w:eastAsia="Times New Roman" w:cs="Calibri"/>
          <w:color w:val="000000"/>
        </w:rPr>
        <w:t xml:space="preserve">[2] Action Theory – every action can be broken down to infinite amounts of movements, </w:t>
      </w:r>
      <w:r>
        <w:rPr>
          <w:rFonts w:cs="Calibri"/>
        </w:rPr>
        <w:t>o</w:t>
      </w:r>
      <w:r w:rsidRPr="005F04F4">
        <w:rPr>
          <w:rFonts w:cs="Calibri"/>
        </w:rPr>
        <w:t xml:space="preserve">nly reason can unify these movements because we use </w:t>
      </w:r>
      <w:r>
        <w:rPr>
          <w:rFonts w:cs="Calibri"/>
        </w:rPr>
        <w:t>it</w:t>
      </w:r>
      <w:r w:rsidRPr="005F04F4">
        <w:rPr>
          <w:rFonts w:cs="Calibri"/>
        </w:rPr>
        <w:t xml:space="preserve"> to achieve our goals, means</w:t>
      </w:r>
      <w:r w:rsidRPr="005F04F4">
        <w:rPr>
          <w:rFonts w:eastAsia="Times New Roman" w:cs="Calibri"/>
          <w:color w:val="000000"/>
        </w:rPr>
        <w:t xml:space="preserve"> all actions collapse to reason</w:t>
      </w:r>
      <w:r>
        <w:rPr>
          <w:rFonts w:eastAsia="Times New Roman" w:cs="Calibri"/>
          <w:color w:val="000000"/>
        </w:rPr>
        <w:t xml:space="preserve">. </w:t>
      </w:r>
    </w:p>
    <w:p w14:paraId="438E161B" w14:textId="77777777" w:rsidR="0008338A" w:rsidRDefault="0008338A" w:rsidP="0008338A"/>
    <w:p w14:paraId="3CF2D44A" w14:textId="77777777" w:rsidR="0008338A" w:rsidRPr="005F04F4" w:rsidRDefault="0008338A" w:rsidP="0008338A">
      <w:pPr>
        <w:pStyle w:val="Heading4"/>
      </w:pPr>
      <w:r>
        <w:t xml:space="preserve">[3] Use </w:t>
      </w:r>
      <w:proofErr w:type="spellStart"/>
      <w:r>
        <w:t>apriori</w:t>
      </w:r>
      <w:proofErr w:type="spellEnd"/>
      <w:r>
        <w:t xml:space="preserve"> knowledge </w:t>
      </w:r>
    </w:p>
    <w:p w14:paraId="4AC6E37D" w14:textId="77777777" w:rsidR="0008338A" w:rsidRPr="005F04F4" w:rsidRDefault="0008338A" w:rsidP="0008338A">
      <w:pPr>
        <w:pStyle w:val="Heading4"/>
        <w:rPr>
          <w:bCs/>
        </w:rPr>
      </w:pPr>
      <w:r w:rsidRPr="005F04F4">
        <w:t xml:space="preserve">[A] Representations of space – 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experience.  </w:t>
      </w:r>
    </w:p>
    <w:p w14:paraId="4B120CA0" w14:textId="77777777" w:rsidR="0008338A" w:rsidRPr="005F04F4" w:rsidRDefault="0008338A" w:rsidP="0008338A">
      <w:pPr>
        <w:pStyle w:val="Heading4"/>
      </w:pPr>
    </w:p>
    <w:p w14:paraId="0E7B2447" w14:textId="77777777" w:rsidR="0008338A" w:rsidRPr="005F04F4" w:rsidRDefault="0008338A" w:rsidP="0008338A">
      <w:pPr>
        <w:pStyle w:val="Heading4"/>
      </w:pPr>
      <w:r w:rsidRPr="005F04F4">
        <w:t>[</w:t>
      </w:r>
      <w:r>
        <w:t>B</w:t>
      </w:r>
      <w:r w:rsidRPr="005F04F4">
        <w:t xml:space="preserve">] Uncertainty – 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252B7C94" w14:textId="77777777" w:rsidR="0008338A" w:rsidRDefault="0008338A" w:rsidP="0008338A"/>
    <w:p w14:paraId="105709DE" w14:textId="77777777" w:rsidR="0008338A" w:rsidRPr="005F04F4" w:rsidRDefault="0008338A" w:rsidP="0008338A">
      <w:pPr>
        <w:pStyle w:val="Heading4"/>
      </w:pPr>
      <w:r>
        <w:t>[4] Freedom follows</w:t>
      </w:r>
    </w:p>
    <w:p w14:paraId="762243CA" w14:textId="77777777" w:rsidR="0008338A" w:rsidRDefault="0008338A" w:rsidP="0008338A">
      <w:pPr>
        <w:pStyle w:val="Heading4"/>
        <w:rPr>
          <w:rFonts w:cs="Calibri"/>
        </w:rPr>
      </w:pPr>
      <w:r>
        <w:rPr>
          <w:rFonts w:cs="Calibri"/>
        </w:rPr>
        <w:t xml:space="preserve">[A] </w:t>
      </w:r>
      <w:r w:rsidRPr="005F04F4">
        <w:rPr>
          <w:rFonts w:cs="Calibri"/>
        </w:rPr>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w:t>
      </w:r>
      <w:r>
        <w:rPr>
          <w:rFonts w:cs="Calibri"/>
        </w:rPr>
        <w:t xml:space="preserve">. </w:t>
      </w:r>
    </w:p>
    <w:p w14:paraId="1B8F9ACA" w14:textId="77777777" w:rsidR="0008338A" w:rsidRDefault="0008338A" w:rsidP="0008338A">
      <w:pPr>
        <w:pStyle w:val="Heading4"/>
      </w:pPr>
      <w:r>
        <w:t>[B] W</w:t>
      </w:r>
      <w:r w:rsidRPr="00072934">
        <w:t>e could not hold agents responsible for their actions if assume them to have the freedom to control their actions</w:t>
      </w:r>
      <w:r>
        <w:t xml:space="preserve">. </w:t>
      </w:r>
    </w:p>
    <w:p w14:paraId="6F31FB57" w14:textId="77777777" w:rsidR="0008338A" w:rsidRPr="005F04F4" w:rsidRDefault="0008338A" w:rsidP="0008338A"/>
    <w:p w14:paraId="6B842F24" w14:textId="77777777" w:rsidR="0008338A" w:rsidRPr="005F04F4" w:rsidRDefault="0008338A" w:rsidP="0008338A">
      <w:pPr>
        <w:pStyle w:val="Heading4"/>
        <w:rPr>
          <w:rFonts w:cs="Calibri"/>
        </w:rPr>
      </w:pPr>
      <w:r w:rsidRPr="005F04F4">
        <w:rPr>
          <w:rFonts w:cs="Calibri"/>
        </w:rPr>
        <w:t xml:space="preserve">Thus, the </w:t>
      </w:r>
      <w:r>
        <w:rPr>
          <w:rFonts w:cs="Calibri"/>
        </w:rPr>
        <w:t>standard</w:t>
      </w:r>
      <w:r w:rsidRPr="005F04F4">
        <w:rPr>
          <w:rFonts w:cs="Calibri"/>
        </w:rPr>
        <w:t xml:space="preserve"> is consistency with the categorical imperative. </w:t>
      </w:r>
    </w:p>
    <w:p w14:paraId="49115FB4" w14:textId="77777777" w:rsidR="0008338A" w:rsidRPr="005F04F4" w:rsidRDefault="0008338A" w:rsidP="0008338A"/>
    <w:p w14:paraId="3A915E53" w14:textId="77777777" w:rsidR="0008338A" w:rsidRPr="002E5F41" w:rsidRDefault="0008338A" w:rsidP="0008338A">
      <w:pPr>
        <w:pStyle w:val="Heading4"/>
        <w:rPr>
          <w:rFonts w:cs="Calibri"/>
        </w:rPr>
      </w:pPr>
      <w:r w:rsidRPr="005F04F4">
        <w:rPr>
          <w:rFonts w:cs="Calibri"/>
        </w:rPr>
        <w:t xml:space="preserve">Impact calc – </w:t>
      </w:r>
    </w:p>
    <w:p w14:paraId="75DC5923" w14:textId="77777777" w:rsidR="0008338A" w:rsidRDefault="0008338A" w:rsidP="0008338A">
      <w:pPr>
        <w:pStyle w:val="Heading4"/>
        <w:rPr>
          <w:rFonts w:cs="Calibri"/>
        </w:rPr>
      </w:pPr>
      <w:r w:rsidRPr="005F04F4">
        <w:rPr>
          <w:rFonts w:cs="Calibri"/>
        </w:rPr>
        <w:t xml:space="preserve">Consequences fail – </w:t>
      </w:r>
    </w:p>
    <w:p w14:paraId="21547C64" w14:textId="77777777" w:rsidR="0008338A" w:rsidRDefault="0008338A" w:rsidP="0008338A">
      <w:pPr>
        <w:pStyle w:val="Heading4"/>
      </w:pPr>
      <w:r w:rsidRPr="005F04F4">
        <w:t xml:space="preserve">A) Induction Fails – You only know induction works because past experiences have told you it has, but that is </w:t>
      </w:r>
      <w:proofErr w:type="gramStart"/>
      <w:r w:rsidRPr="005F04F4">
        <w:t>in itself a</w:t>
      </w:r>
      <w:proofErr w:type="gramEnd"/>
      <w:r w:rsidRPr="005F04F4">
        <w:t xml:space="preserve"> form of induction, so you use induction to prove induction – that’s circular </w:t>
      </w:r>
    </w:p>
    <w:p w14:paraId="4134D8BA" w14:textId="77777777" w:rsidR="0008338A" w:rsidRDefault="0008338A" w:rsidP="0008338A">
      <w:pPr>
        <w:pStyle w:val="Heading4"/>
      </w:pPr>
      <w:r w:rsidRPr="005F04F4">
        <w:t xml:space="preserve">B) Butterfly Effect – Every action has an infinite number of consequences that stem from it – me picking up a pen could cause nuclear </w:t>
      </w:r>
      <w:r>
        <w:t>war in one hundred years</w:t>
      </w:r>
    </w:p>
    <w:p w14:paraId="236B2D97" w14:textId="77777777" w:rsidR="0008338A" w:rsidRDefault="0008338A" w:rsidP="0008338A">
      <w:pPr>
        <w:pStyle w:val="Heading4"/>
      </w:pPr>
      <w:r w:rsidRPr="005F04F4">
        <w:t>C) Aggregation fails – everyone has different feelings of pain and pleasure</w:t>
      </w:r>
      <w:r>
        <w:t xml:space="preserve"> which makes it impossible to measure</w:t>
      </w:r>
    </w:p>
    <w:p w14:paraId="61C0C169" w14:textId="77777777" w:rsidR="0008338A" w:rsidRPr="002C3D31" w:rsidRDefault="0008338A" w:rsidP="0008338A">
      <w:pPr>
        <w:pStyle w:val="Heading4"/>
        <w:rPr>
          <w:bCs/>
        </w:rPr>
      </w:pPr>
      <w:r w:rsidRPr="005F04F4">
        <w:t>D) Culpability – any consequence can lead to another consequence so it’s impossible to assign obligations since you can’t pinpoint a</w:t>
      </w:r>
      <w:r>
        <w:t>n actor that causes a consequence</w:t>
      </w:r>
    </w:p>
    <w:p w14:paraId="3AC8C4E4" w14:textId="77777777" w:rsidR="0008338A" w:rsidRDefault="0008338A" w:rsidP="0008338A"/>
    <w:p w14:paraId="4336404F" w14:textId="77777777" w:rsidR="0008338A" w:rsidRPr="005F04F4" w:rsidRDefault="0008338A" w:rsidP="0008338A">
      <w:pPr>
        <w:pStyle w:val="Heading4"/>
        <w:rPr>
          <w:rFonts w:cs="Calibri"/>
        </w:rPr>
      </w:pPr>
      <w:r w:rsidRPr="005F04F4">
        <w:rPr>
          <w:rFonts w:cs="Calibri"/>
        </w:rPr>
        <w:t>Prefer additionally –</w:t>
      </w:r>
    </w:p>
    <w:p w14:paraId="134DFC9B" w14:textId="77777777" w:rsidR="0008338A" w:rsidRDefault="0008338A" w:rsidP="0008338A"/>
    <w:p w14:paraId="31E07AFC" w14:textId="77777777" w:rsidR="0008338A" w:rsidRDefault="0008338A" w:rsidP="0008338A">
      <w:pPr>
        <w:pStyle w:val="Heading4"/>
        <w:rPr>
          <w:rFonts w:cs="Calibri"/>
        </w:rPr>
      </w:pPr>
      <w:r>
        <w:rPr>
          <w:rFonts w:cs="Calibri"/>
        </w:rPr>
        <w:t>1] Yes act omission distinction</w:t>
      </w:r>
    </w:p>
    <w:p w14:paraId="0BDAE3A0" w14:textId="77777777" w:rsidR="0008338A" w:rsidRDefault="0008338A" w:rsidP="0008338A">
      <w:pPr>
        <w:pStyle w:val="Heading4"/>
      </w:pPr>
      <w:r>
        <w:t xml:space="preserve">A] infinite regress – holding agents accountable for failing to act means every agent is almost always morally wrong – there’s an infinite </w:t>
      </w:r>
      <w:proofErr w:type="gramStart"/>
      <w:r>
        <w:t>amount</w:t>
      </w:r>
      <w:proofErr w:type="gramEnd"/>
      <w:r>
        <w:t xml:space="preserve"> of bad actions anyone could be preventing at any one time</w:t>
      </w:r>
    </w:p>
    <w:p w14:paraId="675B2EF0" w14:textId="77777777" w:rsidR="0008338A" w:rsidRPr="008C4388" w:rsidRDefault="0008338A" w:rsidP="0008338A">
      <w:pPr>
        <w:pStyle w:val="Heading4"/>
      </w:pPr>
      <w:r>
        <w:t>B] illogical – we intuitively don’t hold Switzerland as culpable for WWII as Nazi Germany</w:t>
      </w:r>
    </w:p>
    <w:p w14:paraId="3024A7C5" w14:textId="77777777" w:rsidR="0008338A" w:rsidRDefault="0008338A" w:rsidP="0008338A"/>
    <w:p w14:paraId="094510B4" w14:textId="77777777" w:rsidR="0008338A" w:rsidRPr="005F04F4" w:rsidRDefault="0008338A" w:rsidP="0008338A">
      <w:pPr>
        <w:pStyle w:val="Heading4"/>
      </w:pPr>
      <w:r>
        <w:t xml:space="preserve">2] Performativity—you </w:t>
      </w:r>
      <w:proofErr w:type="gramStart"/>
      <w:r>
        <w:t>participating</w:t>
      </w:r>
      <w:proofErr w:type="gramEnd"/>
      <w:r>
        <w:t xml:space="preserve"> in round requires that you are free to make your own arguments</w:t>
      </w:r>
    </w:p>
    <w:p w14:paraId="399E7E97" w14:textId="77777777" w:rsidR="0008338A" w:rsidRPr="00D050E5" w:rsidRDefault="0008338A" w:rsidP="0008338A">
      <w:pPr>
        <w:pStyle w:val="Heading3"/>
      </w:pPr>
      <w:r>
        <w:t>Offense</w:t>
      </w:r>
    </w:p>
    <w:p w14:paraId="106B3F59" w14:textId="77777777" w:rsidR="0008338A" w:rsidRDefault="0008338A" w:rsidP="0008338A">
      <w:pPr>
        <w:pStyle w:val="Heading4"/>
      </w:pPr>
      <w:r>
        <w:t xml:space="preserve">Injustice requires someone wronged, but initial acquisition doesn’t violate any entity’s right to set an end– therefore, private appropriation of outer space cannot be unjust, </w:t>
      </w:r>
      <w:proofErr w:type="spellStart"/>
      <w:r>
        <w:t>Feser</w:t>
      </w:r>
      <w:proofErr w:type="spellEnd"/>
      <w:r>
        <w:t xml:space="preserve"> 05:</w:t>
      </w:r>
    </w:p>
    <w:p w14:paraId="7D6A00A9" w14:textId="77777777" w:rsidR="0008338A" w:rsidRPr="00C46168" w:rsidRDefault="0008338A" w:rsidP="0008338A">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66A85099" w14:textId="77777777" w:rsidR="0008338A" w:rsidRDefault="0008338A" w:rsidP="0008338A">
      <w:pPr>
        <w:rPr>
          <w:sz w:val="10"/>
        </w:rPr>
      </w:pPr>
      <w:r w:rsidRPr="00C46168">
        <w:rPr>
          <w:sz w:val="10"/>
        </w:rPr>
        <w:t xml:space="preserve">The reason </w:t>
      </w:r>
      <w:r w:rsidRPr="00A82315">
        <w:rPr>
          <w:b/>
          <w:bCs/>
          <w:highlight w:val="yellow"/>
          <w:u w:val="single"/>
        </w:rPr>
        <w:t>there is no</w:t>
      </w:r>
      <w:r w:rsidRPr="00D2036F">
        <w:rPr>
          <w:b/>
          <w:bCs/>
          <w:u w:val="single"/>
        </w:rPr>
        <w:t xml:space="preserve"> such thing as an </w:t>
      </w:r>
      <w:r w:rsidRPr="00A82315">
        <w:rPr>
          <w:b/>
          <w:bCs/>
          <w:highlight w:val="yellow"/>
          <w:u w:val="single"/>
        </w:rPr>
        <w:t>unjust initial acquisition</w:t>
      </w:r>
      <w:r w:rsidRPr="00A82315">
        <w:rPr>
          <w:sz w:val="10"/>
          <w:highlight w:val="yellow"/>
        </w:rPr>
        <w:t xml:space="preserve"> </w:t>
      </w:r>
      <w:r w:rsidRPr="00C46168">
        <w:rPr>
          <w:sz w:val="10"/>
        </w:rPr>
        <w:t xml:space="preserve">of resources is that there is no such thing as either a just or an unjust initial acquisition of resources. </w:t>
      </w:r>
      <w:proofErr w:type="gramStart"/>
      <w:r w:rsidRPr="00C46168">
        <w:rPr>
          <w:sz w:val="10"/>
        </w:rPr>
        <w:t xml:space="preserve">The concept of </w:t>
      </w:r>
      <w:r w:rsidRPr="00D2036F">
        <w:rPr>
          <w:b/>
          <w:bCs/>
          <w:u w:val="single"/>
        </w:rPr>
        <w:t>justice</w:t>
      </w:r>
      <w:r w:rsidRPr="00C46168">
        <w:rPr>
          <w:sz w:val="10"/>
        </w:rPr>
        <w:t>,</w:t>
      </w:r>
      <w:proofErr w:type="gramEnd"/>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w:t>
      </w:r>
      <w:proofErr w:type="gramStart"/>
      <w:r w:rsidRPr="00C46168">
        <w:rPr>
          <w:sz w:val="10"/>
        </w:rPr>
        <w:t>In particular, it</w:t>
      </w:r>
      <w:proofErr w:type="gramEnd"/>
      <w:r w:rsidRPr="00C46168">
        <w:rPr>
          <w:sz w:val="10"/>
        </w:rPr>
        <w:t xml:space="preserve"> applies only to transfers of property (and derivatively, to the rectification of injustices in transfer). This, it seems to me, is a clear implication of the assumption (rightly) made by Nozick that </w:t>
      </w:r>
      <w:r w:rsidRPr="00A82315">
        <w:rPr>
          <w:b/>
          <w:bCs/>
          <w:highlight w:val="yellow"/>
          <w:u w:val="single"/>
        </w:rPr>
        <w:t>external resources are initially unowned</w:t>
      </w:r>
      <w:r w:rsidRPr="00C46168">
        <w:rPr>
          <w:sz w:val="10"/>
        </w:rPr>
        <w:t xml:space="preserve">. Consider the following example. </w:t>
      </w:r>
      <w:r w:rsidRPr="00A82315">
        <w:rPr>
          <w:b/>
          <w:bCs/>
          <w:highlight w:val="yellow"/>
          <w:u w:val="single"/>
        </w:rPr>
        <w:t>Suppose</w:t>
      </w:r>
      <w:r w:rsidRPr="00A82315">
        <w:rPr>
          <w:sz w:val="10"/>
          <w:highlight w:val="yellow"/>
        </w:rPr>
        <w:t xml:space="preserve"> </w:t>
      </w:r>
      <w:r w:rsidRPr="00D2036F">
        <w:rPr>
          <w:b/>
          <w:bCs/>
          <w:u w:val="single"/>
        </w:rPr>
        <w:t xml:space="preserve">an </w:t>
      </w:r>
      <w:r w:rsidRPr="00A82315">
        <w:rPr>
          <w:b/>
          <w:bCs/>
          <w:highlight w:val="yellow"/>
          <w:u w:val="single"/>
        </w:rPr>
        <w:t>individual</w:t>
      </w:r>
      <w:r w:rsidRPr="00A82315">
        <w:rPr>
          <w:sz w:val="10"/>
          <w:highlight w:val="yellow"/>
        </w:rPr>
        <w:t xml:space="preserve"> </w:t>
      </w:r>
      <w:r w:rsidRPr="00A82315">
        <w:rPr>
          <w:b/>
          <w:bCs/>
          <w:highlight w:val="yellow"/>
          <w:u w:val="single"/>
        </w:rPr>
        <w:t xml:space="preserve">A seeks to acquire </w:t>
      </w:r>
      <w:r w:rsidRPr="00D2036F">
        <w:rPr>
          <w:b/>
          <w:bCs/>
          <w:u w:val="single"/>
        </w:rPr>
        <w:t xml:space="preserve">some previously </w:t>
      </w:r>
      <w:r w:rsidRPr="00A82315">
        <w:rPr>
          <w:b/>
          <w:bCs/>
          <w:highlight w:val="yellow"/>
          <w:u w:val="single"/>
        </w:rPr>
        <w:t>unowned resource R</w:t>
      </w:r>
      <w:r w:rsidRPr="00C46168">
        <w:rPr>
          <w:sz w:val="10"/>
        </w:rPr>
        <w:t xml:space="preserve">. </w:t>
      </w:r>
      <w:r w:rsidRPr="00A82315">
        <w:rPr>
          <w:b/>
          <w:bCs/>
          <w:highlight w:val="yellow"/>
          <w:u w:val="single"/>
        </w:rPr>
        <w:t>For it to be</w:t>
      </w:r>
      <w:r w:rsidRPr="00C46168">
        <w:rPr>
          <w:sz w:val="10"/>
        </w:rPr>
        <w:t xml:space="preserve"> the case that A commits an </w:t>
      </w:r>
      <w:r w:rsidRPr="00A82315">
        <w:rPr>
          <w:b/>
          <w:bCs/>
          <w:highlight w:val="yellow"/>
          <w:u w:val="single"/>
        </w:rPr>
        <w:t>injustice</w:t>
      </w:r>
      <w:r w:rsidRPr="00A82315">
        <w:rPr>
          <w:sz w:val="10"/>
          <w:highlight w:val="yellow"/>
        </w:rPr>
        <w:t xml:space="preserve"> </w:t>
      </w:r>
      <w:r w:rsidRPr="00C46168">
        <w:rPr>
          <w:sz w:val="10"/>
        </w:rPr>
        <w:t xml:space="preserve">in acquiring R, it would also have to be the case that </w:t>
      </w:r>
      <w:r w:rsidRPr="00A82315">
        <w:rPr>
          <w:b/>
          <w:bCs/>
          <w:highlight w:val="yellow"/>
          <w:u w:val="single"/>
        </w:rPr>
        <w:t>there is some individual</w:t>
      </w:r>
      <w:r w:rsidRPr="00A82315">
        <w:rPr>
          <w:sz w:val="10"/>
          <w:highlight w:val="yellow"/>
        </w:rPr>
        <w:t xml:space="preserve"> </w:t>
      </w:r>
      <w:r w:rsidRPr="00A82315">
        <w:rPr>
          <w:b/>
          <w:bCs/>
          <w:highlight w:val="yellow"/>
          <w:u w:val="single"/>
        </w:rPr>
        <w:t>B</w:t>
      </w:r>
      <w:r w:rsidRPr="00C46168">
        <w:rPr>
          <w:sz w:val="10"/>
        </w:rPr>
        <w:t xml:space="preserve"> (or perhaps a group of individuals) </w:t>
      </w:r>
      <w:r w:rsidRPr="00A82315">
        <w:rPr>
          <w:b/>
          <w:bCs/>
          <w:highlight w:val="yellow"/>
          <w:u w:val="single"/>
        </w:rPr>
        <w:t xml:space="preserve">against whom A commits </w:t>
      </w:r>
      <w:r w:rsidRPr="00D2036F">
        <w:rPr>
          <w:b/>
          <w:bCs/>
          <w:u w:val="single"/>
        </w:rPr>
        <w:t xml:space="preserve">the </w:t>
      </w:r>
      <w:r w:rsidRPr="00A82315">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w:t>
      </w:r>
      <w:proofErr w:type="spellStart"/>
      <w:r w:rsidRPr="00C46168">
        <w:rPr>
          <w:sz w:val="10"/>
        </w:rPr>
        <w:t>acquisi</w:t>
      </w:r>
      <w:proofErr w:type="spellEnd"/>
      <w:r w:rsidRPr="00C46168">
        <w:rPr>
          <w:sz w:val="10"/>
        </w:rPr>
        <w:t xml:space="preserve">- </w:t>
      </w:r>
      <w:proofErr w:type="spellStart"/>
      <w:r w:rsidRPr="00C46168">
        <w:rPr>
          <w:sz w:val="10"/>
        </w:rPr>
        <w:t>tion</w:t>
      </w:r>
      <w:proofErr w:type="spellEnd"/>
      <w:r w:rsidRPr="00C46168">
        <w:rPr>
          <w:sz w:val="10"/>
        </w:rPr>
        <w:t xml:space="preserve">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A82315">
        <w:rPr>
          <w:b/>
          <w:bCs/>
          <w:highlight w:val="yellow"/>
          <w:u w:val="single"/>
        </w:rPr>
        <w:t>however</w:t>
      </w:r>
      <w:r w:rsidRPr="00A82315">
        <w:rPr>
          <w:sz w:val="10"/>
          <w:highlight w:val="yellow"/>
        </w:rPr>
        <w:t xml:space="preserve">, </w:t>
      </w:r>
      <w:r w:rsidRPr="00A82315">
        <w:rPr>
          <w:b/>
          <w:bCs/>
          <w:highlight w:val="yellow"/>
          <w:u w:val="single"/>
        </w:rPr>
        <w:t xml:space="preserve">B did not have a right </w:t>
      </w:r>
      <w:r w:rsidRPr="00D2036F">
        <w:rPr>
          <w:b/>
          <w:bCs/>
          <w:u w:val="single"/>
        </w:rPr>
        <w:t xml:space="preserve">to R, </w:t>
      </w:r>
      <w:r w:rsidRPr="00A82315">
        <w:rPr>
          <w:b/>
          <w:bCs/>
          <w:highlight w:val="yellow"/>
          <w:u w:val="single"/>
        </w:rPr>
        <w:t xml:space="preserve">because </w:t>
      </w:r>
      <w:r w:rsidRPr="00D2036F">
        <w:rPr>
          <w:b/>
          <w:bCs/>
          <w:u w:val="single"/>
        </w:rPr>
        <w:t>no one had a right to it—</w:t>
      </w:r>
      <w:r w:rsidRPr="00A82315">
        <w:rPr>
          <w:b/>
          <w:bCs/>
          <w:highlight w:val="yellow"/>
          <w:u w:val="single"/>
        </w:rPr>
        <w:t>it was unowned</w:t>
      </w:r>
      <w:r w:rsidRPr="00D2036F">
        <w:rPr>
          <w:b/>
          <w:bCs/>
          <w:u w:val="single"/>
        </w:rPr>
        <w:t>, after all</w:t>
      </w:r>
      <w:r w:rsidRPr="00C46168">
        <w:rPr>
          <w:sz w:val="10"/>
        </w:rPr>
        <w:t xml:space="preserve">. </w:t>
      </w:r>
      <w:proofErr w:type="gramStart"/>
      <w:r w:rsidRPr="00C46168">
        <w:rPr>
          <w:sz w:val="10"/>
        </w:rPr>
        <w:t>So</w:t>
      </w:r>
      <w:proofErr w:type="gramEnd"/>
      <w:r w:rsidRPr="00C46168">
        <w:rPr>
          <w:sz w:val="10"/>
        </w:rPr>
        <w:t xml:space="preserve"> B was not wronged and could not have been. In fact, </w:t>
      </w:r>
      <w:r w:rsidRPr="00D2036F">
        <w:rPr>
          <w:b/>
          <w:bCs/>
          <w:u w:val="single"/>
        </w:rPr>
        <w:t>the very first person who could conceivably be wronged by anyone’s use of R would be, not B, but A 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 in initial acquisition.7</w:t>
      </w:r>
    </w:p>
    <w:p w14:paraId="6228EB80" w14:textId="77777777" w:rsidR="0008338A" w:rsidRPr="008F5337" w:rsidRDefault="0008338A" w:rsidP="0008338A">
      <w:pPr>
        <w:pStyle w:val="Heading4"/>
      </w:pPr>
      <w:r>
        <w:t>Freedom</w:t>
      </w:r>
      <w:r w:rsidRPr="008F5337">
        <w:t xml:space="preserve"> mandates a market-oriented approach to space—that negates</w:t>
      </w:r>
    </w:p>
    <w:p w14:paraId="56DF793F" w14:textId="77777777" w:rsidR="0008338A" w:rsidRPr="008F5337" w:rsidRDefault="0008338A" w:rsidP="0008338A">
      <w:r w:rsidRPr="00EE1141">
        <w:rPr>
          <w:rStyle w:val="StyleUnderline"/>
          <w:rFonts w:eastAsiaTheme="majorEastAsia" w:cstheme="majorBidi"/>
          <w:b/>
          <w:iCs/>
          <w:sz w:val="26"/>
          <w:u w:val="none"/>
        </w:rPr>
        <w:t>Broker 20</w:t>
      </w:r>
      <w:r w:rsidRPr="008F5337">
        <w:t xml:space="preserve"> [(Tyler, work has been published in the Gonzaga Law Review, the Albany Law </w:t>
      </w:r>
      <w:proofErr w:type="gramStart"/>
      <w:r w:rsidRPr="008F5337">
        <w:t>Review</w:t>
      </w:r>
      <w:proofErr w:type="gramEnd"/>
      <w:r w:rsidRPr="008F5337">
        <w:t xml:space="preserve"> and the University of Memphis Law Review.) </w:t>
      </w:r>
      <w:r w:rsidRPr="008F5337">
        <w:rPr>
          <w:rStyle w:val="StyleUnderline"/>
        </w:rPr>
        <w:t>“Space Law Can Only Be Libertarian Minded,”</w:t>
      </w:r>
      <w:r w:rsidRPr="008F5337">
        <w:t xml:space="preserve"> Above the Law, 1-14-20, </w:t>
      </w:r>
      <w:hyperlink r:id="rId6" w:history="1">
        <w:r w:rsidRPr="008F5337">
          <w:rPr>
            <w:rStyle w:val="Hyperlink"/>
          </w:rPr>
          <w:t>https://abovethelaw.com/2020/01/space-law-can-only-be-libertarian-minded/</w:t>
        </w:r>
      </w:hyperlink>
      <w:r w:rsidRPr="008F5337">
        <w:t>] TDI</w:t>
      </w:r>
    </w:p>
    <w:p w14:paraId="563B475E" w14:textId="77777777" w:rsidR="0008338A" w:rsidRPr="008F5337" w:rsidRDefault="0008338A" w:rsidP="0008338A">
      <w:pPr>
        <w:rPr>
          <w:rStyle w:val="StyleUnderline"/>
        </w:rPr>
      </w:pPr>
      <w:r w:rsidRPr="008F5337">
        <w:t>The impact on human daily life from a transition t</w:t>
      </w:r>
      <w:r w:rsidRPr="00EE1141">
        <w:t xml:space="preserve">o the virtually unlimited resource reality of space cannot be overstated. </w:t>
      </w:r>
      <w:r w:rsidRPr="00EE1141">
        <w:rPr>
          <w:rStyle w:val="StyleUnderline"/>
        </w:rPr>
        <w:t xml:space="preserve">However, when it comes to the law, a minimalist, dare I say </w:t>
      </w:r>
      <w:r w:rsidRPr="004C20EA">
        <w:rPr>
          <w:rStyle w:val="StyleUnderline"/>
          <w:highlight w:val="green"/>
        </w:rPr>
        <w:t>libertarian, approach appears as the only applicable system.</w:t>
      </w:r>
    </w:p>
    <w:p w14:paraId="3B2DC70D" w14:textId="77777777" w:rsidR="0008338A" w:rsidRPr="008F5337" w:rsidRDefault="0008338A" w:rsidP="0008338A">
      <w:r w:rsidRPr="008F5337">
        <w:t xml:space="preserve">In the words of NASA, “2020 promises to be a big year for space exploration.” Yet, as Rand </w:t>
      </w:r>
      <w:proofErr w:type="spellStart"/>
      <w:r w:rsidRPr="008F5337">
        <w:t>Simberg</w:t>
      </w:r>
      <w:proofErr w:type="spellEnd"/>
      <w:r w:rsidRPr="008F5337">
        <w:t xml:space="preserve"> points out in Reason magazine, </w:t>
      </w:r>
      <w:r w:rsidRPr="008F5337">
        <w:rPr>
          <w:rStyle w:val="StyleUnderline"/>
        </w:rPr>
        <w:t xml:space="preserve">it is </w:t>
      </w:r>
      <w:proofErr w:type="gramStart"/>
      <w:r w:rsidRPr="008F5337">
        <w:rPr>
          <w:rStyle w:val="StyleUnderline"/>
        </w:rPr>
        <w:t xml:space="preserve">actually </w:t>
      </w:r>
      <w:r w:rsidRPr="005749BB">
        <w:rPr>
          <w:rStyle w:val="StyleUnderline"/>
          <w:highlight w:val="green"/>
        </w:rPr>
        <w:t>private</w:t>
      </w:r>
      <w:proofErr w:type="gramEnd"/>
      <w:r w:rsidRPr="005749BB">
        <w:rPr>
          <w:rStyle w:val="StyleUnderline"/>
          <w:highlight w:val="green"/>
        </w:rPr>
        <w:t xml:space="preserve"> American investment</w:t>
      </w:r>
      <w:r w:rsidRPr="008F5337">
        <w:rPr>
          <w:rStyle w:val="StyleUnderline"/>
        </w:rPr>
        <w:t xml:space="preserve"> </w:t>
      </w:r>
      <w:r w:rsidRPr="005749BB">
        <w:rPr>
          <w:rStyle w:val="StyleUnderline"/>
          <w:highlight w:val="green"/>
        </w:rPr>
        <w:t>that is currently moving space</w:t>
      </w:r>
      <w:r w:rsidRPr="008F5337">
        <w:rPr>
          <w:rStyle w:val="StyleUnderline"/>
        </w:rPr>
        <w:t xml:space="preserve"> </w:t>
      </w:r>
      <w:r w:rsidRPr="005749BB">
        <w:rPr>
          <w:rStyle w:val="StyleUnderline"/>
          <w:highlight w:val="green"/>
        </w:rPr>
        <w:t>exploration</w:t>
      </w:r>
      <w:r w:rsidRPr="008F5337">
        <w:rPr>
          <w:rStyle w:val="StyleUnderline"/>
        </w:rPr>
        <w:t xml:space="preserve"> to “a pace unseen since the 1960s.”</w:t>
      </w:r>
      <w:r w:rsidRPr="008F5337">
        <w:t xml:space="preserve"> According to </w:t>
      </w:r>
      <w:proofErr w:type="spellStart"/>
      <w:r w:rsidRPr="008F5337">
        <w:t>Simberg</w:t>
      </w:r>
      <w:proofErr w:type="spellEnd"/>
      <w:r w:rsidRPr="008F5337">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8F5337">
        <w:t>reality</w:t>
      </w:r>
      <w:proofErr w:type="gramEnd"/>
      <w:r w:rsidRPr="008F5337">
        <w:t xml:space="preserve"> the benefits that space can offer are far greater than any benefit currently attributed to any major policy proposal being discussed at the national level. The sheer </w:t>
      </w:r>
      <w:proofErr w:type="gramStart"/>
      <w:r w:rsidRPr="008F5337">
        <w:t>amount</w:t>
      </w:r>
      <w:proofErr w:type="gramEnd"/>
      <w:r w:rsidRPr="008F5337">
        <w:t xml:space="preserve"> of resources available within our current reach/capabilities simply speaks for itself. However, although those new realities will, as </w:t>
      </w:r>
      <w:proofErr w:type="spellStart"/>
      <w:r w:rsidRPr="008F5337">
        <w:t>Simberg</w:t>
      </w:r>
      <w:proofErr w:type="spellEnd"/>
      <w:r w:rsidRPr="008F5337">
        <w:t xml:space="preserve"> says, “bring to the fore a lot of ideological issues that up to now were just theoretical,” I believe it will also eliminate many economic and legal distinctions we currently utilize today.</w:t>
      </w:r>
    </w:p>
    <w:p w14:paraId="663A18C2" w14:textId="77777777" w:rsidR="0008338A" w:rsidRPr="008F5337" w:rsidRDefault="0008338A" w:rsidP="0008338A">
      <w:r w:rsidRPr="008F5337">
        <w:rPr>
          <w:rStyle w:val="StyleUnderline"/>
        </w:rPr>
        <w:t xml:space="preserve">For example, the sheer number of resources we can already obtain in space means that in the rapidly near future, the distinction between a nonpublic good or a public good will be rendered meaningless. In other words, </w:t>
      </w:r>
      <w:r w:rsidRPr="005749BB">
        <w:rPr>
          <w:rStyle w:val="StyleUnderline"/>
          <w:highlight w:val="green"/>
        </w:rPr>
        <w:t>because the resources available</w:t>
      </w:r>
      <w:r w:rsidRPr="008F5337">
        <w:rPr>
          <w:rStyle w:val="StyleUnderline"/>
        </w:rPr>
        <w:t xml:space="preserve"> within our solar system </w:t>
      </w:r>
      <w:r w:rsidRPr="005749BB">
        <w:rPr>
          <w:rStyle w:val="StyleUnderline"/>
          <w:highlight w:val="green"/>
        </w:rPr>
        <w:t>exist in such quantities, all goods will</w:t>
      </w:r>
      <w:r w:rsidRPr="008F5337">
        <w:rPr>
          <w:rStyle w:val="StyleUnderline"/>
        </w:rPr>
        <w:t xml:space="preserve"> </w:t>
      </w:r>
      <w:r w:rsidRPr="005749BB">
        <w:rPr>
          <w:rStyle w:val="StyleUnderline"/>
          <w:highlight w:val="green"/>
        </w:rPr>
        <w:t xml:space="preserve">become </w:t>
      </w:r>
      <w:proofErr w:type="spellStart"/>
      <w:r w:rsidRPr="005749BB">
        <w:rPr>
          <w:rStyle w:val="StyleUnderline"/>
          <w:highlight w:val="green"/>
        </w:rPr>
        <w:t>nonrivalrous</w:t>
      </w:r>
      <w:proofErr w:type="spellEnd"/>
      <w:r w:rsidRPr="008F5337">
        <w:rPr>
          <w:rStyle w:val="StyleUnderline"/>
        </w:rPr>
        <w:t xml:space="preserve"> in their consumption </w:t>
      </w:r>
      <w:r w:rsidRPr="005749BB">
        <w:rPr>
          <w:rStyle w:val="StyleUnderline"/>
          <w:highlight w:val="green"/>
        </w:rPr>
        <w:t>and nonexcludable</w:t>
      </w:r>
      <w:r w:rsidRPr="008F5337">
        <w:rPr>
          <w:rStyle w:val="StyleUnderline"/>
        </w:rPr>
        <w:t xml:space="preserve"> in their distribution.</w:t>
      </w:r>
      <w:r w:rsidRPr="008F5337">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8F5337">
        <w:t>Simberg</w:t>
      </w:r>
      <w:proofErr w:type="spellEnd"/>
      <w:r w:rsidRPr="008F5337">
        <w:t xml:space="preserve"> fears.</w:t>
      </w:r>
    </w:p>
    <w:p w14:paraId="5DD4BEEA" w14:textId="77777777" w:rsidR="0008338A" w:rsidRPr="008F5337" w:rsidRDefault="0008338A" w:rsidP="0008338A">
      <w:proofErr w:type="gramStart"/>
      <w:r w:rsidRPr="008F5337">
        <w:t>Similar to</w:t>
      </w:r>
      <w:proofErr w:type="gramEnd"/>
      <w:r w:rsidRPr="008F5337">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8F5337">
        <w:t>amount</w:t>
      </w:r>
      <w:proofErr w:type="gramEnd"/>
      <w:r w:rsidRPr="008F5337">
        <w:t xml:space="preserve"> of resources within our solar system can sustain such an existence for every human being.</w:t>
      </w:r>
    </w:p>
    <w:p w14:paraId="45ACFB30" w14:textId="77777777" w:rsidR="0008338A" w:rsidRPr="003D4E48" w:rsidRDefault="0008338A" w:rsidP="0008338A">
      <w:pPr>
        <w:rPr>
          <w:u w:val="single"/>
        </w:rPr>
      </w:pPr>
      <w:r w:rsidRPr="008F5337">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8F5337">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w:t>
      </w:r>
      <w:proofErr w:type="gramStart"/>
      <w:r w:rsidRPr="008F5337">
        <w:rPr>
          <w:rStyle w:val="StyleUnderline"/>
        </w:rPr>
        <w:t>things</w:t>
      </w:r>
      <w:proofErr w:type="gramEnd"/>
      <w:r w:rsidRPr="008F5337">
        <w:rPr>
          <w:rStyle w:val="StyleUnderline"/>
        </w:rPr>
        <w:t xml:space="preserve"> we would recognize as currency. Only a libertarian-type system, that guarantees basic individual rights to life, liberty, and the pursuit of happiness could be valued and therefore human fidelity to a set of laws made possible, in such an existence.</w:t>
      </w:r>
    </w:p>
    <w:p w14:paraId="0111082B" w14:textId="0FF45AB5" w:rsidR="00A95652" w:rsidRDefault="0008338A" w:rsidP="0008338A">
      <w:pPr>
        <w:pStyle w:val="Heading2"/>
      </w:pPr>
      <w:r>
        <w:t>2</w:t>
      </w:r>
    </w:p>
    <w:p w14:paraId="7362EEAA" w14:textId="77777777" w:rsidR="0008338A" w:rsidRPr="00100015" w:rsidRDefault="0008338A" w:rsidP="0008338A">
      <w:pPr>
        <w:pStyle w:val="Heading4"/>
      </w:pPr>
      <w:r>
        <w:t xml:space="preserve">Interp: Debaters must not defend implementation of the resolution. </w:t>
      </w:r>
    </w:p>
    <w:p w14:paraId="356AF295" w14:textId="77777777" w:rsidR="0008338A" w:rsidRDefault="0008338A" w:rsidP="0008338A">
      <w:pPr>
        <w:pStyle w:val="Heading4"/>
      </w:pPr>
      <w:r>
        <w:t xml:space="preserve">1] the wording of the res </w:t>
      </w:r>
      <w:proofErr w:type="spellStart"/>
      <w:r>
        <w:t>isnt</w:t>
      </w:r>
      <w:proofErr w:type="spellEnd"/>
      <w:r>
        <w:t xml:space="preserve"> a question of the hypothetical implementation of the plan it’s a descriptive claim of justice, which implies the burden of the </w:t>
      </w:r>
      <w:proofErr w:type="spellStart"/>
      <w:r>
        <w:t>aff</w:t>
      </w:r>
      <w:proofErr w:type="spellEnd"/>
      <w:r>
        <w:t xml:space="preserve"> is to defend the truth of the res in general which justifies our interpretation of debate.</w:t>
      </w:r>
    </w:p>
    <w:p w14:paraId="62E91DA9" w14:textId="77777777" w:rsidR="0008338A" w:rsidRDefault="0008338A" w:rsidP="0008338A">
      <w:pPr>
        <w:rPr>
          <w:rFonts w:asciiTheme="minorHAnsi" w:hAnsiTheme="minorHAnsi" w:cstheme="minorHAnsi"/>
        </w:rPr>
      </w:pPr>
      <w:r w:rsidRPr="00DE5B1A">
        <w:rPr>
          <w:rStyle w:val="Style13ptBold"/>
        </w:rPr>
        <w:t>Webster ND</w:t>
      </w:r>
      <w:r>
        <w:rPr>
          <w:rFonts w:asciiTheme="minorHAnsi" w:hAnsiTheme="minorHAnsi" w:cstheme="minorHAnsi"/>
        </w:rPr>
        <w:t xml:space="preserve"> Definition of IS," Merriam Webster, </w:t>
      </w:r>
      <w:hyperlink r:id="rId7" w:history="1">
        <w:r>
          <w:rPr>
            <w:rStyle w:val="Hyperlink"/>
            <w:rFonts w:asciiTheme="minorHAnsi" w:hAnsiTheme="minorHAnsi" w:cstheme="minorHAnsi"/>
            <w:color w:val="000000"/>
            <w:u w:val="single"/>
          </w:rPr>
          <w:t>https://www.merriam-webster.com/dictionary/is</w:t>
        </w:r>
      </w:hyperlink>
      <w:r>
        <w:rPr>
          <w:rFonts w:asciiTheme="minorHAnsi" w:hAnsiTheme="minorHAnsi" w:cstheme="minorHAnsi"/>
        </w:rPr>
        <w:t xml:space="preserve"> IS</w:t>
      </w:r>
    </w:p>
    <w:p w14:paraId="2423CCF0" w14:textId="77777777" w:rsidR="0008338A" w:rsidRPr="00F77DD9" w:rsidRDefault="0008338A" w:rsidP="0008338A">
      <w:pPr>
        <w:rPr>
          <w:rFonts w:asciiTheme="minorHAnsi" w:hAnsiTheme="minorHAnsi" w:cstheme="minorHAnsi"/>
          <w:sz w:val="16"/>
        </w:rPr>
      </w:pPr>
      <w:r w:rsidRPr="00F77DD9">
        <w:rPr>
          <w:rFonts w:asciiTheme="minorHAnsi" w:hAnsiTheme="minorHAnsi" w:cstheme="minorHAnsi"/>
          <w:sz w:val="16"/>
        </w:rPr>
        <w:t xml:space="preserve">is </w:t>
      </w:r>
      <w:r w:rsidRPr="00953379">
        <w:rPr>
          <w:rStyle w:val="Emphasis"/>
          <w:rFonts w:asciiTheme="minorHAnsi" w:hAnsiTheme="minorHAnsi" w:cstheme="minorHAnsi"/>
          <w:highlight w:val="cyan"/>
        </w:rPr>
        <w:t>Definition of is</w:t>
      </w:r>
      <w:r w:rsidRPr="00F77DD9">
        <w:rPr>
          <w:rFonts w:asciiTheme="minorHAnsi" w:hAnsiTheme="minorHAnsi" w:cstheme="minorHAnsi"/>
          <w:sz w:val="16"/>
        </w:rPr>
        <w:t xml:space="preserve"> (Entry 1 of 4) present tense third-person singular of BE </w:t>
      </w:r>
      <w:r w:rsidRPr="00953379">
        <w:rPr>
          <w:rStyle w:val="Emphasis"/>
          <w:rFonts w:asciiTheme="minorHAnsi" w:hAnsiTheme="minorHAnsi" w:cstheme="minorHAnsi"/>
          <w:highlight w:val="cyan"/>
        </w:rPr>
        <w:t>dialectal present tense</w:t>
      </w:r>
      <w:r w:rsidRPr="00F77DD9">
        <w:rPr>
          <w:rFonts w:asciiTheme="minorHAnsi" w:hAnsiTheme="minorHAnsi" w:cstheme="minorHAnsi"/>
          <w:sz w:val="16"/>
        </w:rPr>
        <w:t xml:space="preserve"> first-person and third-</w:t>
      </w:r>
      <w:proofErr w:type="spellStart"/>
      <w:r w:rsidRPr="00F77DD9">
        <w:rPr>
          <w:rFonts w:asciiTheme="minorHAnsi" w:hAnsiTheme="minorHAnsi" w:cstheme="minorHAnsi"/>
          <w:sz w:val="16"/>
        </w:rPr>
        <w:t>perso</w:t>
      </w:r>
      <w:proofErr w:type="spellEnd"/>
      <w:r w:rsidRPr="00F77DD9">
        <w:rPr>
          <w:rFonts w:asciiTheme="minorHAnsi" w:hAnsiTheme="minorHAnsi" w:cstheme="minorHAnsi"/>
          <w:sz w:val="16"/>
        </w:rPr>
        <w:t xml:space="preserve"> </w:t>
      </w:r>
      <w:r>
        <w:rPr>
          <w:rStyle w:val="Emphasis"/>
          <w:rFonts w:asciiTheme="minorHAnsi" w:hAnsiTheme="minorHAnsi" w:cstheme="minorHAnsi"/>
        </w:rPr>
        <w:t xml:space="preserve">singular </w:t>
      </w:r>
      <w:r w:rsidRPr="00953379">
        <w:rPr>
          <w:rStyle w:val="Emphasis"/>
          <w:rFonts w:asciiTheme="minorHAnsi" w:hAnsiTheme="minorHAnsi" w:cstheme="minorHAnsi"/>
          <w:highlight w:val="cyan"/>
        </w:rPr>
        <w:t>of BE</w:t>
      </w:r>
      <w:r>
        <w:rPr>
          <w:rStyle w:val="Emphasis"/>
          <w:rFonts w:asciiTheme="minorHAnsi" w:hAnsiTheme="minorHAnsi" w:cstheme="minorHAnsi"/>
        </w:rPr>
        <w:t xml:space="preserve"> </w:t>
      </w:r>
      <w:r w:rsidRPr="00F77DD9">
        <w:rPr>
          <w:rFonts w:asciiTheme="minorHAnsi" w:hAnsiTheme="minorHAnsi" w:cstheme="minorHAnsi"/>
          <w:sz w:val="16"/>
        </w:rPr>
        <w:t>dialectal present tense plural of BE</w:t>
      </w:r>
    </w:p>
    <w:p w14:paraId="0C79E649" w14:textId="77777777" w:rsidR="0008338A" w:rsidRDefault="0008338A" w:rsidP="0008338A">
      <w:pPr>
        <w:pStyle w:val="Heading4"/>
      </w:pPr>
      <w:r>
        <w:t xml:space="preserve">“BE” is a linking verb, not an action verb so implementation is incoherent </w:t>
      </w:r>
    </w:p>
    <w:p w14:paraId="3B8442DB" w14:textId="77777777" w:rsidR="0008338A" w:rsidRDefault="0008338A" w:rsidP="0008338A">
      <w:pPr>
        <w:rPr>
          <w:rFonts w:asciiTheme="minorHAnsi" w:hAnsiTheme="minorHAnsi" w:cstheme="minorHAnsi"/>
        </w:rPr>
      </w:pPr>
      <w:r>
        <w:rPr>
          <w:rStyle w:val="Style13ptBold"/>
          <w:rFonts w:asciiTheme="minorHAnsi" w:hAnsiTheme="minorHAnsi" w:cstheme="minorHAnsi"/>
        </w:rPr>
        <w:t xml:space="preserve">Grammar Monster </w:t>
      </w:r>
      <w:proofErr w:type="gramStart"/>
      <w:r>
        <w:rPr>
          <w:rStyle w:val="Style13ptBold"/>
          <w:rFonts w:asciiTheme="minorHAnsi" w:hAnsiTheme="minorHAnsi" w:cstheme="minorHAnsi"/>
        </w:rPr>
        <w:t>ND</w:t>
      </w:r>
      <w:r>
        <w:rPr>
          <w:rFonts w:asciiTheme="minorHAnsi" w:hAnsiTheme="minorHAnsi" w:cstheme="minorHAnsi"/>
        </w:rPr>
        <w:t xml:space="preserve">  "</w:t>
      </w:r>
      <w:proofErr w:type="gramEnd"/>
      <w:r>
        <w:rPr>
          <w:rFonts w:asciiTheme="minorHAnsi" w:hAnsiTheme="minorHAnsi" w:cstheme="minorHAnsi"/>
        </w:rPr>
        <w:t xml:space="preserve">Linking Verbs," Grammar Monster, </w:t>
      </w:r>
      <w:hyperlink r:id="rId8" w:history="1">
        <w:r>
          <w:rPr>
            <w:rStyle w:val="Hyperlink"/>
            <w:rFonts w:asciiTheme="minorHAnsi" w:hAnsiTheme="minorHAnsi" w:cstheme="minorHAnsi"/>
            <w:color w:val="000000"/>
            <w:u w:val="single"/>
          </w:rPr>
          <w:t>https://www.grammar-monster.com/glossary/linking_verbs.htm</w:t>
        </w:r>
      </w:hyperlink>
      <w:r>
        <w:rPr>
          <w:rFonts w:asciiTheme="minorHAnsi" w:hAnsiTheme="minorHAnsi" w:cstheme="minorHAnsi"/>
        </w:rPr>
        <w:t xml:space="preserve"> CHO</w:t>
      </w:r>
    </w:p>
    <w:p w14:paraId="5C059835" w14:textId="77777777" w:rsidR="0008338A" w:rsidRPr="00FE1C18" w:rsidRDefault="0008338A" w:rsidP="0008338A">
      <w:pPr>
        <w:rPr>
          <w:rFonts w:asciiTheme="minorHAnsi" w:hAnsiTheme="minorHAnsi" w:cstheme="minorHAnsi"/>
          <w:sz w:val="16"/>
        </w:rPr>
      </w:pPr>
      <w:r w:rsidRPr="00F77DD9">
        <w:rPr>
          <w:rFonts w:asciiTheme="minorHAnsi" w:hAnsiTheme="minorHAnsi" w:cstheme="minorHAnsi"/>
          <w:sz w:val="16"/>
        </w:rPr>
        <w:t>What Are Linking Verbs? (</w:t>
      </w:r>
      <w:proofErr w:type="gramStart"/>
      <w:r w:rsidRPr="00F77DD9">
        <w:rPr>
          <w:rFonts w:asciiTheme="minorHAnsi" w:hAnsiTheme="minorHAnsi" w:cstheme="minorHAnsi"/>
          <w:sz w:val="16"/>
        </w:rPr>
        <w:t>with</w:t>
      </w:r>
      <w:proofErr w:type="gramEnd"/>
      <w:r w:rsidRPr="00F77DD9">
        <w:rPr>
          <w:rFonts w:asciiTheme="minorHAnsi" w:hAnsiTheme="minorHAnsi" w:cstheme="minorHAnsi"/>
          <w:sz w:val="16"/>
        </w:rPr>
        <w:t xml:space="preserve"> Examples) </w:t>
      </w:r>
      <w:r w:rsidRPr="00953379">
        <w:rPr>
          <w:rStyle w:val="Emphasis"/>
          <w:rFonts w:asciiTheme="minorHAnsi" w:hAnsiTheme="minorHAnsi" w:cstheme="minorHAnsi"/>
          <w:highlight w:val="cyan"/>
        </w:rPr>
        <w:t xml:space="preserve">A linking verb </w:t>
      </w:r>
      <w:r>
        <w:rPr>
          <w:rStyle w:val="Emphasis"/>
          <w:rFonts w:asciiTheme="minorHAnsi" w:hAnsiTheme="minorHAnsi" w:cstheme="minorHAnsi"/>
        </w:rPr>
        <w:t>is used t</w:t>
      </w:r>
      <w:r w:rsidRPr="00F77DD9">
        <w:rPr>
          <w:rFonts w:asciiTheme="minorHAnsi" w:hAnsiTheme="minorHAnsi" w:cstheme="minorHAnsi"/>
          <w:sz w:val="16"/>
        </w:rPr>
        <w:t xml:space="preserve">o re-identify or to </w:t>
      </w:r>
      <w:r w:rsidRPr="00953379">
        <w:rPr>
          <w:rStyle w:val="Emphasis"/>
          <w:rFonts w:asciiTheme="minorHAnsi" w:hAnsiTheme="minorHAnsi" w:cstheme="minorHAnsi"/>
          <w:highlight w:val="cyan"/>
        </w:rPr>
        <w:t>describe its subject</w:t>
      </w:r>
      <w:r w:rsidRPr="00F77DD9">
        <w:rPr>
          <w:rFonts w:asciiTheme="minorHAnsi" w:hAnsiTheme="minorHAnsi" w:cstheme="minorHAnsi"/>
          <w:sz w:val="16"/>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F77DD9">
        <w:rPr>
          <w:rFonts w:asciiTheme="minorHAnsi" w:hAnsiTheme="minorHAnsi" w:cstheme="minorHAnsi"/>
          <w:sz w:val="16"/>
        </w:rPr>
        <w:t>highlighted</w:t>
      </w:r>
      <w:proofErr w:type="gramEnd"/>
      <w:r w:rsidRPr="00F77DD9">
        <w:rPr>
          <w:rFonts w:asciiTheme="minorHAnsi" w:hAnsiTheme="minorHAnsi" w:cstheme="minorHAnsi"/>
          <w:sz w:val="16"/>
        </w:rPr>
        <w:t xml:space="preserve"> and the subject is bold. </w:t>
      </w:r>
      <w:r w:rsidRPr="00953379">
        <w:rPr>
          <w:rStyle w:val="Emphasis"/>
          <w:rFonts w:asciiTheme="minorHAnsi" w:hAnsiTheme="minorHAnsi" w:cstheme="minorHAnsi"/>
          <w:highlight w:val="cyan"/>
        </w:rPr>
        <w:t>Alan is a vampire.</w:t>
      </w:r>
      <w:r>
        <w:rPr>
          <w:rStyle w:val="Emphasis"/>
          <w:rFonts w:asciiTheme="minorHAnsi" w:hAnsiTheme="minorHAnsi" w:cstheme="minorHAnsi"/>
        </w:rPr>
        <w:t xml:space="preserve"> </w:t>
      </w:r>
      <w:r w:rsidRPr="00F77DD9">
        <w:rPr>
          <w:rFonts w:asciiTheme="minorHAnsi" w:hAnsiTheme="minorHAnsi" w:cstheme="minorHAnsi"/>
          <w:sz w:val="16"/>
        </w:rPr>
        <w:t xml:space="preserve">(Here, the </w:t>
      </w:r>
      <w:r w:rsidRPr="00953379">
        <w:rPr>
          <w:rStyle w:val="Emphasis"/>
          <w:rFonts w:asciiTheme="minorHAnsi" w:hAnsiTheme="minorHAnsi" w:cstheme="minorHAnsi"/>
          <w:highlight w:val="cyan"/>
        </w:rPr>
        <w:t>subject is re-identified as a vampire.)</w:t>
      </w:r>
      <w:r>
        <w:rPr>
          <w:rStyle w:val="Emphasis"/>
          <w:rFonts w:asciiTheme="minorHAnsi" w:hAnsiTheme="minorHAnsi" w:cstheme="minorHAnsi"/>
        </w:rPr>
        <w:t xml:space="preserve"> </w:t>
      </w:r>
      <w:r w:rsidRPr="00F77DD9">
        <w:rPr>
          <w:rFonts w:asciiTheme="minorHAnsi" w:hAnsiTheme="minorHAnsi" w:cstheme="minorHAnsi"/>
          <w:sz w:val="16"/>
        </w:rPr>
        <w:t>Alan is thirsty. (Here, the subject is described as thirsty.)</w:t>
      </w:r>
    </w:p>
    <w:p w14:paraId="5DAD227D" w14:textId="77777777" w:rsidR="0008338A" w:rsidRPr="00E70601" w:rsidRDefault="0008338A" w:rsidP="0008338A">
      <w:pPr>
        <w:pStyle w:val="Heading4"/>
        <w:rPr>
          <w:rFonts w:asciiTheme="minorHAnsi" w:hAnsiTheme="minorHAnsi" w:cstheme="minorHAnsi"/>
          <w:sz w:val="14"/>
        </w:rPr>
      </w:pPr>
      <w:r>
        <w:t>2] No actor means no action</w:t>
      </w:r>
    </w:p>
    <w:p w14:paraId="5610EB34" w14:textId="77777777" w:rsidR="0008338A" w:rsidRDefault="0008338A" w:rsidP="0008338A">
      <w:pPr>
        <w:pStyle w:val="Heading4"/>
      </w:pPr>
      <w:r>
        <w:t xml:space="preserve">Violation: They defend implementation cx checks </w:t>
      </w:r>
    </w:p>
    <w:p w14:paraId="621C02E7" w14:textId="77777777" w:rsidR="0008338A" w:rsidRDefault="0008338A" w:rsidP="0008338A">
      <w:pPr>
        <w:pStyle w:val="Heading4"/>
      </w:pPr>
      <w:r>
        <w:t>Standards:</w:t>
      </w:r>
    </w:p>
    <w:p w14:paraId="67A85007" w14:textId="77777777" w:rsidR="0008338A" w:rsidRDefault="0008338A" w:rsidP="0008338A">
      <w:pPr>
        <w:pStyle w:val="Heading4"/>
      </w:pPr>
      <w:r>
        <w:t xml:space="preserve">Precision—anything else lets them arbitrarily redefine words in the rez which explodes limits, lets big teams create </w:t>
      </w:r>
      <w:proofErr w:type="spellStart"/>
      <w:r>
        <w:t>affs</w:t>
      </w:r>
      <w:proofErr w:type="spellEnd"/>
      <w:r>
        <w:t xml:space="preserve"> of the week which kills stable neg ground</w:t>
      </w:r>
    </w:p>
    <w:p w14:paraId="3F12FCE7" w14:textId="77777777" w:rsidR="0008338A" w:rsidRPr="00BF22F8" w:rsidRDefault="0008338A" w:rsidP="0008338A">
      <w:pPr>
        <w:pStyle w:val="Heading4"/>
      </w:pPr>
      <w:r>
        <w:t xml:space="preserve">Extra t—they straight up are defending a policy action that is separate from the rez, explodes limits A] they can go anywhere outside of the </w:t>
      </w:r>
      <w:proofErr w:type="spellStart"/>
      <w:r>
        <w:t>the</w:t>
      </w:r>
      <w:proofErr w:type="spellEnd"/>
      <w:r>
        <w:t xml:space="preserve"> rez—means we </w:t>
      </w:r>
      <w:proofErr w:type="gramStart"/>
      <w:r>
        <w:t>have to</w:t>
      </w:r>
      <w:proofErr w:type="gramEnd"/>
      <w:r>
        <w:t xml:space="preserve"> prep out literally everything B] they can spike out CP’s and DA’s which kills neg ground—that’s a voter</w:t>
      </w:r>
    </w:p>
    <w:p w14:paraId="567CF405" w14:textId="77777777" w:rsidR="0008338A" w:rsidRPr="009056B8" w:rsidRDefault="0008338A" w:rsidP="0008338A">
      <w:pPr>
        <w:pStyle w:val="Heading4"/>
      </w:pPr>
      <w:r>
        <w:t xml:space="preserve">TVA—use the advantage to prove the resolution is descriptively unjust, you don’t need to implement to implicate the advantage as a reason to affirm. </w:t>
      </w:r>
    </w:p>
    <w:p w14:paraId="12AA564F" w14:textId="77777777" w:rsidR="0008338A" w:rsidRDefault="0008338A" w:rsidP="0008338A">
      <w:pPr>
        <w:pStyle w:val="Heading4"/>
      </w:pPr>
      <w:r>
        <w:t>Voters:</w:t>
      </w:r>
    </w:p>
    <w:p w14:paraId="2BBDDD28" w14:textId="77777777" w:rsidR="0008338A" w:rsidRDefault="0008338A" w:rsidP="0008338A">
      <w:pPr>
        <w:pStyle w:val="Heading4"/>
      </w:pPr>
      <w:r>
        <w:t>1] Semantics come first</w:t>
      </w:r>
    </w:p>
    <w:p w14:paraId="2DDA13CF" w14:textId="77777777" w:rsidR="0008338A" w:rsidRDefault="0008338A" w:rsidP="0008338A">
      <w:pPr>
        <w:pStyle w:val="Heading4"/>
      </w:pPr>
      <w:r>
        <w:t>A] We hijack fairness first – semantics determine stable ground for the res which means it’s the most predictable, since it’s the only stasis point of the rez</w:t>
      </w:r>
    </w:p>
    <w:p w14:paraId="2236C298" w14:textId="77777777" w:rsidR="0008338A" w:rsidRPr="00212EB5" w:rsidRDefault="0008338A" w:rsidP="0008338A">
      <w:pPr>
        <w:pStyle w:val="Heading4"/>
      </w:pPr>
      <w:r>
        <w:t xml:space="preserve">B] jurisdiction you can only vote on topical </w:t>
      </w:r>
      <w:proofErr w:type="spellStart"/>
      <w:r>
        <w:t>affs</w:t>
      </w:r>
      <w:proofErr w:type="spellEnd"/>
    </w:p>
    <w:p w14:paraId="29D40541" w14:textId="77777777" w:rsidR="0008338A" w:rsidRDefault="0008338A" w:rsidP="0008338A">
      <w:pPr>
        <w:pStyle w:val="Heading4"/>
      </w:pPr>
      <w:r>
        <w:t xml:space="preserve">2] Fairness first—debate is a game if </w:t>
      </w:r>
      <w:proofErr w:type="spellStart"/>
      <w:r>
        <w:t>its</w:t>
      </w:r>
      <w:proofErr w:type="spellEnd"/>
      <w:r>
        <w:t xml:space="preserve"> not fair people </w:t>
      </w:r>
      <w:proofErr w:type="spellStart"/>
      <w:r>
        <w:t>wont</w:t>
      </w:r>
      <w:proofErr w:type="spellEnd"/>
      <w:r>
        <w:t xml:space="preserve"> play</w:t>
      </w:r>
    </w:p>
    <w:p w14:paraId="45DA65C1" w14:textId="77777777" w:rsidR="0008338A" w:rsidRDefault="0008338A" w:rsidP="0008338A">
      <w:pPr>
        <w:pStyle w:val="Heading4"/>
      </w:pPr>
      <w:r>
        <w:t xml:space="preserve">3] T is DTD a] the argument is the </w:t>
      </w:r>
      <w:proofErr w:type="spellStart"/>
      <w:r>
        <w:t>aff</w:t>
      </w:r>
      <w:proofErr w:type="spellEnd"/>
      <w:r>
        <w:t xml:space="preserve">, means the debate </w:t>
      </w:r>
      <w:proofErr w:type="spellStart"/>
      <w:proofErr w:type="gramStart"/>
      <w:r>
        <w:t>cant</w:t>
      </w:r>
      <w:proofErr w:type="spellEnd"/>
      <w:proofErr w:type="gramEnd"/>
      <w:r>
        <w:t xml:space="preserve"> start b] DTD sets norms</w:t>
      </w:r>
    </w:p>
    <w:p w14:paraId="667E8077" w14:textId="77777777" w:rsidR="0008338A" w:rsidRDefault="0008338A" w:rsidP="0008338A">
      <w:pPr>
        <w:pStyle w:val="Heading4"/>
      </w:pPr>
      <w:r>
        <w:t xml:space="preserve">4] Competing </w:t>
      </w:r>
      <w:proofErr w:type="spellStart"/>
      <w:r>
        <w:t>interps</w:t>
      </w:r>
      <w:proofErr w:type="spellEnd"/>
      <w:r>
        <w:t xml:space="preserve"> a] reasonability is arbitrary and requires judge intervention b] competing </w:t>
      </w:r>
      <w:proofErr w:type="spellStart"/>
      <w:r>
        <w:t>interps</w:t>
      </w:r>
      <w:proofErr w:type="spellEnd"/>
      <w:r>
        <w:t xml:space="preserve"> is a race to the top C] the </w:t>
      </w:r>
      <w:proofErr w:type="spellStart"/>
      <w:r>
        <w:t>brightline</w:t>
      </w:r>
      <w:proofErr w:type="spellEnd"/>
      <w:r>
        <w:t xml:space="preserve"> is being semantically topical—it’s a yes/no question</w:t>
      </w:r>
    </w:p>
    <w:p w14:paraId="1E134FE4" w14:textId="77777777" w:rsidR="0008338A" w:rsidRDefault="0008338A" w:rsidP="0008338A">
      <w:pPr>
        <w:pStyle w:val="Heading4"/>
      </w:pPr>
      <w:r>
        <w:t>5] no RVI a] incentives theory baiting which is justified abuse b] illogical—you don’t get a cookie for being fair</w:t>
      </w:r>
    </w:p>
    <w:p w14:paraId="65EC9E90" w14:textId="77777777" w:rsidR="0008338A" w:rsidRPr="003D4920" w:rsidRDefault="0008338A" w:rsidP="0008338A">
      <w:pPr>
        <w:pStyle w:val="Heading4"/>
      </w:pPr>
      <w:r>
        <w:t>6] T before theory a] they have 4 years to set their norm we have 2 months b] any NC abuse was necessary to check 1AC abuse</w:t>
      </w:r>
    </w:p>
    <w:p w14:paraId="2C487951" w14:textId="4AB9F7E9" w:rsidR="0008338A" w:rsidRDefault="0008338A" w:rsidP="0008338A">
      <w:pPr>
        <w:pStyle w:val="Heading1"/>
      </w:pPr>
      <w:r>
        <w:t>Case</w:t>
      </w:r>
    </w:p>
    <w:p w14:paraId="2DAAD79A" w14:textId="79C13B51" w:rsidR="00266495" w:rsidRDefault="00266495" w:rsidP="00266495"/>
    <w:sectPr w:rsidR="002664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C2391"/>
    <w:rsid w:val="000139A3"/>
    <w:rsid w:val="00060619"/>
    <w:rsid w:val="0008338A"/>
    <w:rsid w:val="00100833"/>
    <w:rsid w:val="00104529"/>
    <w:rsid w:val="00105942"/>
    <w:rsid w:val="00107396"/>
    <w:rsid w:val="00144A4C"/>
    <w:rsid w:val="00176AB0"/>
    <w:rsid w:val="00177B7D"/>
    <w:rsid w:val="0018322D"/>
    <w:rsid w:val="001B5776"/>
    <w:rsid w:val="001E527A"/>
    <w:rsid w:val="001F78CE"/>
    <w:rsid w:val="00251FC7"/>
    <w:rsid w:val="00266495"/>
    <w:rsid w:val="00285326"/>
    <w:rsid w:val="002855A7"/>
    <w:rsid w:val="002B146A"/>
    <w:rsid w:val="002B5E17"/>
    <w:rsid w:val="00315690"/>
    <w:rsid w:val="00316B75"/>
    <w:rsid w:val="00325646"/>
    <w:rsid w:val="003460F2"/>
    <w:rsid w:val="0038158C"/>
    <w:rsid w:val="003902BA"/>
    <w:rsid w:val="003A09E2"/>
    <w:rsid w:val="00407037"/>
    <w:rsid w:val="004605D6"/>
    <w:rsid w:val="004C4342"/>
    <w:rsid w:val="004C60E8"/>
    <w:rsid w:val="004D067C"/>
    <w:rsid w:val="004E3579"/>
    <w:rsid w:val="004E728B"/>
    <w:rsid w:val="004F39E0"/>
    <w:rsid w:val="00537BD5"/>
    <w:rsid w:val="0057268A"/>
    <w:rsid w:val="005D2912"/>
    <w:rsid w:val="006065BD"/>
    <w:rsid w:val="006164BA"/>
    <w:rsid w:val="00645FA9"/>
    <w:rsid w:val="00647866"/>
    <w:rsid w:val="00665003"/>
    <w:rsid w:val="006A2AD0"/>
    <w:rsid w:val="006C2375"/>
    <w:rsid w:val="006C2391"/>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A1C5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56A8"/>
    <w:rsid w:val="00D325A9"/>
    <w:rsid w:val="00D36A8A"/>
    <w:rsid w:val="00D61409"/>
    <w:rsid w:val="00D6691E"/>
    <w:rsid w:val="00D71170"/>
    <w:rsid w:val="00DA1C92"/>
    <w:rsid w:val="00DA25D4"/>
    <w:rsid w:val="00DA6538"/>
    <w:rsid w:val="00E15E75"/>
    <w:rsid w:val="00E352BF"/>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D902A"/>
  <w15:chartTrackingRefBased/>
  <w15:docId w15:val="{B0D01B3C-DED7-496F-8F68-2101784C7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4342"/>
    <w:rPr>
      <w:rFonts w:ascii="Calibri" w:hAnsi="Calibri" w:cs="Calibri"/>
    </w:rPr>
  </w:style>
  <w:style w:type="paragraph" w:styleId="Heading1">
    <w:name w:val="heading 1"/>
    <w:aliases w:val="Pocket"/>
    <w:basedOn w:val="Normal"/>
    <w:next w:val="Normal"/>
    <w:link w:val="Heading1Char"/>
    <w:qFormat/>
    <w:rsid w:val="004C43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43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4C43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3"/>
    <w:unhideWhenUsed/>
    <w:qFormat/>
    <w:rsid w:val="004C434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43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4342"/>
  </w:style>
  <w:style w:type="character" w:customStyle="1" w:styleId="Heading1Char">
    <w:name w:val="Heading 1 Char"/>
    <w:aliases w:val="Pocket Char"/>
    <w:basedOn w:val="DefaultParagraphFont"/>
    <w:link w:val="Heading1"/>
    <w:rsid w:val="004C43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434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2"/>
    <w:rsid w:val="004C4342"/>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4C434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7"/>
    <w:qFormat/>
    <w:rsid w:val="004C4342"/>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C4342"/>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6"/>
    <w:qFormat/>
    <w:rsid w:val="004C4342"/>
    <w:rPr>
      <w:b w:val="0"/>
      <w:sz w:val="22"/>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4C4342"/>
    <w:rPr>
      <w:color w:val="auto"/>
      <w:u w:val="none"/>
    </w:rPr>
  </w:style>
  <w:style w:type="character" w:styleId="FollowedHyperlink">
    <w:name w:val="FollowedHyperlink"/>
    <w:basedOn w:val="DefaultParagraphFont"/>
    <w:uiPriority w:val="99"/>
    <w:semiHidden/>
    <w:unhideWhenUsed/>
    <w:rsid w:val="004C4342"/>
    <w:rPr>
      <w:color w:val="auto"/>
      <w:u w:val="none"/>
    </w:rPr>
  </w:style>
  <w:style w:type="paragraph" w:styleId="NoSpacing">
    <w:name w:val="No Spacing"/>
    <w:aliases w:val="Note Level 2,Small Text,Card Format,Note Level 21,ClearFormatting,DDI Tag,Tag Title,No Spacing51,No Spacing11211,card,No Spacing31,No Spacing22,No Spacing3,tag,No Spacing41,No Spacing111112,Tag and Cite,Card,Debate Text,Dont u,No Spacing2"/>
    <w:basedOn w:val="Heading1"/>
    <w:link w:val="Hyperlink"/>
    <w:autoRedefine/>
    <w:uiPriority w:val="99"/>
    <w:qFormat/>
    <w:rsid w:val="0008338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8338A"/>
    <w:pPr>
      <w:spacing w:after="0" w:line="240" w:lineRule="auto"/>
      <w:ind w:left="720"/>
      <w:jc w:val="both"/>
    </w:pPr>
    <w:rPr>
      <w:b/>
      <w:iCs/>
      <w:u w:val="single"/>
      <w:bdr w:val="single" w:sz="8" w:space="0" w:color="auto"/>
    </w:rPr>
  </w:style>
  <w:style w:type="paragraph" w:customStyle="1" w:styleId="Emphasis1">
    <w:name w:val="Emphasis1"/>
    <w:basedOn w:val="Normal"/>
    <w:autoRedefine/>
    <w:uiPriority w:val="7"/>
    <w:qFormat/>
    <w:rsid w:val="0026649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
    <w:name w:val="Title Char"/>
    <w:aliases w:val="Cites and Cards Char,Bold Underlined Char,UNDERLINE Char,title Char,Read This Char,Block Heading Char"/>
    <w:basedOn w:val="DefaultParagraphFont"/>
    <w:link w:val="Title"/>
    <w:uiPriority w:val="6"/>
    <w:qFormat/>
    <w:rsid w:val="00266495"/>
    <w:rPr>
      <w:u w:val="single"/>
    </w:rPr>
  </w:style>
  <w:style w:type="paragraph" w:styleId="Title">
    <w:name w:val="Title"/>
    <w:aliases w:val="Cites and Cards,Bold Underlined,UNDERLINE,title,Read This,Block Heading"/>
    <w:basedOn w:val="Normal"/>
    <w:next w:val="Normal"/>
    <w:link w:val="TitleChar"/>
    <w:uiPriority w:val="6"/>
    <w:qFormat/>
    <w:rsid w:val="00266495"/>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266495"/>
    <w:rPr>
      <w:rFonts w:asciiTheme="majorHAnsi" w:eastAsiaTheme="majorEastAsia" w:hAnsiTheme="majorHAnsi" w:cstheme="majorBidi"/>
      <w:spacing w:val="-10"/>
      <w:kern w:val="28"/>
      <w:sz w:val="56"/>
      <w:szCs w:val="56"/>
    </w:rPr>
  </w:style>
  <w:style w:type="paragraph" w:styleId="ListParagraph">
    <w:name w:val="List Paragraph"/>
    <w:aliases w:val="6 font,Colorful List - Accent 11"/>
    <w:basedOn w:val="Normal"/>
    <w:uiPriority w:val="99"/>
    <w:unhideWhenUsed/>
    <w:qFormat/>
    <w:rsid w:val="00E352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ammar-monster.com/glossary/linking_verbs.htm" TargetMode="External"/><Relationship Id="rId3" Type="http://schemas.openxmlformats.org/officeDocument/2006/relationships/styles" Target="styles.xml"/><Relationship Id="rId7" Type="http://schemas.openxmlformats.org/officeDocument/2006/relationships/hyperlink" Target="https://www.merriam-webster.com/dictionary/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1860</Words>
  <Characters>10602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4</cp:revision>
  <dcterms:created xsi:type="dcterms:W3CDTF">2022-01-30T14:48:00Z</dcterms:created>
  <dcterms:modified xsi:type="dcterms:W3CDTF">2022-01-30T18:25:00Z</dcterms:modified>
</cp:coreProperties>
</file>