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4A9C3" w14:textId="77777777" w:rsidR="001557DA" w:rsidRDefault="001557DA" w:rsidP="001557DA">
      <w:pPr>
        <w:pStyle w:val="Heading1"/>
      </w:pPr>
      <w:r>
        <w:t>Evergreening v4</w:t>
      </w:r>
    </w:p>
    <w:p w14:paraId="2ED15B0F" w14:textId="77777777" w:rsidR="001557DA" w:rsidRDefault="001557DA" w:rsidP="001557DA">
      <w:pPr>
        <w:pStyle w:val="Heading2"/>
      </w:pPr>
      <w:r>
        <w:t>Advantage</w:t>
      </w:r>
    </w:p>
    <w:p w14:paraId="309F1149" w14:textId="77777777" w:rsidR="001557DA" w:rsidRPr="005C78BC" w:rsidRDefault="001557DA" w:rsidP="001557DA">
      <w:pPr>
        <w:pStyle w:val="Heading4"/>
      </w:pPr>
      <w:r>
        <w:t>Innovation low now – secondary patents gut the incentive and skyrocket price of Naloxone, HIV meds, insulin, and even basic allergy drugs – the only comprehensive study</w:t>
      </w:r>
    </w:p>
    <w:p w14:paraId="6166F842" w14:textId="77777777" w:rsidR="001557DA" w:rsidRPr="00AB3C28" w:rsidRDefault="001557DA" w:rsidP="001557DA">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464ED48B" w14:textId="77777777" w:rsidR="001557DA" w:rsidRDefault="001557DA" w:rsidP="001557DA">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593CA6CC" w14:textId="77777777" w:rsidR="001557DA" w:rsidRDefault="001557DA" w:rsidP="001557DA">
      <w:pPr>
        <w:pStyle w:val="Heading4"/>
      </w:pPr>
      <w:r>
        <w:t xml:space="preserve">They’re endemic to the industry &amp; 80% of patents were not for new drugs – their stats ignore the quality of the innovation which is nonexistent </w:t>
      </w:r>
    </w:p>
    <w:p w14:paraId="06D7B2D6" w14:textId="77777777" w:rsidR="001557DA" w:rsidRPr="00A845B4" w:rsidRDefault="001557DA" w:rsidP="001557DA">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1BF45D3D" w14:textId="77777777" w:rsidR="001557DA" w:rsidRPr="009C11C9" w:rsidRDefault="001557DA" w:rsidP="001557DA">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08A9A80F" w14:textId="77777777" w:rsidR="001557DA" w:rsidRDefault="001557DA" w:rsidP="001557DA">
      <w:pPr>
        <w:pStyle w:val="Heading4"/>
      </w:pPr>
      <w:r>
        <w:t>Little revenue goes to RND—ignore their lies told by big pharma</w:t>
      </w:r>
    </w:p>
    <w:p w14:paraId="6FA0F215" w14:textId="77777777" w:rsidR="001557DA" w:rsidRDefault="001557DA" w:rsidP="001557DA">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0C73F709" w14:textId="77777777" w:rsidR="001557DA" w:rsidRPr="005C78BC" w:rsidRDefault="001557DA" w:rsidP="001557DA">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57D8BADB" w14:textId="77777777" w:rsidR="001557DA" w:rsidRDefault="001557DA" w:rsidP="001557DA">
      <w:pPr>
        <w:pStyle w:val="Heading4"/>
      </w:pPr>
      <w:r>
        <w:t>Independently, it’s the root cause of AIDS backsliding – kills millions each year</w:t>
      </w:r>
    </w:p>
    <w:p w14:paraId="3085524E" w14:textId="77777777" w:rsidR="001557DA" w:rsidRDefault="001557DA" w:rsidP="001557DA">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05B33FA6" w14:textId="77777777" w:rsidR="001557DA" w:rsidRDefault="001557DA" w:rsidP="001557DA">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 xml:space="preserve">38 million people live with HIV and </w:t>
      </w:r>
      <w:proofErr w:type="gramStart"/>
      <w:r w:rsidRPr="0042463C">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489D7774" w14:textId="77777777" w:rsidR="001557DA" w:rsidRDefault="001557DA" w:rsidP="001557DA">
      <w:pPr>
        <w:pStyle w:val="Heading4"/>
      </w:pPr>
      <w:r>
        <w:t>We control uniqueness – innovation is low now and it solves disease, bioterror &amp; antimicrobial resistance.  The response to COVID is the exception, not the rule.</w:t>
      </w:r>
    </w:p>
    <w:p w14:paraId="5BFC872A" w14:textId="77777777" w:rsidR="001557DA" w:rsidRPr="008E20B4" w:rsidRDefault="001557DA" w:rsidP="001557DA">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01DA30ED" w14:textId="77777777" w:rsidR="001557DA" w:rsidRPr="009C11C9" w:rsidRDefault="001557DA" w:rsidP="001557DA">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 xml:space="preserve">MERS, SARS, Ebola, Zika and avian and swine flu are also infectious diseases that represent public health threats. Infectious agents such as anthrax, smallpox and tularemia could present threats in a bioterrorism </w:t>
      </w:r>
      <w:proofErr w:type="gramStart"/>
      <w:r w:rsidRPr="00897371">
        <w:rPr>
          <w:rStyle w:val="StyleUnderline"/>
        </w:rPr>
        <w:t>con-text</w:t>
      </w:r>
      <w:proofErr w:type="gramEnd"/>
      <w:r w:rsidRPr="00897371">
        <w:rPr>
          <w:rStyle w:val="StyleUnderline"/>
        </w:rPr>
        <w:t>.</w:t>
      </w:r>
      <w:r w:rsidRPr="00904598">
        <w:rPr>
          <w:rStyle w:val="StyleUnderline"/>
        </w:rPr>
        <w:t>1 Th</w:t>
      </w:r>
      <w:r w:rsidRPr="00897371">
        <w:rPr>
          <w:rStyle w:val="StyleUnderline"/>
        </w:rPr>
        <w:t>e general threat to public health that is posed by antimicrobial resistance is also well-</w:t>
      </w:r>
      <w:proofErr w:type="spellStart"/>
      <w:r w:rsidRPr="00897371">
        <w:rPr>
          <w:rStyle w:val="StyleUnderline"/>
        </w:rPr>
        <w:t>recognised</w:t>
      </w:r>
      <w:proofErr w:type="spellEnd"/>
      <w:r w:rsidRPr="00897371">
        <w:rPr>
          <w:rStyle w:val="StyleUnderline"/>
        </w:rPr>
        <w:t xml:space="preserve"> as an area in need of pharmaceutical innovation. Innovating in response to the</w:t>
      </w:r>
      <w:r w:rsidRPr="00904598">
        <w:rPr>
          <w:rStyle w:val="StyleUnderline"/>
        </w:rPr>
        <w:t xml:space="preserv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97371">
        <w:rPr>
          <w:rStyle w:val="StyleUnderline"/>
        </w:rPr>
        <w:t xml:space="preserve">It is therefore unsurprising that we are seeing </w:t>
      </w:r>
      <w:proofErr w:type="spellStart"/>
      <w:r w:rsidRPr="00897371">
        <w:rPr>
          <w:rStyle w:val="StyleUnderline"/>
        </w:rPr>
        <w:t>indus</w:t>
      </w:r>
      <w:proofErr w:type="spellEnd"/>
      <w:r w:rsidRPr="00897371">
        <w:rPr>
          <w:rStyle w:val="StyleUnderline"/>
        </w:rPr>
        <w:t>-try-wide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w:t>
      </w:r>
      <w:proofErr w:type="gramStart"/>
      <w:r w:rsidRPr="00897371">
        <w:rPr>
          <w:rStyle w:val="markedcontent"/>
          <w:sz w:val="19"/>
          <w:szCs w:val="19"/>
        </w:rPr>
        <w:t>in</w:t>
      </w:r>
      <w:proofErr w:type="gramEnd"/>
      <w:r w:rsidRPr="00897371">
        <w:rPr>
          <w:rStyle w:val="markedcontent"/>
          <w:sz w:val="19"/>
          <w:szCs w:val="19"/>
        </w:rPr>
        <w:t xml:space="preserve">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 xml:space="preserve">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w:t>
      </w:r>
      <w:proofErr w:type="spellStart"/>
      <w:r w:rsidRPr="00897371">
        <w:rPr>
          <w:rStyle w:val="markedcontent"/>
          <w:sz w:val="19"/>
          <w:szCs w:val="19"/>
        </w:rPr>
        <w:t>indus</w:t>
      </w:r>
      <w:proofErr w:type="spellEnd"/>
      <w:r w:rsidRPr="00897371">
        <w:rPr>
          <w:rStyle w:val="markedcontent"/>
          <w:sz w:val="19"/>
          <w:szCs w:val="19"/>
        </w:rPr>
        <w:t xml:space="preserve">-try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w:t>
      </w:r>
      <w:proofErr w:type="gramStart"/>
      <w:r w:rsidRPr="00897371">
        <w:rPr>
          <w:rStyle w:val="StyleUnderline"/>
        </w:rPr>
        <w:t>short term</w:t>
      </w:r>
      <w:proofErr w:type="gramEnd"/>
      <w:r w:rsidRPr="00897371">
        <w:rPr>
          <w:rStyle w:val="StyleUnderline"/>
        </w:rPr>
        <w:t xml:space="preserve"> perspective because they are contained to specific regions and affect fewer people at present – or are re-emerging (e.g. Ebola) – or their impacts have not yet </w:t>
      </w:r>
      <w:proofErr w:type="spellStart"/>
      <w:r w:rsidRPr="00897371">
        <w:rPr>
          <w:rStyle w:val="StyleUnderline"/>
        </w:rPr>
        <w:t>materialised</w:t>
      </w:r>
      <w:proofErr w:type="spellEnd"/>
      <w:r w:rsidRPr="00897371">
        <w:rPr>
          <w:rStyle w:val="StyleUnderline"/>
        </w:rPr>
        <w:t xml:space="preserve"> at a scale that would qualify as an immediate crisis (e.g. growing risks of </w:t>
      </w:r>
      <w:proofErr w:type="spellStart"/>
      <w:r w:rsidRPr="00897371">
        <w:rPr>
          <w:rStyle w:val="StyleUnderline"/>
        </w:rPr>
        <w:t>antimi-crobial</w:t>
      </w:r>
      <w:proofErr w:type="spellEnd"/>
      <w:r w:rsidRPr="00897371">
        <w:rPr>
          <w:rStyle w:val="StyleUnderline"/>
        </w:rPr>
        <w:t xml:space="preserve"> resistance to some infectious pathogens). However, 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 xml:space="preserve">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2A939F55" w14:textId="77777777" w:rsidR="001557DA" w:rsidRDefault="001557DA" w:rsidP="001557DA">
      <w:pPr>
        <w:pStyle w:val="Heading4"/>
      </w:pPr>
      <w:r>
        <w:t>3 Impacts:</w:t>
      </w:r>
    </w:p>
    <w:p w14:paraId="7C54524D" w14:textId="77777777" w:rsidR="001557DA" w:rsidRPr="00BA63B8" w:rsidRDefault="001557DA" w:rsidP="001557DA">
      <w:pPr>
        <w:pStyle w:val="Heading4"/>
      </w:pPr>
      <w:r>
        <w:t xml:space="preserve">1] Antimicrobial resistance triggers </w:t>
      </w:r>
      <w:r w:rsidRPr="00BA63B8">
        <w:rPr>
          <w:u w:val="single"/>
        </w:rPr>
        <w:t>extinction</w:t>
      </w:r>
      <w:r>
        <w:t>.</w:t>
      </w:r>
    </w:p>
    <w:p w14:paraId="49E63D52" w14:textId="77777777" w:rsidR="001557DA" w:rsidRPr="000370A8" w:rsidRDefault="001557DA" w:rsidP="001557DA">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0CB5B9E" w14:textId="77777777" w:rsidR="001557DA" w:rsidRPr="000370A8" w:rsidRDefault="001557DA" w:rsidP="001557DA">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486744C" w14:textId="77777777" w:rsidR="001557DA" w:rsidRDefault="001557DA" w:rsidP="001557DA">
      <w:pPr>
        <w:pStyle w:val="Heading4"/>
      </w:pPr>
      <w:r>
        <w:t>2] Innovation is key to treat neglected tropical diseases – that revives global health diplomacy</w:t>
      </w:r>
    </w:p>
    <w:p w14:paraId="25284E6B" w14:textId="77777777" w:rsidR="001557DA" w:rsidRDefault="001557DA" w:rsidP="001557DA">
      <w:proofErr w:type="spellStart"/>
      <w:r w:rsidRPr="00CD116D">
        <w:rPr>
          <w:rStyle w:val="Style13ptBold"/>
        </w:rPr>
        <w:t>Hotez</w:t>
      </w:r>
      <w:proofErr w:type="spellEnd"/>
      <w:r w:rsidRPr="00CD116D">
        <w:rPr>
          <w:rStyle w:val="Style13ptBold"/>
        </w:rPr>
        <w:t xml:space="preserve">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16552B4D" w14:textId="77777777" w:rsidR="001557DA" w:rsidRDefault="001557DA" w:rsidP="001557DA">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w:t>
      </w:r>
      <w:proofErr w:type="gramStart"/>
      <w:r w:rsidRPr="00CD116D">
        <w:rPr>
          <w:sz w:val="8"/>
        </w:rPr>
        <w:t>actually transmitted</w:t>
      </w:r>
      <w:proofErr w:type="gramEnd"/>
      <w:r w:rsidRPr="00CD116D">
        <w:rPr>
          <w:sz w:val="8"/>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D116D">
        <w:rPr>
          <w:sz w:val="8"/>
        </w:rPr>
        <w:t>evi</w:t>
      </w:r>
      <w:proofErr w:type="spellEnd"/>
      <w:r w:rsidRPr="00CD116D">
        <w:rPr>
          <w:sz w:val="8"/>
        </w:rPr>
        <w:t xml:space="preserve">- </w:t>
      </w:r>
      <w:proofErr w:type="spellStart"/>
      <w:r w:rsidRPr="00CD116D">
        <w:rPr>
          <w:sz w:val="8"/>
        </w:rPr>
        <w:t>dence</w:t>
      </w:r>
      <w:proofErr w:type="spellEnd"/>
      <w:r w:rsidRPr="00CD116D">
        <w:rPr>
          <w:sz w:val="8"/>
        </w:rPr>
        <w:t xml:space="preserv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w:t>
      </w:r>
      <w:proofErr w:type="spellStart"/>
      <w:r w:rsidRPr="00490FF6">
        <w:rPr>
          <w:rStyle w:val="StyleUnderline"/>
        </w:rPr>
        <w:t>tients</w:t>
      </w:r>
      <w:proofErr w:type="spellEnd"/>
      <w:r w:rsidRPr="00490FF6">
        <w:rPr>
          <w:rStyle w:val="StyleUnderline"/>
        </w:rPr>
        <w:t xml:space="preserve"> must be </w:t>
      </w:r>
      <w:r w:rsidRPr="00CD116D">
        <w:rPr>
          <w:rStyle w:val="StyleUnderline"/>
        </w:rPr>
        <w:t>sent</w:t>
      </w:r>
      <w:r w:rsidRPr="00490FF6">
        <w:rPr>
          <w:rStyle w:val="StyleUnderline"/>
        </w:rPr>
        <w:t xml:space="preserve"> to the CD С or other specialty research laboratories </w:t>
      </w:r>
      <w:proofErr w:type="gramStart"/>
      <w:r w:rsidRPr="00490FF6">
        <w:rPr>
          <w:rStyle w:val="StyleUnderline"/>
        </w:rPr>
        <w:t>in order to</w:t>
      </w:r>
      <w:proofErr w:type="gramEnd"/>
      <w:r w:rsidRPr="00490FF6">
        <w:rPr>
          <w:rStyle w:val="StyleUnderline"/>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xml:space="preserve">, so typically the CDC </w:t>
      </w:r>
      <w:proofErr w:type="gramStart"/>
      <w:r w:rsidRPr="00490FF6">
        <w:rPr>
          <w:rStyle w:val="StyleUnderline"/>
        </w:rPr>
        <w:t>has to</w:t>
      </w:r>
      <w:proofErr w:type="gramEnd"/>
      <w:r w:rsidRPr="00490FF6">
        <w:rPr>
          <w:rStyle w:val="StyleUnderline"/>
        </w:rPr>
        <w:t xml:space="preserve">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CD116D">
        <w:rPr>
          <w:sz w:val="8"/>
        </w:rPr>
        <w:t>have to</w:t>
      </w:r>
      <w:proofErr w:type="gramEnd"/>
      <w:r w:rsidRPr="00CD116D">
        <w:rPr>
          <w:sz w:val="8"/>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w:t>
      </w:r>
      <w:proofErr w:type="spellStart"/>
      <w:r w:rsidRPr="00CD116D">
        <w:rPr>
          <w:sz w:val="8"/>
        </w:rPr>
        <w:t>velop</w:t>
      </w:r>
      <w:proofErr w:type="spellEnd"/>
      <w:r w:rsidRPr="00CD116D">
        <w:rPr>
          <w:sz w:val="8"/>
        </w:rPr>
        <w:t xml:space="preserve"> new and safer Chagas disease medicines [60], while shown little or modest at our National School of Tropical Medicine the Sab in interest in American Vaccine Institute and Texas </w:t>
      </w:r>
      <w:proofErr w:type="spellStart"/>
      <w:r w:rsidRPr="00CD116D">
        <w:rPr>
          <w:sz w:val="8"/>
        </w:rPr>
        <w:t>Childrens</w:t>
      </w:r>
      <w:proofErr w:type="spellEnd"/>
      <w:r w:rsidRPr="00CD116D">
        <w:rPr>
          <w:sz w:val="8"/>
        </w:rPr>
        <w:t xml:space="preserve"> Hospital Center for NTDs. As a result, new Vaccine Development (Sabin PDP) is working to develop products are being a therapeutic vaccine that could be used alongside exist- developed in the </w:t>
      </w:r>
      <w:proofErr w:type="spellStart"/>
      <w:r w:rsidRPr="00CD116D">
        <w:rPr>
          <w:sz w:val="8"/>
        </w:rPr>
        <w:t>ing</w:t>
      </w:r>
      <w:proofErr w:type="spellEnd"/>
      <w:r w:rsidRPr="00CD116D">
        <w:rPr>
          <w:sz w:val="8"/>
        </w:rPr>
        <w:t xml:space="preserve"> treatments [61]. These efforts rely on major </w:t>
      </w:r>
      <w:proofErr w:type="spellStart"/>
      <w:r w:rsidRPr="00CD116D">
        <w:rPr>
          <w:sz w:val="8"/>
        </w:rPr>
        <w:t>philan</w:t>
      </w:r>
      <w:proofErr w:type="spellEnd"/>
      <w:r w:rsidRPr="00CD116D">
        <w:rPr>
          <w:sz w:val="8"/>
        </w:rPr>
        <w:t xml:space="preserve">- nonprofit sector. </w:t>
      </w:r>
      <w:proofErr w:type="spellStart"/>
      <w:r w:rsidRPr="00CD116D">
        <w:rPr>
          <w:sz w:val="8"/>
        </w:rPr>
        <w:t>thropic</w:t>
      </w:r>
      <w:proofErr w:type="spellEnd"/>
      <w:r w:rsidRPr="00CD116D">
        <w:rPr>
          <w:sz w:val="8"/>
        </w:rPr>
        <w:t xml:space="preserve"> donors. In our case at the Sabin PDP, they include the Kleberg Foundation, the Carlos Slim Foundation, the Southwest Electronic Energy Medical Research Institute, and Texas </w:t>
      </w:r>
      <w:proofErr w:type="spellStart"/>
      <w:r w:rsidRPr="00CD116D">
        <w:rPr>
          <w:sz w:val="8"/>
        </w:rPr>
        <w:t>Childrens</w:t>
      </w:r>
      <w:proofErr w:type="spellEnd"/>
      <w:r w:rsidRPr="00CD116D">
        <w:rPr>
          <w:sz w:val="8"/>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CD116D">
        <w:rPr>
          <w:sz w:val="8"/>
        </w:rPr>
        <w:t>live in</w:t>
      </w:r>
      <w:proofErr w:type="gramEnd"/>
      <w:r w:rsidRPr="00CD116D">
        <w:rPr>
          <w:sz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 xml:space="preserve">Because NTDs are now widespread among the </w:t>
      </w:r>
      <w:proofErr w:type="spellStart"/>
      <w:r w:rsidRPr="003B42BF">
        <w:rPr>
          <w:rStyle w:val="StyleUnderline"/>
        </w:rPr>
        <w:t>leastadvantaged</w:t>
      </w:r>
      <w:proofErr w:type="spellEnd"/>
      <w:r w:rsidRPr="003B42BF">
        <w:rPr>
          <w:rStyle w:val="StyleUnderline"/>
        </w:rPr>
        <w:t xml:space="preserve"> members of the </w:t>
      </w:r>
      <w:proofErr w:type="spellStart"/>
      <w:r w:rsidRPr="003B42BF">
        <w:rPr>
          <w:rStyle w:val="StyleUnderline"/>
        </w:rPr>
        <w:t>worlds</w:t>
      </w:r>
      <w:proofErr w:type="spellEnd"/>
      <w:r w:rsidRPr="003B42BF">
        <w:rPr>
          <w:rStyle w:val="StyleUnderline"/>
        </w:rPr>
        <w:t xml:space="preserve">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w:t>
      </w:r>
      <w:proofErr w:type="gramStart"/>
      <w:r w:rsidRPr="00CD116D">
        <w:rPr>
          <w:sz w:val="8"/>
        </w:rPr>
        <w:t>more closely examine</w:t>
      </w:r>
      <w:proofErr w:type="gramEnd"/>
      <w:r w:rsidRPr="00CD116D">
        <w:rPr>
          <w:sz w:val="8"/>
        </w:rPr>
        <w:t xml:space="preserve"> the six G20 countries with positive worm indices—Brazil, China, India, Indonesia, Mexico, and South Africa—in addition to Nigeria. Together these countries account for one-half of the </w:t>
      </w:r>
      <w:proofErr w:type="gramStart"/>
      <w:r w:rsidRPr="00CD116D">
        <w:rPr>
          <w:sz w:val="8"/>
        </w:rPr>
        <w:t>worlds</w:t>
      </w:r>
      <w:proofErr w:type="gramEnd"/>
      <w:r w:rsidRPr="00CD116D">
        <w:rPr>
          <w:sz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CD116D">
        <w:rPr>
          <w:sz w:val="8"/>
        </w:rPr>
        <w:t>Eyrun</w:t>
      </w:r>
      <w:proofErr w:type="spellEnd"/>
      <w:r w:rsidRPr="00CD116D">
        <w:rPr>
          <w:sz w:val="8"/>
        </w:rPr>
        <w:t xml:space="preserve"> </w:t>
      </w:r>
      <w:proofErr w:type="spellStart"/>
      <w:r w:rsidRPr="00CD116D">
        <w:rPr>
          <w:sz w:val="8"/>
        </w:rPr>
        <w:t>Kjetland</w:t>
      </w:r>
      <w:proofErr w:type="spellEnd"/>
      <w:r w:rsidRPr="00CD116D">
        <w:rPr>
          <w:sz w:val="8"/>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CD116D">
        <w:rPr>
          <w:sz w:val="8"/>
        </w:rPr>
        <w:t>the vast majority of</w:t>
      </w:r>
      <w:proofErr w:type="gramEnd"/>
      <w:r w:rsidRPr="00CD116D">
        <w:rPr>
          <w:sz w:val="8"/>
        </w:rPr>
        <w:t xml:space="preserve"> its children do not have access to regular and periodic deworming, and only about one-half of the population receives MDA for LF. India also has the </w:t>
      </w:r>
      <w:proofErr w:type="spellStart"/>
      <w:r w:rsidRPr="00CD116D">
        <w:rPr>
          <w:sz w:val="8"/>
        </w:rPr>
        <w:t>worlds</w:t>
      </w:r>
      <w:proofErr w:type="spellEnd"/>
      <w:r w:rsidRPr="00CD116D">
        <w:rPr>
          <w:sz w:val="8"/>
        </w:rPr>
        <w:t xml:space="preserve"> largest numbers of leprosy cases. This disease can also be attacked through MDA using a multidrug therapy regimen. WHO does not present information on China, either because it has not been determined or is </w:t>
      </w:r>
      <w:proofErr w:type="gramStart"/>
      <w:r w:rsidRPr="00CD116D">
        <w:rPr>
          <w:sz w:val="8"/>
        </w:rPr>
        <w:t>unavailable.</w:t>
      </w:r>
      <w:proofErr w:type="gramEnd"/>
      <w:r w:rsidRPr="00CD116D">
        <w:rPr>
          <w:sz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CD116D">
        <w:rPr>
          <w:sz w:val="8"/>
        </w:rPr>
        <w:t>current status</w:t>
      </w:r>
      <w:proofErr w:type="gramEnd"/>
      <w:r w:rsidRPr="00CD116D">
        <w:rPr>
          <w:sz w:val="8"/>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CD116D">
        <w:rPr>
          <w:sz w:val="8"/>
        </w:rPr>
        <w:t>previ</w:t>
      </w:r>
      <w:proofErr w:type="spellEnd"/>
      <w:r w:rsidRPr="00CD116D">
        <w:rPr>
          <w:sz w:val="8"/>
        </w:rPr>
        <w:t xml:space="preserve">- ------------------- </w:t>
      </w:r>
      <w:proofErr w:type="spellStart"/>
      <w:r w:rsidRPr="00CD116D">
        <w:rPr>
          <w:sz w:val="8"/>
        </w:rPr>
        <w:t>ously</w:t>
      </w:r>
      <w:proofErr w:type="spellEnd"/>
      <w:r w:rsidRPr="00CD116D">
        <w:rPr>
          <w:sz w:val="8"/>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w:t>
      </w:r>
      <w:proofErr w:type="spellStart"/>
      <w:r w:rsidRPr="00CD116D">
        <w:rPr>
          <w:sz w:val="8"/>
        </w:rPr>
        <w:t>MillenThe</w:t>
      </w:r>
      <w:proofErr w:type="spellEnd"/>
      <w:r w:rsidRPr="00CD116D">
        <w:rPr>
          <w:sz w:val="8"/>
        </w:rPr>
        <w:t xml:space="preserve"> current status of access to essential medicines for people living in poverty and with NTDs among the G20 countries and Nigeria can be summarized as </w:t>
      </w:r>
      <w:proofErr w:type="gramStart"/>
      <w:r w:rsidRPr="00CD116D">
        <w:rPr>
          <w:sz w:val="8"/>
        </w:rPr>
        <w:t>abysmal.</w:t>
      </w:r>
      <w:proofErr w:type="gramEnd"/>
      <w:r w:rsidRPr="00CD116D">
        <w:rPr>
          <w:sz w:val="8"/>
        </w:rPr>
        <w:t xml:space="preserve"> The G20 145 </w:t>
      </w:r>
      <w:proofErr w:type="spellStart"/>
      <w:r w:rsidRPr="00CD116D">
        <w:rPr>
          <w:sz w:val="8"/>
        </w:rPr>
        <w:t>nium</w:t>
      </w:r>
      <w:proofErr w:type="spellEnd"/>
      <w:r w:rsidRPr="00CD116D">
        <w:rPr>
          <w:sz w:val="8"/>
        </w:rPr>
        <w:t xml:space="preserve"> Development Goals, with a focus on protecting the health of the </w:t>
      </w:r>
      <w:proofErr w:type="spellStart"/>
      <w:r w:rsidRPr="00CD116D">
        <w:rPr>
          <w:sz w:val="8"/>
        </w:rPr>
        <w:t>worlds</w:t>
      </w:r>
      <w:proofErr w:type="spellEnd"/>
      <w:r w:rsidRPr="00CD116D">
        <w:rPr>
          <w:sz w:val="8"/>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CD116D">
        <w:rPr>
          <w:sz w:val="8"/>
        </w:rPr>
        <w:t>and also</w:t>
      </w:r>
      <w:proofErr w:type="gramEnd"/>
      <w:r w:rsidRPr="00CD116D">
        <w:rPr>
          <w:sz w:val="8"/>
        </w:rPr>
        <w:t xml:space="preserve"> some helminth infections such as hookworm, schistosomiasis, onchocerciasis, and foodborne </w:t>
      </w:r>
      <w:proofErr w:type="spellStart"/>
      <w:r w:rsidRPr="00CD116D">
        <w:rPr>
          <w:sz w:val="8"/>
        </w:rPr>
        <w:t>trematodiases</w:t>
      </w:r>
      <w:proofErr w:type="spellEnd"/>
      <w:r w:rsidRPr="00CD116D">
        <w:rPr>
          <w:sz w:val="8"/>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CD116D">
        <w:rPr>
          <w:sz w:val="8"/>
        </w:rPr>
        <w:t>Of</w:t>
      </w:r>
      <w:proofErr w:type="gramEnd"/>
      <w:r w:rsidRPr="00CD116D">
        <w:rPr>
          <w:sz w:val="8"/>
        </w:rPr>
        <w:t xml:space="preserve">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xml:space="preserve">. Only three G20 countries—United States, United Kingdom, and Australia—match or exceed that percentage, ------------------- although India and France come close to it. The </w:t>
      </w:r>
      <w:proofErr w:type="spellStart"/>
      <w:r w:rsidRPr="003B42BF">
        <w:rPr>
          <w:rStyle w:val="StyleUnderline"/>
        </w:rPr>
        <w:t>worstperforming</w:t>
      </w:r>
      <w:proofErr w:type="spellEnd"/>
      <w:r w:rsidRPr="003B42BF">
        <w:rPr>
          <w:rStyle w:val="StyleUnderline"/>
        </w:rPr>
        <w:t xml:space="preserve"> countries were China and Japan. However, in 2013 the Japanese government, together with </w:t>
      </w:r>
      <w:proofErr w:type="spellStart"/>
      <w:r w:rsidRPr="003B42BF">
        <w:rPr>
          <w:rStyle w:val="StyleUnderline"/>
        </w:rPr>
        <w:t>Japans</w:t>
      </w:r>
      <w:proofErr w:type="spellEnd"/>
      <w:r w:rsidRPr="003B42BF">
        <w:rPr>
          <w:rStyle w:val="StyleUnderline"/>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CD116D">
        <w:rPr>
          <w:sz w:val="8"/>
        </w:rPr>
        <w:t>in order to</w:t>
      </w:r>
      <w:proofErr w:type="gramEnd"/>
      <w:r w:rsidRPr="00CD116D">
        <w:rPr>
          <w:sz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CD116D">
        <w:rPr>
          <w:sz w:val="8"/>
        </w:rPr>
        <w:t>Amster</w:t>
      </w:r>
      <w:proofErr w:type="spellEnd"/>
      <w:r w:rsidRPr="00CD116D">
        <w:rPr>
          <w:sz w:val="8"/>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CD116D">
        <w:rPr>
          <w:sz w:val="8"/>
        </w:rPr>
        <w:t>years</w:t>
      </w:r>
      <w:proofErr w:type="gramEnd"/>
      <w:r w:rsidRPr="00CD116D">
        <w:rPr>
          <w:sz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CD116D">
        <w:rPr>
          <w:sz w:val="8"/>
        </w:rPr>
        <w:t>and also</w:t>
      </w:r>
      <w:proofErr w:type="gramEnd"/>
      <w:r w:rsidRPr="00CD116D">
        <w:rPr>
          <w:sz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CD116D">
        <w:rPr>
          <w:sz w:val="8"/>
        </w:rPr>
        <w:t>in order to</w:t>
      </w:r>
      <w:proofErr w:type="gramEnd"/>
      <w:r w:rsidRPr="00CD116D">
        <w:rPr>
          <w:sz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CD116D">
        <w:rPr>
          <w:sz w:val="8"/>
        </w:rPr>
        <w:t>in the area of</w:t>
      </w:r>
      <w:proofErr w:type="gramEnd"/>
      <w:r w:rsidRPr="00CD116D">
        <w:rPr>
          <w:sz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CD116D">
        <w:rPr>
          <w:sz w:val="8"/>
        </w:rPr>
        <w:t>Re:Search</w:t>
      </w:r>
      <w:proofErr w:type="spellEnd"/>
      <w:proofErr w:type="gramEnd"/>
      <w:r w:rsidRPr="00CD116D">
        <w:rPr>
          <w:sz w:val="8"/>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CD116D">
        <w:rPr>
          <w:sz w:val="8"/>
        </w:rPr>
        <w:t>Gurry</w:t>
      </w:r>
      <w:proofErr w:type="spellEnd"/>
      <w:r w:rsidRPr="00CD116D">
        <w:rPr>
          <w:sz w:val="8"/>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CD116D">
        <w:rPr>
          <w:sz w:val="8"/>
        </w:rPr>
        <w:t>all of</w:t>
      </w:r>
      <w:proofErr w:type="gramEnd"/>
      <w:r w:rsidRPr="00CD116D">
        <w:rPr>
          <w:sz w:val="8"/>
        </w:rPr>
        <w:t xml:space="preserve"> the </w:t>
      </w:r>
      <w:proofErr w:type="spellStart"/>
      <w:r w:rsidRPr="00CD116D">
        <w:rPr>
          <w:sz w:val="8"/>
        </w:rPr>
        <w:t>world s</w:t>
      </w:r>
      <w:proofErr w:type="spellEnd"/>
      <w:r w:rsidRPr="00CD116D">
        <w:rPr>
          <w:sz w:val="8"/>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t>
      </w:r>
      <w:proofErr w:type="spellStart"/>
      <w:r w:rsidRPr="00CD116D">
        <w:rPr>
          <w:sz w:val="8"/>
        </w:rPr>
        <w:t>worlds</w:t>
      </w:r>
      <w:proofErr w:type="spellEnd"/>
      <w:r w:rsidRPr="00CD116D">
        <w:rPr>
          <w:sz w:val="8"/>
        </w:rPr>
        <w:t xml:space="preserve">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D116D">
        <w:rPr>
          <w:sz w:val="8"/>
        </w:rPr>
        <w:t>in order to</w:t>
      </w:r>
      <w:proofErr w:type="gramEnd"/>
      <w:r w:rsidRPr="00CD116D">
        <w:rPr>
          <w:sz w:val="8"/>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w:t>
      </w:r>
      <w:proofErr w:type="spellStart"/>
      <w:r w:rsidRPr="003B42BF">
        <w:rPr>
          <w:rStyle w:val="StyleUnderline"/>
        </w:rPr>
        <w:t>tre</w:t>
      </w:r>
      <w:proofErr w:type="spellEnd"/>
      <w:r w:rsidRPr="003B42BF">
        <w:rPr>
          <w:rStyle w:val="StyleUnderline"/>
        </w:rPr>
        <w:t xml:space="preserve">- </w:t>
      </w:r>
      <w:proofErr w:type="spellStart"/>
      <w:r w:rsidRPr="003B42BF">
        <w:rPr>
          <w:rStyle w:val="StyleUnderline"/>
        </w:rPr>
        <w:t>mendous</w:t>
      </w:r>
      <w:proofErr w:type="spellEnd"/>
      <w:r w:rsidRPr="003B42BF">
        <w:rPr>
          <w:rStyle w:val="StyleUnderline"/>
        </w:rPr>
        <w:t xml:space="preserve"> expertise in MDA for NTDs and could provide Africa with valuable advice in this area. China was the first country to eliminate LF and has achieved successes in re- </w:t>
      </w:r>
      <w:proofErr w:type="spellStart"/>
      <w:r w:rsidRPr="003B42BF">
        <w:rPr>
          <w:rStyle w:val="StyleUnderline"/>
        </w:rPr>
        <w:t>ducing</w:t>
      </w:r>
      <w:proofErr w:type="spellEnd"/>
      <w:r w:rsidRPr="003B42BF">
        <w:rPr>
          <w:rStyle w:val="StyleUnderline"/>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xml:space="preserve">. Global Health Diplomacy My former colleague at Yale University, Ilona </w:t>
      </w:r>
      <w:proofErr w:type="spellStart"/>
      <w:r w:rsidRPr="003B42BF">
        <w:rPr>
          <w:rStyle w:val="StyleUnderline"/>
        </w:rPr>
        <w:t>Kickbusch</w:t>
      </w:r>
      <w:proofErr w:type="spellEnd"/>
      <w:r w:rsidRPr="003B42BF">
        <w:rPr>
          <w:rStyle w:val="StyleUnderline"/>
        </w:rPr>
        <w:t xml:space="preserve">, currently the director of the Global Health </w:t>
      </w:r>
      <w:proofErr w:type="spellStart"/>
      <w:r w:rsidRPr="003B42BF">
        <w:rPr>
          <w:rStyle w:val="StyleUnderline"/>
        </w:rPr>
        <w:t>Programme</w:t>
      </w:r>
      <w:proofErr w:type="spellEnd"/>
      <w:r w:rsidRPr="003B42BF">
        <w:rPr>
          <w:rStyle w:val="StyleUnderline"/>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 xml:space="preserve">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D116D">
        <w:rPr>
          <w:rStyle w:val="StyleUnderline"/>
        </w:rPr>
        <w:t>With the possible exception of</w:t>
      </w:r>
      <w:proofErr w:type="gramEnd"/>
      <w:r w:rsidRPr="00CD116D">
        <w:rPr>
          <w:rStyle w:val="StyleUnderline"/>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D116D">
        <w:rPr>
          <w:rStyle w:val="StyleUnderline"/>
        </w:rPr>
        <w:t>Gostin</w:t>
      </w:r>
      <w:proofErr w:type="spellEnd"/>
      <w:r w:rsidRPr="00CD116D">
        <w:rPr>
          <w:rStyle w:val="StyleUnderline"/>
        </w:rPr>
        <w:t xml:space="preserve">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D116D">
        <w:rPr>
          <w:sz w:val="8"/>
        </w:rPr>
        <w:t>womens</w:t>
      </w:r>
      <w:proofErr w:type="spellEnd"/>
      <w:r w:rsidRPr="00CD116D">
        <w:rPr>
          <w:sz w:val="8"/>
        </w:rPr>
        <w:t xml:space="preserve"> and </w:t>
      </w:r>
      <w:proofErr w:type="spellStart"/>
      <w:r w:rsidRPr="00CD116D">
        <w:rPr>
          <w:sz w:val="8"/>
        </w:rPr>
        <w:t>childrens</w:t>
      </w:r>
      <w:proofErr w:type="spellEnd"/>
      <w:r w:rsidRPr="00CD116D">
        <w:rPr>
          <w:sz w:val="8"/>
        </w:rPr>
        <w:t xml:space="preserve"> health that would go hand-</w:t>
      </w:r>
      <w:proofErr w:type="spellStart"/>
      <w:r w:rsidRPr="00CD116D">
        <w:rPr>
          <w:sz w:val="8"/>
        </w:rPr>
        <w:t>inhand</w:t>
      </w:r>
      <w:proofErr w:type="spellEnd"/>
      <w:r w:rsidRPr="00CD116D">
        <w:rPr>
          <w:sz w:val="8"/>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w:t>
      </w:r>
      <w:proofErr w:type="spellStart"/>
      <w:r w:rsidRPr="00CD116D">
        <w:rPr>
          <w:rStyle w:val="StyleUnderline"/>
        </w:rPr>
        <w:t>codevelopment</w:t>
      </w:r>
      <w:proofErr w:type="spellEnd"/>
      <w:r w:rsidRPr="00CD116D">
        <w:rPr>
          <w:rStyle w:val="StyleUnderline"/>
        </w:rPr>
        <w:t xml:space="preserve"> of lifesaving vaccines between scientists of different nations, but particularly from nations with strained or evenly openly contentious international relations. The best historical example of vaccine science diplomacy is the </w:t>
      </w:r>
      <w:proofErr w:type="spellStart"/>
      <w:r w:rsidRPr="00CD116D">
        <w:rPr>
          <w:rStyle w:val="StyleUnderline"/>
        </w:rPr>
        <w:t>codevelopment</w:t>
      </w:r>
      <w:proofErr w:type="spellEnd"/>
      <w:r w:rsidRPr="00CD116D">
        <w:rPr>
          <w:rStyle w:val="StyleUnderline"/>
        </w:rPr>
        <w:t xml:space="preserve">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w:t>
      </w:r>
      <w:proofErr w:type="spellStart"/>
      <w:r w:rsidRPr="00CD116D">
        <w:rPr>
          <w:rStyle w:val="StyleUnderline"/>
        </w:rPr>
        <w:t>Petrovich</w:t>
      </w:r>
      <w:proofErr w:type="spellEnd"/>
      <w:r w:rsidRPr="00CD116D">
        <w:rPr>
          <w:rStyle w:val="StyleUnderline"/>
        </w:rPr>
        <w:t xml:space="preserve"> </w:t>
      </w:r>
      <w:proofErr w:type="spellStart"/>
      <w:r w:rsidRPr="00CD116D">
        <w:rPr>
          <w:rStyle w:val="StyleUnderline"/>
        </w:rPr>
        <w:t>Chumakov</w:t>
      </w:r>
      <w:proofErr w:type="spellEnd"/>
      <w:r w:rsidRPr="00CD116D">
        <w:rPr>
          <w:rStyle w:val="StyleUnderline"/>
        </w:rPr>
        <w:t xml:space="preserve"> [3]. In modern times there is potential interest in </w:t>
      </w:r>
      <w:proofErr w:type="spellStart"/>
      <w:r w:rsidRPr="00CD116D">
        <w:rPr>
          <w:rStyle w:val="StyleUnderline"/>
        </w:rPr>
        <w:t>explor</w:t>
      </w:r>
      <w:proofErr w:type="spellEnd"/>
      <w:r w:rsidRPr="00CD116D">
        <w:rPr>
          <w:rStyle w:val="StyleUnderline"/>
        </w:rPr>
        <w:t xml:space="preserve"> </w:t>
      </w:r>
      <w:proofErr w:type="spellStart"/>
      <w:r w:rsidRPr="00CD116D">
        <w:rPr>
          <w:rStyle w:val="StyleUnderline"/>
        </w:rPr>
        <w:t>ing</w:t>
      </w:r>
      <w:proofErr w:type="spellEnd"/>
      <w:r w:rsidRPr="00CD116D">
        <w:rPr>
          <w:rStyle w:val="StyleUnderline"/>
        </w:rPr>
        <w:t xml:space="preserve"> vaccine science diplomacy opportunities between the United States and some of the worlds Muslim-majority nations belonging to the </w:t>
      </w:r>
      <w:proofErr w:type="spellStart"/>
      <w:r w:rsidRPr="00CD116D">
        <w:rPr>
          <w:rStyle w:val="StyleUnderline"/>
        </w:rPr>
        <w:t>Organisation</w:t>
      </w:r>
      <w:proofErr w:type="spellEnd"/>
      <w:r w:rsidRPr="00CD116D">
        <w:rPr>
          <w:rStyle w:val="StyleUnderline"/>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D116D">
        <w:rPr>
          <w:rStyle w:val="StyleUnderline"/>
        </w:rPr>
        <w:t>worlds</w:t>
      </w:r>
      <w:proofErr w:type="gramEnd"/>
      <w:r w:rsidRPr="00CD116D">
        <w:rPr>
          <w:rStyle w:val="StyleUnderline"/>
        </w:rPr>
        <w:t xml:space="preserve"> helminth infections comprising the global Worm Index, including 50% of the </w:t>
      </w:r>
      <w:proofErr w:type="spellStart"/>
      <w:r w:rsidRPr="00CD116D">
        <w:rPr>
          <w:rStyle w:val="StyleUnderline"/>
        </w:rPr>
        <w:t>worlds</w:t>
      </w:r>
      <w:proofErr w:type="spellEnd"/>
      <w:r w:rsidRPr="00CD116D">
        <w:rPr>
          <w:rStyle w:val="StyleUnderline"/>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w:t>
      </w:r>
      <w:proofErr w:type="gramStart"/>
      <w:r w:rsidRPr="00CD116D">
        <w:rPr>
          <w:rStyle w:val="StyleUnderline"/>
        </w:rPr>
        <w:t>in order to</w:t>
      </w:r>
      <w:proofErr w:type="gramEnd"/>
      <w:r w:rsidRPr="00CD116D">
        <w:rPr>
          <w:rStyle w:val="StyleUnderline"/>
        </w:rPr>
        <w:t xml:space="preserve"> create new NTD technologies for some of the worst-off Muslim-majority countries. The “worst-off” might include OIC countries at the high end of the worm index, including Mali, Cote d’Ivoire, Mozambique, Cameroon, Burkina Faso, and Niger, as well as Nigeria [11].</w:t>
      </w:r>
    </w:p>
    <w:p w14:paraId="5C6AE6F0" w14:textId="77777777" w:rsidR="001557DA" w:rsidRDefault="001557DA" w:rsidP="001557DA">
      <w:pPr>
        <w:pStyle w:val="Heading4"/>
      </w:pPr>
      <w:r>
        <w:t>Solves hotspot escalation</w:t>
      </w:r>
    </w:p>
    <w:p w14:paraId="0C2A6759" w14:textId="77777777" w:rsidR="001557DA" w:rsidRPr="00CB1B2A" w:rsidRDefault="001557DA" w:rsidP="001557DA">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51CB72DC" w14:textId="77777777" w:rsidR="001557DA" w:rsidRPr="00CB1B2A" w:rsidRDefault="001557DA" w:rsidP="001557DA">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 xml:space="preserve">create the foundations for </w:t>
      </w:r>
      <w:proofErr w:type="spellStart"/>
      <w:r w:rsidRPr="009C58A5">
        <w:rPr>
          <w:rStyle w:val="Emphasis"/>
          <w:highlight w:val="cyan"/>
        </w:rPr>
        <w:t>longterm</w:t>
      </w:r>
      <w:proofErr w:type="spellEnd"/>
      <w:r w:rsidRPr="009C58A5">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 xml:space="preserve">human rights </w:t>
      </w:r>
      <w:proofErr w:type="gramStart"/>
      <w:r w:rsidRPr="009C58A5">
        <w:rPr>
          <w:rStyle w:val="StyleUnderline"/>
          <w:highlight w:val="cyan"/>
        </w:rPr>
        <w:t>abuses</w:t>
      </w:r>
      <w:proofErr w:type="gramEnd"/>
      <w:r w:rsidRPr="009C58A5">
        <w:rPr>
          <w:rStyle w:val="StyleUnderline"/>
          <w:highlight w:val="cyan"/>
        </w:rPr>
        <w:t xml:space="preserve">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05023E3D" w14:textId="77777777" w:rsidR="001557DA" w:rsidRPr="006A3CE8" w:rsidRDefault="001557DA" w:rsidP="001557DA">
      <w:pPr>
        <w:pStyle w:val="Heading4"/>
        <w:rPr>
          <w:rFonts w:cs="Calibri"/>
        </w:rPr>
      </w:pPr>
      <w:r>
        <w:t xml:space="preserve">3] </w:t>
      </w:r>
      <w:r>
        <w:rPr>
          <w:rFonts w:cs="Calibri"/>
        </w:rPr>
        <w:t>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421A553E" w14:textId="77777777" w:rsidR="001557DA" w:rsidRPr="006A3CE8" w:rsidRDefault="001557DA" w:rsidP="001557DA">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7451660" w14:textId="77777777" w:rsidR="001557DA" w:rsidRPr="00A540AC" w:rsidRDefault="001557DA" w:rsidP="001557DA">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0078151B" w14:textId="77777777" w:rsidR="001557DA" w:rsidRDefault="001557DA" w:rsidP="001557DA">
      <w:pPr>
        <w:pStyle w:val="Heading2"/>
      </w:pPr>
      <w:r>
        <w:t>Advocacy</w:t>
      </w:r>
    </w:p>
    <w:p w14:paraId="19CE5114" w14:textId="77777777" w:rsidR="001557DA" w:rsidRDefault="001557DA" w:rsidP="001557DA">
      <w:pPr>
        <w:pStyle w:val="Heading4"/>
      </w:pPr>
      <w:r>
        <w:t>Thus, the plan: the member nations of the World Trade Organization ought to reduce intellectual property protections for medicines by limiting drug innovators to one market exclusivity of their choice for their drug.</w:t>
      </w:r>
    </w:p>
    <w:p w14:paraId="1B091C73" w14:textId="77777777" w:rsidR="001557DA" w:rsidRPr="00B35545" w:rsidRDefault="001557DA" w:rsidP="001557DA">
      <w:pPr>
        <w:pStyle w:val="Heading4"/>
      </w:pPr>
      <w:r>
        <w:t xml:space="preserve">Solves better than any counterplan – only the </w:t>
      </w:r>
      <w:proofErr w:type="spellStart"/>
      <w:r>
        <w:t>aff</w:t>
      </w:r>
      <w:proofErr w:type="spellEnd"/>
      <w:r>
        <w:t xml:space="preserve"> tackles incentives</w:t>
      </w:r>
    </w:p>
    <w:p w14:paraId="47951EE3" w14:textId="77777777" w:rsidR="001557DA" w:rsidRDefault="001557DA" w:rsidP="001557DA">
      <w:r w:rsidRPr="00076213">
        <w:rPr>
          <w:rStyle w:val="Style13ptBold"/>
        </w:rPr>
        <w:t>Feldman 19</w:t>
      </w:r>
      <w:r>
        <w:t xml:space="preserve"> (Feldman, Robin. “Drug Patent Protection: It's Time for a 'One-and-Done' Approach.” STAT, 11 Feb. 2019, </w:t>
      </w:r>
      <w:hyperlink r:id="rId1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3ECEC803" w14:textId="77777777" w:rsidR="001557DA" w:rsidRPr="009802D2" w:rsidRDefault="001557DA" w:rsidP="001557DA">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1DDBFFA5" w14:textId="77777777" w:rsidR="001557DA" w:rsidRDefault="001557DA" w:rsidP="001557DA">
      <w:pPr>
        <w:pStyle w:val="Heading2"/>
      </w:pPr>
      <w:r>
        <w:t>Framing --- Util</w:t>
      </w:r>
    </w:p>
    <w:p w14:paraId="1BEB2DA4" w14:textId="77777777" w:rsidR="001557DA" w:rsidRPr="003677F5" w:rsidRDefault="001557DA" w:rsidP="001557DA">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2842B81C" w14:textId="77777777" w:rsidR="001557DA" w:rsidRPr="003677F5" w:rsidRDefault="001557DA" w:rsidP="001557DA">
      <w:pPr>
        <w:pStyle w:val="Heading4"/>
        <w:rPr>
          <w:rFonts w:cs="Calibri"/>
        </w:rPr>
      </w:pPr>
      <w:r w:rsidRPr="003677F5">
        <w:rPr>
          <w:rFonts w:cs="Calibri"/>
        </w:rPr>
        <w:t>1] Actor specificity</w:t>
      </w:r>
    </w:p>
    <w:p w14:paraId="229DC13F" w14:textId="77777777" w:rsidR="001557DA" w:rsidRPr="003677F5" w:rsidRDefault="001557DA" w:rsidP="001557DA">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190B54C6" w14:textId="77777777" w:rsidR="001557DA" w:rsidRPr="003677F5" w:rsidRDefault="001557DA" w:rsidP="001557DA">
      <w:pPr>
        <w:pStyle w:val="Heading4"/>
        <w:rPr>
          <w:rFonts w:cs="Calibri"/>
        </w:rPr>
      </w:pPr>
      <w:r w:rsidRPr="003677F5">
        <w:rPr>
          <w:rFonts w:cs="Calibri"/>
        </w:rPr>
        <w:t>---B] No act-omission distinction – choosing to omit is an act itself – governments actively decide not to act so there is no omission</w:t>
      </w:r>
    </w:p>
    <w:p w14:paraId="62BFDCF6" w14:textId="77777777" w:rsidR="001557DA" w:rsidRPr="003677F5" w:rsidRDefault="001557DA" w:rsidP="001557DA">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758CA992" w14:textId="77777777" w:rsidR="001557DA" w:rsidRPr="003677F5" w:rsidRDefault="001557DA" w:rsidP="001557DA">
      <w:pPr>
        <w:pStyle w:val="Heading4"/>
      </w:pPr>
      <w:r w:rsidRPr="003677F5">
        <w:t xml:space="preserve">3] Extinction </w:t>
      </w:r>
      <w:r>
        <w:t>matters</w:t>
      </w:r>
      <w:r w:rsidRPr="003677F5">
        <w:t xml:space="preserve"> under any framework:</w:t>
      </w:r>
    </w:p>
    <w:p w14:paraId="30524EEF" w14:textId="77777777" w:rsidR="001557DA" w:rsidRPr="003677F5" w:rsidRDefault="001557DA" w:rsidP="001557DA">
      <w:pPr>
        <w:pStyle w:val="Heading4"/>
      </w:pPr>
      <w:r w:rsidRPr="003677F5">
        <w:t>---A] It precludes the possibility of any kind of moral value – we can’t confer value onto anything if we’re not alive.</w:t>
      </w:r>
    </w:p>
    <w:p w14:paraId="60AAFB44" w14:textId="77777777" w:rsidR="001557DA" w:rsidRDefault="001557DA" w:rsidP="001557DA">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1A7654BE" w14:textId="77777777" w:rsidR="001557DA" w:rsidRDefault="001557DA" w:rsidP="001557DA">
      <w:pPr>
        <w:pStyle w:val="Heading2"/>
      </w:pPr>
      <w:proofErr w:type="spellStart"/>
      <w:r>
        <w:t>Underview</w:t>
      </w:r>
      <w:proofErr w:type="spellEnd"/>
      <w:r>
        <w:t xml:space="preserve"> </w:t>
      </w:r>
    </w:p>
    <w:p w14:paraId="489DCC39" w14:textId="77777777" w:rsidR="001557DA" w:rsidRPr="001557DA" w:rsidRDefault="001557DA" w:rsidP="001557DA">
      <w:pPr>
        <w:pStyle w:val="Heading4"/>
      </w:pPr>
      <w:r w:rsidRPr="001557DA">
        <w:t>1AR theory –</w:t>
      </w:r>
    </w:p>
    <w:p w14:paraId="68B08052" w14:textId="77777777" w:rsidR="001557DA" w:rsidRPr="001557DA" w:rsidRDefault="001557DA" w:rsidP="001557DA">
      <w:pPr>
        <w:pStyle w:val="Heading4"/>
      </w:pPr>
      <w:r w:rsidRPr="001557DA">
        <w:t xml:space="preserve">---A] AFF gets it because otherwise the neg can engage in infinite abuse, making debate impossible. No 2n theory – kills resolvability because judge </w:t>
      </w:r>
      <w:proofErr w:type="gramStart"/>
      <w:r w:rsidRPr="001557DA">
        <w:t>has to</w:t>
      </w:r>
      <w:proofErr w:type="gramEnd"/>
      <w:r w:rsidRPr="001557DA">
        <w:t xml:space="preserve"> intervene in weighing </w:t>
      </w:r>
      <w:proofErr w:type="spellStart"/>
      <w:r w:rsidRPr="001557DA">
        <w:t>interp</w:t>
      </w:r>
      <w:proofErr w:type="spellEnd"/>
      <w:r w:rsidRPr="001557DA">
        <w:t xml:space="preserve"> and 2ar </w:t>
      </w:r>
      <w:proofErr w:type="spellStart"/>
      <w:r w:rsidRPr="001557DA">
        <w:t>counterinterp</w:t>
      </w:r>
      <w:proofErr w:type="spellEnd"/>
      <w:r w:rsidRPr="001557DA">
        <w:t>.</w:t>
      </w:r>
    </w:p>
    <w:p w14:paraId="5637ACEB" w14:textId="77777777" w:rsidR="001557DA" w:rsidRPr="001557DA" w:rsidRDefault="001557DA" w:rsidP="001557DA">
      <w:pPr>
        <w:pStyle w:val="Heading4"/>
      </w:pPr>
      <w:r w:rsidRPr="001557DA">
        <w:t>---B] drop the debater – the short 1AR irreparably skewed from abuse on substance and time investment on theory.</w:t>
      </w:r>
    </w:p>
    <w:p w14:paraId="30F19920" w14:textId="77777777" w:rsidR="001557DA" w:rsidRPr="001557DA" w:rsidRDefault="001557DA" w:rsidP="001557DA">
      <w:pPr>
        <w:pStyle w:val="Heading4"/>
      </w:pPr>
      <w:r w:rsidRPr="001557DA">
        <w:t>C] no RVIs – the 6-minute 2nr can collapse to a short shell and get away with infinite 1nc abuse via sheer brute force and time spent on theory.</w:t>
      </w:r>
    </w:p>
    <w:p w14:paraId="3F8C2DBA" w14:textId="77777777" w:rsidR="001557DA" w:rsidRPr="001557DA" w:rsidRDefault="001557DA" w:rsidP="001557DA">
      <w:pPr>
        <w:pStyle w:val="Heading4"/>
      </w:pPr>
      <w:r w:rsidRPr="001557DA">
        <w:t xml:space="preserve">---D] Use competing </w:t>
      </w:r>
      <w:proofErr w:type="spellStart"/>
      <w:r w:rsidRPr="001557DA">
        <w:t>interps</w:t>
      </w:r>
      <w:proofErr w:type="spellEnd"/>
      <w:r w:rsidRPr="001557DA">
        <w:t xml:space="preserve"> – 1AR </w:t>
      </w:r>
      <w:proofErr w:type="spellStart"/>
      <w:r w:rsidRPr="001557DA">
        <w:t>interps</w:t>
      </w:r>
      <w:proofErr w:type="spellEnd"/>
      <w:r w:rsidRPr="001557DA">
        <w:t xml:space="preserve"> aren’t bidirectional and the neg should have to defend their norm since they have more time. </w:t>
      </w:r>
    </w:p>
    <w:p w14:paraId="7FC30EE2" w14:textId="77777777" w:rsidR="001557DA" w:rsidRPr="001557DA" w:rsidRDefault="001557DA" w:rsidP="001557DA">
      <w:pPr>
        <w:pStyle w:val="Heading4"/>
      </w:pPr>
      <w:r w:rsidRPr="001557DA">
        <w:t xml:space="preserve">] Yes </w:t>
      </w:r>
      <w:proofErr w:type="spellStart"/>
      <w:r w:rsidRPr="001557DA">
        <w:t>Aff</w:t>
      </w:r>
      <w:proofErr w:type="spellEnd"/>
      <w:r w:rsidRPr="001557DA">
        <w:t xml:space="preserve"> RVIs </w:t>
      </w:r>
    </w:p>
    <w:p w14:paraId="791EFDE4" w14:textId="77777777" w:rsidR="001557DA" w:rsidRPr="001557DA" w:rsidRDefault="001557DA" w:rsidP="001557DA">
      <w:pPr>
        <w:pStyle w:val="Heading4"/>
      </w:pPr>
      <w:r w:rsidRPr="001557DA">
        <w:t xml:space="preserve">---A] I have a </w:t>
      </w:r>
      <w:proofErr w:type="gramStart"/>
      <w:r w:rsidRPr="001557DA">
        <w:t>4 minute</w:t>
      </w:r>
      <w:proofErr w:type="gramEnd"/>
      <w:r w:rsidRPr="001557DA">
        <w:t xml:space="preserve"> 1AR to answer T or Theory which skews my time from other arguments. T bites out of a higher percentage of my rebuttal time.</w:t>
      </w:r>
    </w:p>
    <w:p w14:paraId="34FF1588" w14:textId="77777777" w:rsidR="001557DA" w:rsidRPr="001557DA" w:rsidRDefault="001557DA" w:rsidP="001557DA">
      <w:pPr>
        <w:pStyle w:val="Heading4"/>
      </w:pPr>
      <w:r w:rsidRPr="001557DA">
        <w:t xml:space="preserve">B] No risk issue for the negative, you can go for it in the 2nr if I undercover but if I </w:t>
      </w:r>
      <w:proofErr w:type="spellStart"/>
      <w:r w:rsidRPr="001557DA">
        <w:t>overallocate</w:t>
      </w:r>
      <w:proofErr w:type="spellEnd"/>
      <w:r w:rsidRPr="001557DA">
        <w:t xml:space="preserve"> you can just kick it.</w:t>
      </w:r>
    </w:p>
    <w:p w14:paraId="38E9C611" w14:textId="77777777" w:rsidR="001557DA" w:rsidRPr="001557DA" w:rsidRDefault="001557DA" w:rsidP="001557DA">
      <w:pPr>
        <w:pStyle w:val="Heading4"/>
      </w:pPr>
    </w:p>
    <w:p w14:paraId="7B6054D6" w14:textId="77777777" w:rsidR="001557DA" w:rsidRPr="001557DA" w:rsidRDefault="001557DA" w:rsidP="001557DA">
      <w:pPr>
        <w:pStyle w:val="Heading4"/>
      </w:pPr>
      <w:r w:rsidRPr="001557DA">
        <w:t>] Fairness is a voter – debate is a competitive activity and needs both debaters to be on an equal playing field argumentatively.</w:t>
      </w:r>
    </w:p>
    <w:p w14:paraId="423227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6458C"/>
    <w:rsid w:val="000139A3"/>
    <w:rsid w:val="00100833"/>
    <w:rsid w:val="00104529"/>
    <w:rsid w:val="00105942"/>
    <w:rsid w:val="00107396"/>
    <w:rsid w:val="00144A4C"/>
    <w:rsid w:val="001557DA"/>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458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8B7FA"/>
  <w15:chartTrackingRefBased/>
  <w15:docId w15:val="{3A33BC43-8BF7-4B1E-B6F4-4F04FF8E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57DA"/>
    <w:rPr>
      <w:rFonts w:ascii="Calibri" w:hAnsi="Calibri" w:cs="Calibri"/>
    </w:rPr>
  </w:style>
  <w:style w:type="paragraph" w:styleId="Heading1">
    <w:name w:val="heading 1"/>
    <w:aliases w:val="Pocket"/>
    <w:basedOn w:val="Normal"/>
    <w:next w:val="Normal"/>
    <w:link w:val="Heading1Char"/>
    <w:qFormat/>
    <w:rsid w:val="00E645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45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45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E645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4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58C"/>
  </w:style>
  <w:style w:type="character" w:customStyle="1" w:styleId="Heading1Char">
    <w:name w:val="Heading 1 Char"/>
    <w:aliases w:val="Pocket Char"/>
    <w:basedOn w:val="DefaultParagraphFont"/>
    <w:link w:val="Heading1"/>
    <w:rsid w:val="00E645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45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45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E6458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E6458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6458C"/>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E6458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6458C"/>
    <w:rPr>
      <w:color w:val="auto"/>
      <w:u w:val="none"/>
    </w:rPr>
  </w:style>
  <w:style w:type="character" w:styleId="FollowedHyperlink">
    <w:name w:val="FollowedHyperlink"/>
    <w:basedOn w:val="DefaultParagraphFont"/>
    <w:uiPriority w:val="99"/>
    <w:semiHidden/>
    <w:unhideWhenUsed/>
    <w:rsid w:val="00E6458C"/>
    <w:rPr>
      <w:color w:val="auto"/>
      <w:u w:val="none"/>
    </w:rPr>
  </w:style>
  <w:style w:type="paragraph" w:customStyle="1" w:styleId="textbold">
    <w:name w:val="text bold"/>
    <w:basedOn w:val="Normal"/>
    <w:link w:val="Emphasis"/>
    <w:autoRedefine/>
    <w:uiPriority w:val="7"/>
    <w:qFormat/>
    <w:rsid w:val="001557D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155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16875</Words>
  <Characters>96188</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cp:revision>
  <dcterms:created xsi:type="dcterms:W3CDTF">2021-10-30T20:48:00Z</dcterms:created>
  <dcterms:modified xsi:type="dcterms:W3CDTF">2021-10-30T20:48:00Z</dcterms:modified>
</cp:coreProperties>
</file>