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B865" w14:textId="77777777" w:rsidR="001868E1" w:rsidRPr="004B39CE" w:rsidRDefault="001868E1" w:rsidP="001868E1">
      <w:pPr>
        <w:pStyle w:val="Heading1"/>
        <w:rPr>
          <w:rFonts w:asciiTheme="minorHAnsi" w:hAnsiTheme="minorHAnsi" w:cstheme="minorHAnsi"/>
        </w:rPr>
      </w:pPr>
      <w:r>
        <w:rPr>
          <w:rFonts w:asciiTheme="minorHAnsi" w:hAnsiTheme="minorHAnsi" w:cstheme="minorHAnsi"/>
        </w:rPr>
        <w:t>Stock</w:t>
      </w:r>
      <w:r w:rsidRPr="004B39CE">
        <w:rPr>
          <w:rFonts w:asciiTheme="minorHAnsi" w:hAnsiTheme="minorHAnsi" w:cstheme="minorHAnsi"/>
        </w:rPr>
        <w:t xml:space="preserve"> AC</w:t>
      </w:r>
    </w:p>
    <w:p w14:paraId="29F9C818" w14:textId="77777777" w:rsidR="001868E1" w:rsidRPr="004B39CE" w:rsidRDefault="001868E1" w:rsidP="001868E1">
      <w:pPr>
        <w:rPr>
          <w:rFonts w:asciiTheme="minorHAnsi" w:hAnsiTheme="minorHAnsi" w:cstheme="minorHAnsi"/>
        </w:rPr>
      </w:pPr>
      <w:r w:rsidRPr="004B39CE">
        <w:rPr>
          <w:rFonts w:asciiTheme="minorHAnsi" w:hAnsiTheme="minorHAnsi" w:cstheme="minorHAnsi"/>
        </w:rPr>
        <w:t>[brackets for clarification]</w:t>
      </w:r>
    </w:p>
    <w:p w14:paraId="6E7E0C8B" w14:textId="77777777" w:rsidR="001868E1" w:rsidRDefault="001868E1" w:rsidP="001868E1">
      <w:pPr>
        <w:pStyle w:val="Heading3"/>
        <w:rPr>
          <w:rFonts w:asciiTheme="minorHAnsi" w:hAnsiTheme="minorHAnsi" w:cstheme="minorHAnsi"/>
        </w:rPr>
      </w:pPr>
      <w:r w:rsidRPr="004B39CE">
        <w:rPr>
          <w:rFonts w:asciiTheme="minorHAnsi" w:hAnsiTheme="minorHAnsi" w:cstheme="minorHAnsi"/>
        </w:rPr>
        <w:t>1AC – Advantage</w:t>
      </w:r>
    </w:p>
    <w:p w14:paraId="74B429CD" w14:textId="77777777" w:rsidR="001868E1" w:rsidRPr="00936EDB" w:rsidRDefault="001868E1" w:rsidP="001868E1">
      <w:pPr>
        <w:pStyle w:val="Heading4"/>
      </w:pPr>
      <w:r>
        <w:t>Space race happening now – private sector is blindly accelerating space travel – they ignore risks for profit.</w:t>
      </w:r>
    </w:p>
    <w:p w14:paraId="3EB4A0AC" w14:textId="77777777" w:rsidR="001868E1" w:rsidRDefault="001868E1" w:rsidP="001868E1">
      <w:pPr>
        <w:rPr>
          <w:rFonts w:asciiTheme="minorHAnsi" w:hAnsiTheme="minorHAnsi" w:cstheme="minorHAnsi"/>
        </w:rPr>
      </w:pPr>
      <w:r>
        <w:rPr>
          <w:rStyle w:val="Style13ptBold"/>
          <w:rFonts w:asciiTheme="minorHAnsi" w:hAnsiTheme="minorHAnsi" w:cstheme="minorHAnsi"/>
        </w:rPr>
        <w:t xml:space="preserve">Thompson 20 </w:t>
      </w:r>
      <w:r>
        <w:rPr>
          <w:rFonts w:asciiTheme="minorHAnsi" w:hAnsiTheme="minorHAnsi" w:cstheme="min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Pr>
            <w:rStyle w:val="Hyperlink"/>
            <w:rFonts w:asciiTheme="minorHAnsi" w:hAnsiTheme="minorHAnsi" w:cstheme="minorHAnsi"/>
            <w:color w:val="000000"/>
          </w:rPr>
          <w:t>https://newrepublic.com/article/160303/monetizing-final-frontier</w:t>
        </w:r>
      </w:hyperlink>
      <w:r>
        <w:rPr>
          <w:rFonts w:asciiTheme="minorHAnsi" w:hAnsiTheme="minorHAnsi" w:cstheme="minorHAnsi"/>
        </w:rPr>
        <w:t xml:space="preserve">] </w:t>
      </w:r>
    </w:p>
    <w:p w14:paraId="3284C26C" w14:textId="77777777" w:rsidR="001868E1" w:rsidRDefault="001868E1" w:rsidP="001868E1">
      <w:pPr>
        <w:rPr>
          <w:rFonts w:asciiTheme="minorHAnsi" w:hAnsiTheme="minorHAnsi" w:cstheme="minorHAnsi"/>
          <w:b/>
          <w:u w:val="single"/>
        </w:rPr>
      </w:pPr>
      <w:r>
        <w:rPr>
          <w:rFonts w:asciiTheme="minorHAnsi" w:hAnsiTheme="minorHAnsi" w:cstheme="minorHAnsi"/>
          <w:sz w:val="16"/>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Pr>
          <w:rStyle w:val="StyleUnderline"/>
          <w:rFonts w:asciiTheme="minorHAnsi" w:hAnsiTheme="minorHAnsi" w:cstheme="minorHAnsi"/>
        </w:rPr>
        <w:t xml:space="preserve">. It was the </w:t>
      </w:r>
      <w:proofErr w:type="gramStart"/>
      <w:r>
        <w:rPr>
          <w:rStyle w:val="StyleUnderline"/>
          <w:rFonts w:asciiTheme="minorHAnsi" w:hAnsiTheme="minorHAnsi" w:cstheme="minorHAnsi"/>
        </w:rPr>
        <w:t>first time</w:t>
      </w:r>
      <w:proofErr w:type="gramEnd"/>
      <w:r>
        <w:rPr>
          <w:rStyle w:val="StyleUnderline"/>
          <w:rFonts w:asciiTheme="minorHAnsi" w:hAnsiTheme="minorHAnsi" w:cstheme="minorHAnsi"/>
        </w:rPr>
        <w:t xml:space="preserve"> humans had flown in a rocket and a capsule made by a private-sector company: SpaceX, the creation of the billionaire Elon Musk.</w:t>
      </w:r>
      <w:r>
        <w:rPr>
          <w:rFonts w:asciiTheme="minorHAnsi" w:hAnsiTheme="minorHAnsi" w:cstheme="minorHAnsi"/>
          <w:sz w:val="16"/>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Pr>
          <w:rFonts w:asciiTheme="minorHAnsi" w:hAnsiTheme="minorHAnsi" w:cstheme="minorHAnsi"/>
          <w:sz w:val="16"/>
        </w:rPr>
        <w:t>happen, and</w:t>
      </w:r>
      <w:proofErr w:type="gramEnd"/>
      <w:r>
        <w:rPr>
          <w:rFonts w:asciiTheme="minorHAnsi" w:hAnsiTheme="minorHAnsi" w:cstheme="minorHAnsi"/>
          <w:sz w:val="16"/>
        </w:rPr>
        <w:t xml:space="preserve"> showed off the sleek capsule—a genuine marvel of engineering, with huge touch screen control panels that looked rather like the ones inside a Tesla itself</w:t>
      </w:r>
      <w:r>
        <w:rPr>
          <w:rStyle w:val="StyleUnderline"/>
          <w:rFonts w:asciiTheme="minorHAnsi" w:hAnsiTheme="minorHAnsi" w:cstheme="minorHAnsi"/>
        </w:rPr>
        <w:t xml:space="preserve">. Over the next few years, NASA will pay Musk and SpaceX $2.6 billion to ferry astronauts to and from the space station six times. </w:t>
      </w:r>
      <w:r>
        <w:rPr>
          <w:rFonts w:asciiTheme="minorHAnsi" w:hAnsiTheme="minorHAnsi" w:cstheme="minorHAnsi"/>
          <w:sz w:val="16"/>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Pr>
          <w:rStyle w:val="StyleUnderline"/>
          <w:rFonts w:asciiTheme="minorHAnsi" w:hAnsiTheme="minorHAnsi" w:cstheme="minorHAnsi"/>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Pr>
          <w:rStyle w:val="StyleUnderline"/>
          <w:rFonts w:asciiTheme="minorHAnsi" w:hAnsiTheme="minorHAnsi" w:cstheme="minorHAnsi"/>
          <w:highlight w:val="cyan"/>
        </w:rPr>
        <w:t>Private-sector activity in space travel is accelerating</w:t>
      </w:r>
      <w:r>
        <w:rPr>
          <w:rStyle w:val="StyleUnderline"/>
          <w:rFonts w:asciiTheme="minorHAnsi" w:hAnsiTheme="minorHAnsi" w:cstheme="minorHAnsi"/>
        </w:rPr>
        <w:t xml:space="preserve"> </w:t>
      </w:r>
      <w:proofErr w:type="gramStart"/>
      <w:r>
        <w:rPr>
          <w:rStyle w:val="StyleUnderline"/>
          <w:rFonts w:asciiTheme="minorHAnsi" w:hAnsiTheme="minorHAnsi" w:cstheme="minorHAnsi"/>
        </w:rPr>
        <w:t>dramatically—rocketing</w:t>
      </w:r>
      <w:proofErr w:type="gramEnd"/>
      <w:r>
        <w:rPr>
          <w:rStyle w:val="StyleUnderline"/>
          <w:rFonts w:asciiTheme="minorHAnsi" w:hAnsiTheme="minorHAnsi" w:cstheme="minorHAnsi"/>
        </w:rPr>
        <w:t>, one might say. For decades, ever since people first headed for orbit in the 1960s, spaceflight had been mostly the preserve of governments.</w:t>
      </w:r>
      <w:r>
        <w:rPr>
          <w:rFonts w:asciiTheme="minorHAnsi" w:hAnsiTheme="minorHAnsi" w:cstheme="minorHAnsi"/>
          <w:sz w:val="16"/>
        </w:rPr>
        <w:t xml:space="preserve"> States were the only actors with the money and technical acumen to blast things into the vacuum and get them safely down again. </w:t>
      </w:r>
      <w:r>
        <w:rPr>
          <w:rStyle w:val="StyleUnderline"/>
          <w:rFonts w:asciiTheme="minorHAnsi" w:hAnsiTheme="minorHAnsi" w:cstheme="minorHAnsi"/>
        </w:rPr>
        <w:t>The private sector didn’t have NASA’s know-how, nor—more important—a business plan that could rationalize the massive outlay of capital required to operate in space. In the last few years, that calculus has changed dramatically. A generation of “</w:t>
      </w:r>
      <w:r>
        <w:rPr>
          <w:rStyle w:val="StyleUnderline"/>
          <w:rFonts w:asciiTheme="minorHAnsi" w:hAnsiTheme="minorHAnsi" w:cstheme="minorHAnsi"/>
          <w:highlight w:val="cyan"/>
        </w:rPr>
        <w:t>New Space” entrepreneurs has begun launching rockets and satellites</w:t>
      </w:r>
      <w:r>
        <w:rPr>
          <w:rStyle w:val="StyleUnderline"/>
          <w:rFonts w:asciiTheme="minorHAnsi" w:hAnsiTheme="minorHAnsi" w:cstheme="minorHAnsi"/>
        </w:rPr>
        <w:t>. Some seek to flood the planet with fast, cheap mobile-phone signals; others want to manufacture new products in zero gravity, harnessing the novel physics of such conditions to engineer substances that can’t be made in Earth’s gravity</w:t>
      </w:r>
      <w:r>
        <w:rPr>
          <w:rFonts w:asciiTheme="minorHAnsi" w:hAnsiTheme="minorHAnsi" w:cstheme="minorHAnsi"/>
          <w:sz w:val="16"/>
        </w:rPr>
        <w:t xml:space="preserve">. Further afield, they’re aiming to harvest water on the moon and even </w:t>
      </w:r>
      <w:proofErr w:type="gramStart"/>
      <w:r>
        <w:rPr>
          <w:rFonts w:asciiTheme="minorHAnsi" w:hAnsiTheme="minorHAnsi" w:cstheme="minorHAnsi"/>
          <w:sz w:val="16"/>
        </w:rPr>
        <w:t>mine</w:t>
      </w:r>
      <w:proofErr w:type="gramEnd"/>
      <w:r>
        <w:rPr>
          <w:rFonts w:asciiTheme="minorHAnsi" w:hAnsiTheme="minorHAnsi" w:cstheme="minorHAnsi"/>
          <w:sz w:val="16"/>
        </w:rPr>
        <w:t xml:space="preserve"> asteroids</w:t>
      </w:r>
      <w:r>
        <w:rPr>
          <w:rStyle w:val="StyleUnderline"/>
          <w:rFonts w:asciiTheme="minorHAnsi" w:hAnsiTheme="minorHAnsi" w:cstheme="minorHAnsi"/>
        </w:rPr>
        <w:t xml:space="preserve">. </w:t>
      </w:r>
      <w:r>
        <w:rPr>
          <w:rStyle w:val="StyleUnderline"/>
          <w:rFonts w:asciiTheme="minorHAnsi" w:hAnsiTheme="minorHAnsi" w:cstheme="minorHAnsi"/>
          <w:highlight w:val="cyan"/>
        </w:rPr>
        <w:t>Backing this</w:t>
      </w:r>
      <w:r>
        <w:rPr>
          <w:rStyle w:val="StyleUnderline"/>
          <w:rFonts w:asciiTheme="minorHAnsi" w:hAnsiTheme="minorHAnsi" w:cstheme="minorHAnsi"/>
        </w:rPr>
        <w:t xml:space="preserve"> burst of </w:t>
      </w:r>
      <w:r>
        <w:rPr>
          <w:rStyle w:val="StyleUnderline"/>
          <w:rFonts w:asciiTheme="minorHAnsi" w:hAnsiTheme="minorHAnsi" w:cstheme="minorHAnsi"/>
          <w:highlight w:val="cyan"/>
        </w:rPr>
        <w:t>entrepreneurial fervor are many billionaires</w:t>
      </w:r>
      <w:r>
        <w:rPr>
          <w:rStyle w:val="StyleUnderline"/>
          <w:rFonts w:asciiTheme="minorHAnsi" w:hAnsiTheme="minorHAnsi" w:cstheme="minorHAnsi"/>
        </w:rPr>
        <w:t xml:space="preserve"> who made their money in the early Wild West of the internet, including Amazon’s Jeff Bezos, with dreams of building space colonies, and Musk, the former PayPal titan who hopes to personally make it to Mars.</w:t>
      </w:r>
      <w:r>
        <w:rPr>
          <w:rFonts w:asciiTheme="minorHAnsi" w:hAnsiTheme="minorHAnsi" w:cstheme="minorHAnsi"/>
          <w:b/>
          <w:u w:val="single"/>
        </w:rPr>
        <w:t xml:space="preserve"> </w:t>
      </w:r>
      <w:r>
        <w:rPr>
          <w:rStyle w:val="StyleUnderline"/>
          <w:rFonts w:asciiTheme="minorHAnsi" w:hAnsiTheme="minorHAnsi" w:cstheme="minorHAnsi"/>
        </w:rPr>
        <w:t xml:space="preserve">Barack </w:t>
      </w:r>
      <w:r w:rsidRPr="00BE672F">
        <w:rPr>
          <w:rStyle w:val="StyleUnderline"/>
          <w:rFonts w:asciiTheme="minorHAnsi" w:hAnsiTheme="minorHAnsi" w:cstheme="minorHAnsi"/>
        </w:rPr>
        <w:t>Obama’s administration made</w:t>
      </w:r>
      <w:r>
        <w:rPr>
          <w:rStyle w:val="StyleUnderline"/>
          <w:rFonts w:asciiTheme="minorHAnsi" w:hAnsiTheme="minorHAnsi" w:cstheme="minorHAnsi"/>
        </w:rPr>
        <w:t xml:space="preserve"> the first </w:t>
      </w:r>
      <w:r w:rsidRPr="00BE672F">
        <w:rPr>
          <w:rStyle w:val="StyleUnderline"/>
          <w:rFonts w:asciiTheme="minorHAnsi" w:hAnsiTheme="minorHAnsi" w:cstheme="minorHAnsi"/>
        </w:rPr>
        <w:t>major overtures to</w:t>
      </w:r>
      <w:r>
        <w:rPr>
          <w:rStyle w:val="StyleUnderline"/>
          <w:rFonts w:asciiTheme="minorHAnsi" w:hAnsiTheme="minorHAnsi" w:cstheme="minorHAnsi"/>
        </w:rPr>
        <w:t xml:space="preserve"> t</w:t>
      </w:r>
      <w:r w:rsidRPr="00BE672F">
        <w:rPr>
          <w:rStyle w:val="StyleUnderline"/>
          <w:rFonts w:asciiTheme="minorHAnsi" w:hAnsiTheme="minorHAnsi" w:cstheme="minorHAnsi"/>
        </w:rPr>
        <w:t>he space privatizers, s</w:t>
      </w:r>
      <w:r>
        <w:rPr>
          <w:rStyle w:val="StyleUnderline"/>
          <w:rFonts w:asciiTheme="minorHAnsi" w:hAnsiTheme="minorHAnsi" w:cstheme="minorHAnsi"/>
        </w:rPr>
        <w:t>igning legislation that paved the way for today’s space boom. Bu</w:t>
      </w:r>
      <w:r w:rsidRPr="00BE672F">
        <w:rPr>
          <w:rStyle w:val="StyleUnderline"/>
          <w:rFonts w:asciiTheme="minorHAnsi" w:hAnsiTheme="minorHAnsi" w:cstheme="minorHAnsi"/>
        </w:rPr>
        <w:t>t the real land rush has occurred under Trump, via a flurry of executive orders designed to give private firms greater access to “low-Earth orbit.” Trump o</w:t>
      </w:r>
      <w:r>
        <w:rPr>
          <w:rStyle w:val="StyleUnderline"/>
          <w:rFonts w:asciiTheme="minorHAnsi" w:hAnsiTheme="minorHAnsi" w:cstheme="minorHAnsi"/>
        </w:rPr>
        <w:t>fficials have even touted the idea of privatizing the $100 billion space station itself</w:t>
      </w:r>
      <w:r>
        <w:rPr>
          <w:rFonts w:asciiTheme="minorHAnsi" w:hAnsiTheme="minorHAnsi" w:cstheme="minorHAnsi"/>
          <w:sz w:val="16"/>
        </w:rPr>
        <w:t>—the last signature NASA-sponsored human spacecraft project still aloft. When Trump’s transition team in 2017 pondered the handoff of low-Earth orbit to the private sector, it concluded: “</w:t>
      </w:r>
      <w:r>
        <w:rPr>
          <w:rStyle w:val="StyleUnderline"/>
          <w:rFonts w:asciiTheme="minorHAnsi" w:hAnsiTheme="minorHAnsi" w:cstheme="minorHAnsi"/>
        </w:rPr>
        <w:t xml:space="preserve">This may </w:t>
      </w:r>
      <w:r w:rsidRPr="00BE672F">
        <w:rPr>
          <w:rStyle w:val="StyleUnderline"/>
          <w:rFonts w:asciiTheme="minorHAnsi" w:hAnsiTheme="minorHAnsi" w:cstheme="minorHAnsi"/>
        </w:rPr>
        <w:t>be the biggest and most public privatization effort America has ever conducted.</w:t>
      </w:r>
      <w:r w:rsidRPr="00BE672F">
        <w:rPr>
          <w:rFonts w:asciiTheme="minorHAnsi" w:hAnsiTheme="minorHAnsi" w:cstheme="minorHAnsi"/>
          <w:sz w:val="16"/>
        </w:rPr>
        <w:t>” Or as Texas GOP Senator Ted Cruz—at the time the chairman of the Space, Science, and Competitiveness Subcommittee—put it in 2018: “</w:t>
      </w:r>
      <w:r w:rsidRPr="00BE672F">
        <w:rPr>
          <w:rStyle w:val="StyleUnderline"/>
          <w:rFonts w:asciiTheme="minorHAnsi" w:hAnsiTheme="minorHAnsi" w:cstheme="minorHAnsi"/>
        </w:rPr>
        <w:t xml:space="preserve">I predict the first trillionaire will be made in space.” </w:t>
      </w:r>
      <w:r w:rsidRPr="00BE672F">
        <w:rPr>
          <w:rFonts w:asciiTheme="minorHAnsi" w:hAnsiTheme="minorHAnsi" w:cstheme="minorHAnsi"/>
          <w:sz w:val="16"/>
        </w:rPr>
        <w:t xml:space="preserve">The burst of activity and high-tech acumen thrills many space fans. But it is making many others quite nervous. </w:t>
      </w:r>
      <w:proofErr w:type="gramStart"/>
      <w:r w:rsidRPr="00BE672F">
        <w:rPr>
          <w:rFonts w:asciiTheme="minorHAnsi" w:hAnsiTheme="minorHAnsi" w:cstheme="minorHAnsi"/>
          <w:sz w:val="16"/>
        </w:rPr>
        <w:t>Opening up</w:t>
      </w:r>
      <w:proofErr w:type="gramEnd"/>
      <w:r w:rsidRPr="00BE672F">
        <w:rPr>
          <w:rFonts w:asciiTheme="minorHAnsi" w:hAnsiTheme="minorHAnsi" w:cstheme="minorHAnsi"/>
          <w:sz w:val="16"/>
        </w:rPr>
        <w:t xml:space="preserve"> space to a frenzy of private actors could, they agree, produce measurable benefits back on</w:t>
      </w:r>
      <w:r>
        <w:rPr>
          <w:rFonts w:asciiTheme="minorHAnsi" w:hAnsiTheme="minorHAnsi" w:cstheme="minorHAnsi"/>
          <w:sz w:val="16"/>
        </w:rPr>
        <w:t xml:space="preserve"> planet Earth—making crucial scientific research, environmental monitoring, and everyday communication cheaper. But the critics are quick to note as well that </w:t>
      </w:r>
      <w:r>
        <w:rPr>
          <w:rStyle w:val="StyleUnderline"/>
          <w:rFonts w:asciiTheme="minorHAnsi" w:hAnsiTheme="minorHAnsi" w:cstheme="minorHAnsi"/>
        </w:rPr>
        <w:t xml:space="preserve">the </w:t>
      </w:r>
      <w:r>
        <w:rPr>
          <w:rStyle w:val="StyleUnderline"/>
          <w:rFonts w:asciiTheme="minorHAnsi" w:hAnsiTheme="minorHAnsi" w:cstheme="minorHAnsi"/>
          <w:highlight w:val="cyan"/>
        </w:rPr>
        <w:t>history of privatization is spotty at best</w:t>
      </w:r>
      <w:r>
        <w:rPr>
          <w:rStyle w:val="StyleUnderline"/>
          <w:rFonts w:asciiTheme="minorHAnsi" w:hAnsiTheme="minorHAnsi" w:cstheme="minorHAnsi"/>
        </w:rPr>
        <w:t xml:space="preserve">, with plenty of civically brutal knock-on effects: concentrations of </w:t>
      </w:r>
      <w:r>
        <w:rPr>
          <w:rStyle w:val="StyleUnderline"/>
          <w:rFonts w:asciiTheme="minorHAnsi" w:hAnsiTheme="minorHAnsi" w:cstheme="minorHAnsi"/>
          <w:highlight w:val="cyan"/>
        </w:rPr>
        <w:t>monopolistic power, enfeebled democratic control, and widespread environmental degradation.</w:t>
      </w:r>
      <w:r>
        <w:rPr>
          <w:rStyle w:val="StyleUnderline"/>
          <w:rFonts w:asciiTheme="minorHAnsi" w:hAnsiTheme="minorHAnsi" w:cstheme="minorHAnsi"/>
        </w:rPr>
        <w:t xml:space="preserve"> We’ve seen all those problems appear on Earth as all manner of traditional social goods, from education and housing to pension plans and mass transit, have been targeted for private-sector control. Next up, it seems, is the great beyond.</w:t>
      </w:r>
    </w:p>
    <w:p w14:paraId="2A237E34"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1] Private entities uniquely spikes space debris</w:t>
      </w:r>
      <w:r>
        <w:rPr>
          <w:rFonts w:asciiTheme="minorHAnsi" w:hAnsiTheme="minorHAnsi" w:cstheme="minorHAnsi"/>
        </w:rPr>
        <w:t>, which proliferates pollution and collisions.</w:t>
      </w:r>
    </w:p>
    <w:p w14:paraId="2EAD69FB" w14:textId="77777777" w:rsidR="001868E1" w:rsidRPr="004B39CE" w:rsidRDefault="001868E1" w:rsidP="001868E1">
      <w:pPr>
        <w:rPr>
          <w:rFonts w:asciiTheme="minorHAnsi" w:hAnsiTheme="minorHAnsi" w:cstheme="minorHAnsi"/>
        </w:rPr>
      </w:pPr>
      <w:r w:rsidRPr="004B39CE">
        <w:rPr>
          <w:rStyle w:val="Style13ptBold"/>
          <w:rFonts w:asciiTheme="minorHAnsi" w:hAnsiTheme="minorHAnsi" w:cstheme="minorHAnsi"/>
        </w:rPr>
        <w:t>Maury 20</w:t>
      </w:r>
      <w:r w:rsidRPr="004B39CE">
        <w:rPr>
          <w:rFonts w:asciiTheme="minorHAnsi" w:hAnsiTheme="minorHAnsi" w:cstheme="minorHAnsi"/>
        </w:rPr>
        <w:t xml:space="preserve"> [Alain Maury, Alain J. Maury is a French astronomer, San Pedro de Atacama Celestial Explorations, Space </w:t>
      </w:r>
      <w:proofErr w:type="spellStart"/>
      <w:r w:rsidRPr="004B39CE">
        <w:rPr>
          <w:rFonts w:asciiTheme="minorHAnsi" w:hAnsiTheme="minorHAnsi" w:cstheme="minorHAnsi"/>
        </w:rPr>
        <w:t>Obs</w:t>
      </w:r>
      <w:proofErr w:type="spellEnd"/>
      <w:r w:rsidRPr="004B39CE">
        <w:rPr>
          <w:rFonts w:asciiTheme="minorHAnsi" w:hAnsiTheme="minorHAnsi" w:cstheme="minorHAnsi"/>
        </w:rPr>
        <w:t xml:space="preserve">, “Is wild capitalism the best humanity has to offer to the Solar </w:t>
      </w:r>
      <w:proofErr w:type="gramStart"/>
      <w:r w:rsidRPr="004B39CE">
        <w:rPr>
          <w:rFonts w:asciiTheme="minorHAnsi" w:hAnsiTheme="minorHAnsi" w:cstheme="minorHAnsi"/>
        </w:rPr>
        <w:t>System ?</w:t>
      </w:r>
      <w:proofErr w:type="gramEnd"/>
      <w:r w:rsidRPr="004B39CE">
        <w:rPr>
          <w:rFonts w:asciiTheme="minorHAnsi" w:hAnsiTheme="minorHAnsi" w:cstheme="minorHAnsi"/>
        </w:rPr>
        <w:t xml:space="preserve"> (updated May 30th 2020)” May 30</w:t>
      </w:r>
      <w:r w:rsidRPr="004B39CE">
        <w:rPr>
          <w:rFonts w:asciiTheme="minorHAnsi" w:hAnsiTheme="minorHAnsi" w:cstheme="minorHAnsi"/>
          <w:vertAlign w:val="superscript"/>
        </w:rPr>
        <w:t>th</w:t>
      </w:r>
      <w:r w:rsidRPr="004B39CE">
        <w:rPr>
          <w:rFonts w:asciiTheme="minorHAnsi" w:hAnsiTheme="minorHAnsi" w:cstheme="minorHAnsi"/>
        </w:rPr>
        <w:t xml:space="preserve"> 2020, </w:t>
      </w:r>
      <w:hyperlink r:id="rId7" w:history="1">
        <w:r w:rsidRPr="004B39CE">
          <w:rPr>
            <w:rStyle w:val="Hyperlink"/>
            <w:rFonts w:asciiTheme="minorHAnsi" w:hAnsiTheme="minorHAnsi" w:cstheme="minorHAnsi"/>
          </w:rPr>
          <w:t>https://www.spaceobs.com/en/Alain-Maury-s-Blog/Is-wild-capitalism-the-best-humanity-has-to-offer-to-the-Solar-System-updated-May-30th-2020]/</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4DC79AE6"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Right </w:t>
      </w:r>
      <w:proofErr w:type="gramStart"/>
      <w:r w:rsidRPr="004B39CE">
        <w:rPr>
          <w:rFonts w:asciiTheme="minorHAnsi" w:hAnsiTheme="minorHAnsi" w:cstheme="minorHAnsi"/>
          <w:sz w:val="16"/>
        </w:rPr>
        <w:t>now</w:t>
      </w:r>
      <w:proofErr w:type="gramEnd"/>
      <w:r w:rsidRPr="004B39CE">
        <w:rPr>
          <w:rFonts w:asciiTheme="minorHAnsi" w:hAnsiTheme="minorHAnsi" w:cstheme="minorHAnsi"/>
          <w:sz w:val="16"/>
        </w:rPr>
        <w:t xml:space="preserve"> </w:t>
      </w:r>
      <w:r w:rsidRPr="004B39CE">
        <w:rPr>
          <w:rFonts w:asciiTheme="minorHAnsi" w:hAnsiTheme="minorHAnsi" w:cstheme="minorHAnsi"/>
          <w:u w:val="single"/>
        </w:rPr>
        <w:t>the priority should be to decrease the number of objects in space, not to increase it</w:t>
      </w:r>
      <w:r w:rsidRPr="004B39CE">
        <w:rPr>
          <w:rFonts w:asciiTheme="minorHAnsi" w:hAnsiTheme="minorHAnsi" w:cstheme="minorHAnsi"/>
          <w:sz w:val="16"/>
        </w:rPr>
        <w:t xml:space="preserve">. </w:t>
      </w:r>
      <w:proofErr w:type="spellStart"/>
      <w:r w:rsidRPr="004B39CE">
        <w:rPr>
          <w:rFonts w:asciiTheme="minorHAnsi" w:hAnsiTheme="minorHAnsi" w:cstheme="minorHAnsi"/>
          <w:highlight w:val="cyan"/>
          <w:u w:val="single"/>
        </w:rPr>
        <w:t>Starlinks</w:t>
      </w:r>
      <w:proofErr w:type="spellEnd"/>
      <w:r w:rsidRPr="004B39CE">
        <w:rPr>
          <w:rFonts w:asciiTheme="minorHAnsi" w:hAnsiTheme="minorHAnsi" w:cstheme="minorHAnsi"/>
          <w:u w:val="single"/>
        </w:rPr>
        <w:t xml:space="preserve"> and whatever will come after that </w:t>
      </w:r>
      <w:r w:rsidRPr="004B39CE">
        <w:rPr>
          <w:rFonts w:asciiTheme="minorHAnsi" w:hAnsiTheme="minorHAnsi" w:cstheme="minorHAnsi"/>
          <w:highlight w:val="cyan"/>
          <w:u w:val="single"/>
        </w:rPr>
        <w:t>is going to multiply</w:t>
      </w:r>
      <w:r w:rsidRPr="004B39CE">
        <w:rPr>
          <w:rFonts w:asciiTheme="minorHAnsi" w:hAnsiTheme="minorHAnsi" w:cstheme="minorHAnsi"/>
          <w:u w:val="single"/>
        </w:rPr>
        <w:t xml:space="preserve"> the number of </w:t>
      </w:r>
      <w:r w:rsidRPr="004B39CE">
        <w:rPr>
          <w:rFonts w:asciiTheme="minorHAnsi" w:hAnsiTheme="minorHAnsi" w:cstheme="minorHAnsi"/>
          <w:highlight w:val="cyan"/>
          <w:u w:val="single"/>
        </w:rPr>
        <w:t>objects in low</w:t>
      </w:r>
      <w:r w:rsidRPr="004B39CE">
        <w:rPr>
          <w:rFonts w:asciiTheme="minorHAnsi" w:hAnsiTheme="minorHAnsi" w:cstheme="minorHAnsi"/>
          <w:u w:val="single"/>
        </w:rPr>
        <w:t xml:space="preserve"> earth </w:t>
      </w:r>
      <w:r w:rsidRPr="004B39CE">
        <w:rPr>
          <w:rFonts w:asciiTheme="minorHAnsi" w:hAnsiTheme="minorHAnsi" w:cstheme="minorHAnsi"/>
          <w:highlight w:val="cyan"/>
          <w:u w:val="single"/>
        </w:rPr>
        <w:t>orbit by a factor of 5</w:t>
      </w:r>
      <w:r w:rsidRPr="004B39CE">
        <w:rPr>
          <w:rFonts w:asciiTheme="minorHAnsi" w:hAnsiTheme="minorHAnsi" w:cstheme="minorHAnsi"/>
          <w:u w:val="single"/>
        </w:rPr>
        <w:t>.</w:t>
      </w:r>
      <w:r w:rsidRPr="004B39CE">
        <w:rPr>
          <w:rFonts w:asciiTheme="minorHAnsi" w:hAnsiTheme="minorHAnsi" w:cstheme="minorHAnsi"/>
          <w:sz w:val="16"/>
        </w:rPr>
        <w:t xml:space="preserve"> Who are the idiots who authorized such pollution of our </w:t>
      </w:r>
      <w:proofErr w:type="gramStart"/>
      <w:r w:rsidRPr="004B39CE">
        <w:rPr>
          <w:rFonts w:asciiTheme="minorHAnsi" w:hAnsiTheme="minorHAnsi" w:cstheme="minorHAnsi"/>
          <w:sz w:val="16"/>
        </w:rPr>
        <w:t>skies ?</w:t>
      </w:r>
      <w:proofErr w:type="gramEnd"/>
    </w:p>
    <w:p w14:paraId="7D8E45CA"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 xml:space="preserve">This is of course related to a current trend </w:t>
      </w:r>
      <w:r w:rsidRPr="004B39CE">
        <w:rPr>
          <w:rFonts w:asciiTheme="minorHAnsi" w:hAnsiTheme="minorHAnsi" w:cstheme="minorHAnsi"/>
          <w:highlight w:val="cyan"/>
          <w:u w:val="single"/>
        </w:rPr>
        <w:t>allowing private businesses to make</w:t>
      </w:r>
      <w:r w:rsidRPr="004B39CE">
        <w:rPr>
          <w:rFonts w:asciiTheme="minorHAnsi" w:hAnsiTheme="minorHAnsi" w:cstheme="minorHAnsi"/>
          <w:u w:val="single"/>
        </w:rPr>
        <w:t xml:space="preserve"> their </w:t>
      </w:r>
      <w:r w:rsidRPr="004B39CE">
        <w:rPr>
          <w:rFonts w:asciiTheme="minorHAnsi" w:hAnsiTheme="minorHAnsi" w:cstheme="minorHAnsi"/>
          <w:highlight w:val="cyan"/>
          <w:u w:val="single"/>
        </w:rPr>
        <w:t xml:space="preserve">money without </w:t>
      </w:r>
      <w:r w:rsidRPr="004B39CE">
        <w:rPr>
          <w:rFonts w:asciiTheme="minorHAnsi" w:hAnsiTheme="minorHAnsi" w:cstheme="minorHAnsi"/>
          <w:u w:val="single"/>
        </w:rPr>
        <w:t xml:space="preserve">having to </w:t>
      </w:r>
      <w:r w:rsidRPr="004B39CE">
        <w:rPr>
          <w:rFonts w:asciiTheme="minorHAnsi" w:hAnsiTheme="minorHAnsi" w:cstheme="minorHAnsi"/>
          <w:highlight w:val="cyan"/>
          <w:u w:val="single"/>
        </w:rPr>
        <w:t>respond[</w:t>
      </w:r>
      <w:proofErr w:type="spellStart"/>
      <w:r w:rsidRPr="004B39CE">
        <w:rPr>
          <w:rFonts w:asciiTheme="minorHAnsi" w:hAnsiTheme="minorHAnsi" w:cstheme="minorHAnsi"/>
          <w:highlight w:val="cyan"/>
          <w:u w:val="single"/>
        </w:rPr>
        <w:t>ing</w:t>
      </w:r>
      <w:proofErr w:type="spellEnd"/>
      <w:r w:rsidRPr="004B39CE">
        <w:rPr>
          <w:rFonts w:asciiTheme="minorHAnsi" w:hAnsiTheme="minorHAnsi" w:cstheme="minorHAnsi"/>
          <w:highlight w:val="cyan"/>
          <w:u w:val="single"/>
        </w:rPr>
        <w:t>]</w:t>
      </w:r>
      <w:r w:rsidRPr="004B39CE">
        <w:rPr>
          <w:rFonts w:asciiTheme="minorHAnsi" w:hAnsiTheme="minorHAnsi" w:cstheme="minorHAnsi"/>
          <w:u w:val="single"/>
        </w:rPr>
        <w:t xml:space="preserve"> of the </w:t>
      </w:r>
      <w:r w:rsidRPr="004B39CE">
        <w:rPr>
          <w:rFonts w:asciiTheme="minorHAnsi" w:hAnsiTheme="minorHAnsi" w:cstheme="minorHAnsi"/>
          <w:highlight w:val="cyan"/>
          <w:u w:val="single"/>
        </w:rPr>
        <w:t>[to] pollution they cause</w:t>
      </w:r>
      <w:r w:rsidRPr="004B39CE">
        <w:rPr>
          <w:rFonts w:asciiTheme="minorHAnsi" w:hAnsiTheme="minorHAnsi" w:cstheme="minorHAnsi"/>
          <w:sz w:val="16"/>
        </w:rPr>
        <w:t xml:space="preserve">. And even if it was not made by a private society but by a government, </w:t>
      </w:r>
      <w:r w:rsidRPr="004B39CE">
        <w:rPr>
          <w:rFonts w:asciiTheme="minorHAnsi" w:hAnsiTheme="minorHAnsi" w:cstheme="minorHAnsi"/>
          <w:u w:val="single"/>
        </w:rPr>
        <w:t>it still should not be allowed</w:t>
      </w:r>
      <w:r w:rsidRPr="004B39CE">
        <w:rPr>
          <w:rFonts w:asciiTheme="minorHAnsi" w:hAnsiTheme="minorHAnsi" w:cstheme="minorHAnsi"/>
          <w:sz w:val="16"/>
        </w:rPr>
        <w:t xml:space="preserve">. Imagine if the Brazilian government decided to destroy </w:t>
      </w:r>
      <w:proofErr w:type="gramStart"/>
      <w:r w:rsidRPr="004B39CE">
        <w:rPr>
          <w:rFonts w:asciiTheme="minorHAnsi" w:hAnsiTheme="minorHAnsi" w:cstheme="minorHAnsi"/>
          <w:sz w:val="16"/>
        </w:rPr>
        <w:t>all of</w:t>
      </w:r>
      <w:proofErr w:type="gramEnd"/>
      <w:r w:rsidRPr="004B39CE">
        <w:rPr>
          <w:rFonts w:asciiTheme="minorHAnsi" w:hAnsiTheme="minorHAnsi" w:cstheme="minorHAnsi"/>
          <w:sz w:val="16"/>
        </w:rPr>
        <w:t xml:space="preserve"> its rain forest in Amazon. Legally, that state has a right to do whatever it wants with its territory, but it should not because it would affect the world's atmosphere and therefore increase global warming which has global and not Brazilian only repercussions... Here with </w:t>
      </w:r>
      <w:proofErr w:type="spellStart"/>
      <w:r w:rsidRPr="004B39CE">
        <w:rPr>
          <w:rFonts w:asciiTheme="minorHAnsi" w:hAnsiTheme="minorHAnsi" w:cstheme="minorHAnsi"/>
          <w:sz w:val="16"/>
        </w:rPr>
        <w:t>Starlinks</w:t>
      </w:r>
      <w:proofErr w:type="spellEnd"/>
      <w:r w:rsidRPr="004B39CE">
        <w:rPr>
          <w:rFonts w:asciiTheme="minorHAnsi" w:hAnsiTheme="minorHAnsi" w:cstheme="minorHAnsi"/>
          <w:sz w:val="16"/>
        </w:rPr>
        <w:t xml:space="preserve"> we have exactly the same situation, </w:t>
      </w:r>
      <w:r w:rsidRPr="004B39CE">
        <w:rPr>
          <w:rFonts w:asciiTheme="minorHAnsi" w:hAnsiTheme="minorHAnsi" w:cstheme="minorHAnsi"/>
          <w:u w:val="single"/>
        </w:rPr>
        <w:t xml:space="preserve">in order </w:t>
      </w:r>
      <w:r w:rsidRPr="004B39CE">
        <w:rPr>
          <w:rFonts w:asciiTheme="minorHAnsi" w:hAnsiTheme="minorHAnsi" w:cstheme="minorHAnsi"/>
          <w:highlight w:val="cyan"/>
          <w:u w:val="single"/>
        </w:rPr>
        <w:t>to earn</w:t>
      </w:r>
      <w:r w:rsidRPr="004B39CE">
        <w:rPr>
          <w:rFonts w:asciiTheme="minorHAnsi" w:hAnsiTheme="minorHAnsi" w:cstheme="minorHAnsi"/>
          <w:u w:val="single"/>
        </w:rPr>
        <w:t xml:space="preserve"> an estimated several </w:t>
      </w:r>
      <w:r w:rsidRPr="004B39CE">
        <w:rPr>
          <w:rFonts w:asciiTheme="minorHAnsi" w:hAnsiTheme="minorHAnsi" w:cstheme="minorHAnsi"/>
          <w:highlight w:val="cyan"/>
          <w:u w:val="single"/>
        </w:rPr>
        <w:t>billions</w:t>
      </w:r>
      <w:r w:rsidRPr="004B39CE">
        <w:rPr>
          <w:rFonts w:asciiTheme="minorHAnsi" w:hAnsiTheme="minorHAnsi" w:cstheme="minorHAnsi"/>
          <w:u w:val="single"/>
        </w:rPr>
        <w:t xml:space="preserve"> of US dollars per year, a private </w:t>
      </w:r>
      <w:r w:rsidRPr="004B39CE">
        <w:rPr>
          <w:rFonts w:asciiTheme="minorHAnsi" w:hAnsiTheme="minorHAnsi" w:cstheme="minorHAnsi"/>
          <w:highlight w:val="cyan"/>
          <w:u w:val="single"/>
        </w:rPr>
        <w:t>company</w:t>
      </w:r>
      <w:r w:rsidRPr="004B39CE">
        <w:rPr>
          <w:rFonts w:asciiTheme="minorHAnsi" w:hAnsiTheme="minorHAnsi" w:cstheme="minorHAnsi"/>
          <w:u w:val="single"/>
        </w:rPr>
        <w:t xml:space="preserve"> decides to </w:t>
      </w:r>
      <w:r w:rsidRPr="004B39CE">
        <w:rPr>
          <w:rFonts w:asciiTheme="minorHAnsi" w:hAnsiTheme="minorHAnsi" w:cstheme="minorHAnsi"/>
          <w:highlight w:val="cyan"/>
          <w:u w:val="single"/>
        </w:rPr>
        <w:t xml:space="preserve">pollute the </w:t>
      </w:r>
      <w:proofErr w:type="gramStart"/>
      <w:r w:rsidRPr="004B39CE">
        <w:rPr>
          <w:rFonts w:asciiTheme="minorHAnsi" w:hAnsiTheme="minorHAnsi" w:cstheme="minorHAnsi"/>
          <w:highlight w:val="cyan"/>
          <w:u w:val="single"/>
        </w:rPr>
        <w:t>sky</w:t>
      </w:r>
      <w:proofErr w:type="gramEnd"/>
      <w:r w:rsidRPr="004B39CE">
        <w:rPr>
          <w:rFonts w:asciiTheme="minorHAnsi" w:hAnsiTheme="minorHAnsi" w:cstheme="minorHAnsi"/>
          <w:highlight w:val="cyan"/>
          <w:u w:val="single"/>
        </w:rPr>
        <w:t xml:space="preserve"> and nobody is there to stop them</w:t>
      </w:r>
      <w:r w:rsidRPr="004B39CE">
        <w:rPr>
          <w:rFonts w:asciiTheme="minorHAnsi" w:hAnsiTheme="minorHAnsi" w:cstheme="minorHAnsi"/>
          <w:u w:val="single"/>
        </w:rPr>
        <w:t xml:space="preserve">. Elon Musk is another </w:t>
      </w:r>
      <w:proofErr w:type="gramStart"/>
      <w:r w:rsidRPr="004B39CE">
        <w:rPr>
          <w:rFonts w:asciiTheme="minorHAnsi" w:hAnsiTheme="minorHAnsi" w:cstheme="minorHAnsi"/>
          <w:u w:val="single"/>
        </w:rPr>
        <w:t>dumbass</w:t>
      </w:r>
      <w:proofErr w:type="gramEnd"/>
      <w:r w:rsidRPr="004B39CE">
        <w:rPr>
          <w:rFonts w:asciiTheme="minorHAnsi" w:hAnsiTheme="minorHAnsi" w:cstheme="minorHAnsi"/>
          <w:u w:val="single"/>
        </w:rPr>
        <w:t>, and a harmful one.</w:t>
      </w:r>
    </w:p>
    <w:p w14:paraId="56184739" w14:textId="77777777" w:rsidR="001868E1" w:rsidRPr="002B7CF0" w:rsidRDefault="001868E1" w:rsidP="001868E1">
      <w:pPr>
        <w:rPr>
          <w:rFonts w:asciiTheme="minorHAnsi" w:hAnsiTheme="minorHAnsi" w:cstheme="minorHAnsi"/>
          <w:u w:val="single"/>
        </w:rPr>
      </w:pPr>
      <w:r w:rsidRPr="004B39CE">
        <w:rPr>
          <w:rFonts w:asciiTheme="minorHAnsi" w:hAnsiTheme="minorHAnsi" w:cstheme="minorHAnsi"/>
          <w:u w:val="single"/>
        </w:rPr>
        <w:t>Access to space should be granted only to government institutions</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Launching tens of thousands of satellites more is crazy</w:t>
      </w:r>
      <w:r w:rsidRPr="004B39CE">
        <w:rPr>
          <w:rFonts w:asciiTheme="minorHAnsi" w:hAnsiTheme="minorHAnsi" w:cstheme="minorHAnsi"/>
          <w:sz w:val="16"/>
        </w:rPr>
        <w:t xml:space="preserve">. They won't be 100% reliable. </w:t>
      </w:r>
      <w:r w:rsidRPr="004B39CE">
        <w:rPr>
          <w:rFonts w:asciiTheme="minorHAnsi" w:hAnsiTheme="minorHAnsi" w:cstheme="minorHAnsi"/>
          <w:u w:val="single"/>
        </w:rPr>
        <w:t xml:space="preserve">If only 99% reliable, it means that with 10000 satellites, 100 will be out of control. And </w:t>
      </w:r>
      <w:r w:rsidRPr="004B39CE">
        <w:rPr>
          <w:rFonts w:asciiTheme="minorHAnsi" w:hAnsiTheme="minorHAnsi" w:cstheme="minorHAnsi"/>
          <w:highlight w:val="cyan"/>
          <w:u w:val="single"/>
        </w:rPr>
        <w:t xml:space="preserve">they </w:t>
      </w:r>
      <w:r w:rsidRPr="00F47151">
        <w:rPr>
          <w:rFonts w:asciiTheme="minorHAnsi" w:hAnsiTheme="minorHAnsi" w:cstheme="minorHAnsi"/>
          <w:u w:val="single"/>
        </w:rPr>
        <w:t xml:space="preserve">might </w:t>
      </w:r>
      <w:r w:rsidRPr="004B39CE">
        <w:rPr>
          <w:rFonts w:asciiTheme="minorHAnsi" w:hAnsiTheme="minorHAnsi" w:cstheme="minorHAnsi"/>
          <w:highlight w:val="cyan"/>
          <w:u w:val="single"/>
        </w:rPr>
        <w:t>collide</w:t>
      </w:r>
      <w:r w:rsidRPr="004B39CE">
        <w:rPr>
          <w:rFonts w:asciiTheme="minorHAnsi" w:hAnsiTheme="minorHAnsi" w:cstheme="minorHAnsi"/>
          <w:sz w:val="16"/>
        </w:rPr>
        <w:t xml:space="preserve">. Kessler imagined </w:t>
      </w:r>
      <w:proofErr w:type="gramStart"/>
      <w:r w:rsidRPr="004B39CE">
        <w:rPr>
          <w:rFonts w:asciiTheme="minorHAnsi" w:hAnsiTheme="minorHAnsi" w:cstheme="minorHAnsi"/>
          <w:sz w:val="16"/>
        </w:rPr>
        <w:t>it,</w:t>
      </w:r>
      <w:proofErr w:type="gramEnd"/>
      <w:r w:rsidRPr="004B39CE">
        <w:rPr>
          <w:rFonts w:asciiTheme="minorHAnsi" w:hAnsiTheme="minorHAnsi" w:cstheme="minorHAnsi"/>
          <w:sz w:val="16"/>
        </w:rPr>
        <w:t xml:space="preserve"> </w:t>
      </w:r>
      <w:r w:rsidRPr="004B39CE">
        <w:rPr>
          <w:rFonts w:asciiTheme="minorHAnsi" w:hAnsiTheme="minorHAnsi" w:cstheme="minorHAnsi"/>
          <w:u w:val="single"/>
        </w:rPr>
        <w:t xml:space="preserve">Elon </w:t>
      </w:r>
      <w:r w:rsidRPr="004B39CE">
        <w:rPr>
          <w:rFonts w:asciiTheme="minorHAnsi" w:hAnsiTheme="minorHAnsi" w:cstheme="minorHAnsi"/>
          <w:highlight w:val="cyan"/>
          <w:u w:val="single"/>
        </w:rPr>
        <w:t>Musk is going to do it</w:t>
      </w:r>
      <w:r w:rsidRPr="004B39CE">
        <w:rPr>
          <w:rFonts w:asciiTheme="minorHAnsi" w:hAnsiTheme="minorHAnsi" w:cstheme="minorHAnsi"/>
          <w:u w:val="single"/>
        </w:rPr>
        <w:t xml:space="preserve">. And again, a private company </w:t>
      </w:r>
      <w:r w:rsidRPr="004B39CE">
        <w:rPr>
          <w:rFonts w:asciiTheme="minorHAnsi" w:hAnsiTheme="minorHAnsi" w:cstheme="minorHAnsi"/>
          <w:highlight w:val="cyan"/>
          <w:u w:val="single"/>
        </w:rPr>
        <w:t>will</w:t>
      </w:r>
      <w:r w:rsidRPr="004B39CE">
        <w:rPr>
          <w:rFonts w:asciiTheme="minorHAnsi" w:hAnsiTheme="minorHAnsi" w:cstheme="minorHAnsi"/>
          <w:u w:val="single"/>
        </w:rPr>
        <w:t xml:space="preserve"> have </w:t>
      </w:r>
      <w:r w:rsidRPr="004B39CE">
        <w:rPr>
          <w:rFonts w:asciiTheme="minorHAnsi" w:hAnsiTheme="minorHAnsi" w:cstheme="minorHAnsi"/>
          <w:highlight w:val="cyan"/>
          <w:u w:val="single"/>
        </w:rPr>
        <w:t>suppress</w:t>
      </w:r>
      <w:r w:rsidRPr="004B39CE">
        <w:rPr>
          <w:rFonts w:asciiTheme="minorHAnsi" w:hAnsiTheme="minorHAnsi" w:cstheme="minorHAnsi"/>
          <w:u w:val="single"/>
        </w:rPr>
        <w:t xml:space="preserve">ed </w:t>
      </w:r>
      <w:r w:rsidRPr="004B39CE">
        <w:rPr>
          <w:rFonts w:asciiTheme="minorHAnsi" w:hAnsiTheme="minorHAnsi" w:cstheme="minorHAnsi"/>
          <w:highlight w:val="cyan"/>
          <w:u w:val="single"/>
        </w:rPr>
        <w:t>access to space</w:t>
      </w:r>
      <w:r w:rsidRPr="004B39CE">
        <w:rPr>
          <w:rFonts w:asciiTheme="minorHAnsi" w:hAnsiTheme="minorHAnsi" w:cstheme="minorHAnsi"/>
          <w:u w:val="single"/>
        </w:rPr>
        <w:t xml:space="preserve"> to the rest of the world. </w:t>
      </w:r>
    </w:p>
    <w:p w14:paraId="7C7144D3"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Space debris cause accidental collisions which get misinterpreted and escalate to nuclear war.</w:t>
      </w:r>
    </w:p>
    <w:p w14:paraId="206A3ACE" w14:textId="77777777" w:rsidR="001868E1" w:rsidRPr="004B39CE" w:rsidRDefault="001868E1" w:rsidP="001868E1">
      <w:pPr>
        <w:rPr>
          <w:rFonts w:asciiTheme="minorHAnsi" w:hAnsiTheme="minorHAnsi" w:cstheme="minorHAnsi"/>
        </w:rPr>
      </w:pPr>
      <w:r w:rsidRPr="004B39CE">
        <w:rPr>
          <w:rStyle w:val="Style13ptBold"/>
          <w:rFonts w:asciiTheme="minorHAnsi" w:hAnsiTheme="minorHAnsi" w:cstheme="minorHAnsi"/>
        </w:rPr>
        <w:t>Beauchamp 14</w:t>
      </w:r>
      <w:r w:rsidRPr="004B39CE">
        <w:rPr>
          <w:rFonts w:asciiTheme="minorHAnsi" w:hAnsiTheme="minorHAnsi" w:cstheme="minorHAnsi"/>
        </w:rPr>
        <w:t xml:space="preserve"> [Zack Beauchamp. Senior correspondent at Vox who covers foreign policy. “How space trash could start a nuclear war”. 4-21-2014. Vox. </w:t>
      </w:r>
      <w:hyperlink r:id="rId8" w:history="1">
        <w:r w:rsidRPr="004B39CE">
          <w:rPr>
            <w:rStyle w:val="Hyperlink"/>
            <w:rFonts w:asciiTheme="minorHAnsi" w:hAnsiTheme="minorHAnsi" w:cstheme="minorHAnsi"/>
          </w:rPr>
          <w:t>https://www.vox.com/2014/4/21/5625246/space-war-china-north-korea-iran</w:t>
        </w:r>
      </w:hyperlink>
      <w:r w:rsidRPr="004B39CE">
        <w:rPr>
          <w:rFonts w:asciiTheme="minorHAnsi" w:hAnsiTheme="minorHAnsi" w:cstheme="minorHAnsi"/>
        </w:rPr>
        <w:t>]</w:t>
      </w:r>
    </w:p>
    <w:p w14:paraId="265EB6E5"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Panic in the skies!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threats</w:t>
      </w:r>
      <w:r w:rsidRPr="004B39CE">
        <w:rPr>
          <w:rFonts w:asciiTheme="minorHAnsi" w:hAnsiTheme="minorHAnsi" w:cstheme="minorHAnsi"/>
          <w:u w:val="single"/>
        </w:rPr>
        <w:t xml:space="preserve"> to U.S. space assets </w:t>
      </w:r>
      <w:r w:rsidRPr="004B39CE">
        <w:rPr>
          <w:rFonts w:asciiTheme="minorHAnsi" w:hAnsiTheme="minorHAnsi" w:cstheme="minorHAnsi"/>
          <w:highlight w:val="cyan"/>
          <w:u w:val="single"/>
        </w:rPr>
        <w:t>are significant and growing</w:t>
      </w:r>
      <w:r w:rsidRPr="004B39CE">
        <w:rPr>
          <w:rFonts w:asciiTheme="minorHAnsi" w:hAnsiTheme="minorHAnsi" w:cstheme="minorHAnsi"/>
          <w:sz w:val="16"/>
        </w:rPr>
        <w:t xml:space="preserve">," according to a new report from the Council on Foreign Relations, which warns that </w:t>
      </w:r>
      <w:r w:rsidRPr="004B39CE">
        <w:rPr>
          <w:rFonts w:asciiTheme="minorHAnsi" w:hAnsiTheme="minorHAnsi" w:cstheme="minorHAnsi"/>
          <w:highlight w:val="cyan"/>
          <w:u w:val="single"/>
        </w:rPr>
        <w:t>there's a real chance of</w:t>
      </w:r>
      <w:r w:rsidRPr="004B39CE">
        <w:rPr>
          <w:rFonts w:asciiTheme="minorHAnsi" w:hAnsiTheme="minorHAnsi" w:cstheme="minorHAnsi"/>
          <w:u w:val="single"/>
        </w:rPr>
        <w:t xml:space="preserve"> breaching </w:t>
      </w:r>
      <w:r w:rsidRPr="004B39CE">
        <w:rPr>
          <w:rFonts w:asciiTheme="minorHAnsi" w:hAnsiTheme="minorHAnsi" w:cstheme="minorHAnsi"/>
          <w:highlight w:val="cyan"/>
          <w:u w:val="single"/>
        </w:rPr>
        <w:t>conflict's final frontier</w:t>
      </w:r>
      <w:r w:rsidRPr="004B39CE">
        <w:rPr>
          <w:rFonts w:asciiTheme="minorHAnsi" w:hAnsiTheme="minorHAnsi" w:cstheme="minorHAnsi"/>
          <w:u w:val="single"/>
        </w:rPr>
        <w:t>.</w:t>
      </w:r>
    </w:p>
    <w:p w14:paraId="1A9B42AA"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This isn't idle fearmongering. The report makes a not-crazy case that </w:t>
      </w:r>
      <w:r w:rsidRPr="004B39CE">
        <w:rPr>
          <w:rFonts w:asciiTheme="minorHAnsi" w:hAnsiTheme="minorHAnsi" w:cstheme="minorHAnsi"/>
          <w:u w:val="single"/>
        </w:rPr>
        <w:t>efforts by China and other powers</w:t>
      </w:r>
      <w:r w:rsidRPr="004B39CE">
        <w:rPr>
          <w:rFonts w:asciiTheme="minorHAnsi" w:hAnsiTheme="minorHAnsi" w:cstheme="minorHAnsi"/>
          <w:sz w:val="16"/>
        </w:rPr>
        <w:t xml:space="preserve"> to limit America's total military dominance of space </w:t>
      </w:r>
      <w:r w:rsidRPr="004B39CE">
        <w:rPr>
          <w:rFonts w:asciiTheme="minorHAnsi" w:hAnsiTheme="minorHAnsi" w:cstheme="minorHAnsi"/>
          <w:u w:val="single"/>
        </w:rPr>
        <w:t xml:space="preserve">could </w:t>
      </w:r>
      <w:r w:rsidRPr="004B39CE">
        <w:rPr>
          <w:rFonts w:asciiTheme="minorHAnsi" w:hAnsiTheme="minorHAnsi" w:cstheme="minorHAnsi"/>
          <w:highlight w:val="cyan"/>
          <w:u w:val="single"/>
        </w:rPr>
        <w:t>accident</w:t>
      </w:r>
      <w:r w:rsidRPr="004B39CE">
        <w:rPr>
          <w:rFonts w:asciiTheme="minorHAnsi" w:hAnsiTheme="minorHAnsi" w:cstheme="minorHAnsi"/>
          <w:u w:val="single"/>
        </w:rPr>
        <w:t xml:space="preserve">ally </w:t>
      </w:r>
      <w:r w:rsidRPr="004B39CE">
        <w:rPr>
          <w:rFonts w:asciiTheme="minorHAnsi" w:hAnsiTheme="minorHAnsi" w:cstheme="minorHAnsi"/>
          <w:highlight w:val="cyan"/>
          <w:u w:val="single"/>
        </w:rPr>
        <w:t>destroy</w:t>
      </w:r>
      <w:r w:rsidRPr="004B39CE">
        <w:rPr>
          <w:rFonts w:asciiTheme="minorHAnsi" w:hAnsiTheme="minorHAnsi" w:cstheme="minorHAnsi"/>
          <w:u w:val="single"/>
        </w:rPr>
        <w:t xml:space="preserve"> an American </w:t>
      </w:r>
      <w:r w:rsidRPr="004B39CE">
        <w:rPr>
          <w:rFonts w:asciiTheme="minorHAnsi" w:hAnsiTheme="minorHAnsi" w:cstheme="minorHAnsi"/>
          <w:highlight w:val="cyan"/>
          <w:u w:val="single"/>
        </w:rPr>
        <w:t>satellite</w:t>
      </w:r>
      <w:r w:rsidRPr="004B39CE">
        <w:rPr>
          <w:rFonts w:asciiTheme="minorHAnsi" w:hAnsiTheme="minorHAnsi" w:cstheme="minorHAnsi"/>
          <w:u w:val="single"/>
        </w:rPr>
        <w:t xml:space="preserve">, inadvertently </w:t>
      </w:r>
      <w:r w:rsidRPr="004B39CE">
        <w:rPr>
          <w:rFonts w:asciiTheme="minorHAnsi" w:hAnsiTheme="minorHAnsi" w:cstheme="minorHAnsi"/>
          <w:highlight w:val="cyan"/>
          <w:u w:val="single"/>
        </w:rPr>
        <w:t>convincing</w:t>
      </w:r>
      <w:r w:rsidRPr="004B39CE">
        <w:rPr>
          <w:rFonts w:asciiTheme="minorHAnsi" w:hAnsiTheme="minorHAnsi" w:cstheme="minorHAnsi"/>
          <w:u w:val="single"/>
        </w:rPr>
        <w:t xml:space="preserve"> the US </w:t>
      </w:r>
      <w:r w:rsidRPr="004B39CE">
        <w:rPr>
          <w:rFonts w:asciiTheme="minorHAnsi" w:hAnsiTheme="minorHAnsi" w:cstheme="minorHAnsi"/>
          <w:highlight w:val="cyan"/>
          <w:u w:val="single"/>
        </w:rPr>
        <w:t>that war was coming and prompting retaliation</w:t>
      </w:r>
      <w:r w:rsidRPr="004B39CE">
        <w:rPr>
          <w:rFonts w:asciiTheme="minorHAnsi" w:hAnsiTheme="minorHAnsi" w:cstheme="minorHAnsi"/>
          <w:u w:val="single"/>
        </w:rPr>
        <w:t xml:space="preserve"> on Earth</w:t>
      </w:r>
      <w:r w:rsidRPr="004B39CE">
        <w:rPr>
          <w:rFonts w:asciiTheme="minorHAnsi" w:hAnsiTheme="minorHAnsi" w:cstheme="minorHAnsi"/>
          <w:sz w:val="16"/>
        </w:rPr>
        <w:t xml:space="preserve">. Its author, Micah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has </w:t>
      </w:r>
      <w:hyperlink r:id="rId9" w:history="1">
        <w:r w:rsidRPr="004B39CE">
          <w:rPr>
            <w:rStyle w:val="Hyperlink"/>
            <w:rFonts w:asciiTheme="minorHAnsi" w:hAnsiTheme="minorHAnsi" w:cstheme="minorHAnsi"/>
            <w:sz w:val="16"/>
          </w:rPr>
          <w:t>made a name</w:t>
        </w:r>
      </w:hyperlink>
      <w:r w:rsidRPr="004B39CE">
        <w:rPr>
          <w:rFonts w:asciiTheme="minorHAnsi" w:hAnsiTheme="minorHAnsi" w:cstheme="minorHAnsi"/>
          <w:sz w:val="16"/>
        </w:rPr>
        <w:t> for himself in report-after-report downplaying the threat to the United States from China, terrorists, and, really, </w:t>
      </w:r>
      <w:hyperlink r:id="rId10" w:history="1">
        <w:r w:rsidRPr="004B39CE">
          <w:rPr>
            <w:rStyle w:val="Hyperlink"/>
            <w:rFonts w:asciiTheme="minorHAnsi" w:hAnsiTheme="minorHAnsi" w:cstheme="minorHAnsi"/>
            <w:sz w:val="16"/>
          </w:rPr>
          <w:t>most things</w:t>
        </w:r>
      </w:hyperlink>
      <w:r w:rsidRPr="004B39CE">
        <w:rPr>
          <w:rFonts w:asciiTheme="minorHAnsi" w:hAnsiTheme="minorHAnsi" w:cstheme="minorHAnsi"/>
          <w:sz w:val="16"/>
        </w:rPr>
        <w:t xml:space="preserve">. So that fact that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is this </w:t>
      </w:r>
      <w:hyperlink r:id="rId11" w:history="1">
        <w:r w:rsidRPr="004B39CE">
          <w:rPr>
            <w:rStyle w:val="Hyperlink"/>
            <w:rFonts w:asciiTheme="minorHAnsi" w:hAnsiTheme="minorHAnsi" w:cstheme="minorHAnsi"/>
            <w:sz w:val="16"/>
          </w:rPr>
          <w:t>concerned about space</w:t>
        </w:r>
      </w:hyperlink>
      <w:r w:rsidRPr="004B39CE">
        <w:rPr>
          <w:rFonts w:asciiTheme="minorHAnsi" w:hAnsiTheme="minorHAnsi" w:cstheme="minorHAnsi"/>
          <w:sz w:val="16"/>
        </w:rPr>
        <w:t> should tell you something.</w:t>
      </w:r>
    </w:p>
    <w:p w14:paraId="51593492"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The basic dynamic is simple: the US controls space and its opponents don't. Of all the money spent on space by all countries combined, </w:t>
      </w:r>
      <w:r w:rsidRPr="004B39CE">
        <w:rPr>
          <w:rFonts w:asciiTheme="minorHAnsi" w:hAnsiTheme="minorHAnsi" w:cstheme="minorHAnsi"/>
          <w:u w:val="single"/>
        </w:rPr>
        <w:t>America </w:t>
      </w:r>
      <w:hyperlink r:id="rId12" w:history="1">
        <w:r w:rsidRPr="004B39CE">
          <w:rPr>
            <w:rStyle w:val="Hyperlink"/>
            <w:rFonts w:asciiTheme="minorHAnsi" w:hAnsiTheme="minorHAnsi" w:cstheme="minorHAnsi"/>
          </w:rPr>
          <w:t>spends</w:t>
        </w:r>
      </w:hyperlink>
      <w:r w:rsidRPr="004B39CE">
        <w:rPr>
          <w:rFonts w:asciiTheme="minorHAnsi" w:hAnsiTheme="minorHAnsi" w:cstheme="minorHAnsi"/>
          <w:u w:val="single"/>
        </w:rPr>
        <w:t> 75 percent. It also owns 43 percent of all satellites</w:t>
      </w:r>
      <w:r w:rsidRPr="004B39CE">
        <w:rPr>
          <w:rFonts w:asciiTheme="minorHAnsi" w:hAnsiTheme="minorHAnsi" w:cstheme="minorHAnsi"/>
          <w:sz w:val="16"/>
        </w:rPr>
        <w:t>. It uses that huge satellite network for, among other things, all sorts of military spying and coordination purposes. At one point, the Bush Administration </w:t>
      </w:r>
      <w:hyperlink r:id="rId13" w:history="1">
        <w:r w:rsidRPr="004B39CE">
          <w:rPr>
            <w:rStyle w:val="Hyperlink"/>
            <w:rFonts w:asciiTheme="minorHAnsi" w:hAnsiTheme="minorHAnsi" w:cstheme="minorHAnsi"/>
            <w:sz w:val="16"/>
          </w:rPr>
          <w:t>mused openly</w:t>
        </w:r>
      </w:hyperlink>
      <w:r w:rsidRPr="004B39CE">
        <w:rPr>
          <w:rFonts w:asciiTheme="minorHAnsi" w:hAnsiTheme="minorHAnsi" w:cstheme="minorHAnsi"/>
          <w:sz w:val="16"/>
        </w:rPr>
        <w:t> about putting actual weapons pointed at Earth in space.</w:t>
      </w:r>
    </w:p>
    <w:p w14:paraId="6642A372"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highlight w:val="cyan"/>
          <w:u w:val="single"/>
        </w:rPr>
        <w:t>Countries</w:t>
      </w:r>
      <w:r w:rsidRPr="004B39CE">
        <w:rPr>
          <w:rFonts w:asciiTheme="minorHAnsi" w:hAnsiTheme="minorHAnsi" w:cstheme="minorHAnsi"/>
          <w:u w:val="single"/>
        </w:rPr>
        <w:t xml:space="preserve"> who might hypothetically fight a war with the United States hate that space dominance, which gives the US a real strategic edge</w:t>
      </w:r>
      <w:r w:rsidRPr="004B39CE">
        <w:rPr>
          <w:rFonts w:asciiTheme="minorHAnsi" w:hAnsiTheme="minorHAnsi" w:cstheme="minorHAnsi"/>
          <w:sz w:val="16"/>
        </w:rPr>
        <w:t xml:space="preserve">. </w:t>
      </w:r>
      <w:r w:rsidRPr="004B39CE">
        <w:rPr>
          <w:rFonts w:asciiTheme="minorHAnsi" w:hAnsiTheme="minorHAnsi" w:cstheme="minorHAnsi"/>
          <w:u w:val="single"/>
        </w:rPr>
        <w:t xml:space="preserve">Some </w:t>
      </w:r>
      <w:r w:rsidRPr="004B39CE">
        <w:rPr>
          <w:rFonts w:asciiTheme="minorHAnsi" w:hAnsiTheme="minorHAnsi" w:cstheme="minorHAnsi"/>
          <w:highlight w:val="cyan"/>
          <w:u w:val="single"/>
        </w:rPr>
        <w:t>have </w:t>
      </w:r>
      <w:hyperlink r:id="rId14" w:history="1">
        <w:r w:rsidRPr="004B39CE">
          <w:rPr>
            <w:rStyle w:val="Hyperlink"/>
            <w:rFonts w:asciiTheme="minorHAnsi" w:hAnsiTheme="minorHAnsi" w:cstheme="minorHAnsi"/>
            <w:highlight w:val="cyan"/>
          </w:rPr>
          <w:t>developed</w:t>
        </w:r>
      </w:hyperlink>
      <w:r w:rsidRPr="004B39CE">
        <w:rPr>
          <w:rFonts w:asciiTheme="minorHAnsi" w:hAnsiTheme="minorHAnsi" w:cstheme="minorHAnsi"/>
          <w:u w:val="single"/>
        </w:rPr>
        <w:t> anti-satellite (</w:t>
      </w:r>
      <w:r w:rsidRPr="004B39CE">
        <w:rPr>
          <w:rFonts w:asciiTheme="minorHAnsi" w:hAnsiTheme="minorHAnsi" w:cstheme="minorHAnsi"/>
          <w:highlight w:val="cyan"/>
          <w:u w:val="single"/>
        </w:rPr>
        <w:t>ASAT</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weapons</w:t>
      </w:r>
      <w:r w:rsidRPr="004B39CE">
        <w:rPr>
          <w:rFonts w:asciiTheme="minorHAnsi" w:hAnsiTheme="minorHAnsi" w:cstheme="minorHAnsi"/>
          <w:sz w:val="16"/>
        </w:rPr>
        <w:t xml:space="preserve">, usually missiles that shoot into space.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thinks </w:t>
      </w:r>
      <w:r w:rsidRPr="004B39CE">
        <w:rPr>
          <w:rFonts w:asciiTheme="minorHAnsi" w:hAnsiTheme="minorHAnsi" w:cstheme="minorHAnsi"/>
          <w:u w:val="single"/>
        </w:rPr>
        <w:t xml:space="preserve">ASAT weapons are </w:t>
      </w:r>
      <w:proofErr w:type="gramStart"/>
      <w:r w:rsidRPr="004B39CE">
        <w:rPr>
          <w:rFonts w:asciiTheme="minorHAnsi" w:hAnsiTheme="minorHAnsi" w:cstheme="minorHAnsi"/>
          <w:u w:val="single"/>
        </w:rPr>
        <w:t>really dangerous</w:t>
      </w:r>
      <w:proofErr w:type="gramEnd"/>
      <w:r w:rsidRPr="004B39CE">
        <w:rPr>
          <w:rFonts w:asciiTheme="minorHAnsi" w:hAnsiTheme="minorHAnsi" w:cstheme="minorHAnsi"/>
          <w:u w:val="single"/>
        </w:rPr>
        <w:t>,</w:t>
      </w:r>
      <w:r w:rsidRPr="004B39CE">
        <w:rPr>
          <w:rFonts w:asciiTheme="minorHAnsi" w:hAnsiTheme="minorHAnsi" w:cstheme="minorHAnsi"/>
          <w:sz w:val="16"/>
        </w:rPr>
        <w:t xml:space="preserve"> particularly those owned by China, North Korea, and Iran.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threat</w:t>
      </w:r>
      <w:r w:rsidRPr="004B39CE">
        <w:rPr>
          <w:rFonts w:asciiTheme="minorHAnsi" w:hAnsiTheme="minorHAnsi" w:cstheme="minorHAnsi"/>
          <w:u w:val="single"/>
        </w:rPr>
        <w:t xml:space="preserve"> comes from both deliberate use and </w:t>
      </w:r>
      <w:r w:rsidRPr="004B39CE">
        <w:rPr>
          <w:rFonts w:asciiTheme="minorHAnsi" w:hAnsiTheme="minorHAnsi" w:cstheme="minorHAnsi"/>
          <w:highlight w:val="cyan"/>
          <w:u w:val="single"/>
        </w:rPr>
        <w:t>the risk of a misunderstanding that could spiral out of control.</w:t>
      </w:r>
    </w:p>
    <w:p w14:paraId="25854786"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u w:val="single"/>
        </w:rPr>
        <w:t>The "greatest threat to international space security</w:t>
      </w:r>
      <w:r w:rsidRPr="004B39CE">
        <w:rPr>
          <w:rFonts w:asciiTheme="minorHAnsi" w:hAnsiTheme="minorHAnsi" w:cstheme="minorHAnsi"/>
          <w:sz w:val="16"/>
        </w:rPr>
        <w:t xml:space="preserve">," in </w:t>
      </w:r>
      <w:proofErr w:type="spellStart"/>
      <w:r w:rsidRPr="004B39CE">
        <w:rPr>
          <w:rFonts w:asciiTheme="minorHAnsi" w:hAnsiTheme="minorHAnsi" w:cstheme="minorHAnsi"/>
          <w:sz w:val="16"/>
        </w:rPr>
        <w:t>Zenko's</w:t>
      </w:r>
      <w:proofErr w:type="spellEnd"/>
      <w:r w:rsidRPr="004B39CE">
        <w:rPr>
          <w:rFonts w:asciiTheme="minorHAnsi" w:hAnsiTheme="minorHAnsi" w:cstheme="minorHAnsi"/>
          <w:sz w:val="16"/>
        </w:rPr>
        <w:t xml:space="preserve"> view</w:t>
      </w:r>
      <w:r w:rsidRPr="004B39CE">
        <w:rPr>
          <w:rFonts w:asciiTheme="minorHAnsi" w:hAnsiTheme="minorHAnsi" w:cstheme="minorHAnsi"/>
          <w:u w:val="single"/>
        </w:rPr>
        <w:t>, is a</w:t>
      </w:r>
      <w:r w:rsidRPr="004B39CE">
        <w:rPr>
          <w:rFonts w:asciiTheme="minorHAnsi" w:hAnsiTheme="minorHAnsi" w:cstheme="minorHAnsi"/>
          <w:sz w:val="16"/>
        </w:rPr>
        <w:t xml:space="preserve"> Chi</w:t>
      </w:r>
      <w:r w:rsidRPr="004B39CE">
        <w:rPr>
          <w:rFonts w:asciiTheme="minorHAnsi" w:hAnsiTheme="minorHAnsi" w:cstheme="minorHAnsi"/>
          <w:u w:val="single"/>
        </w:rPr>
        <w:t>n</w:t>
      </w:r>
      <w:r w:rsidRPr="004B39CE">
        <w:rPr>
          <w:rFonts w:asciiTheme="minorHAnsi" w:hAnsiTheme="minorHAnsi" w:cstheme="minorHAnsi"/>
          <w:sz w:val="16"/>
        </w:rPr>
        <w:t xml:space="preserve">ese </w:t>
      </w:r>
      <w:r w:rsidRPr="004B39CE">
        <w:rPr>
          <w:rFonts w:asciiTheme="minorHAnsi" w:hAnsiTheme="minorHAnsi" w:cstheme="minorHAnsi"/>
          <w:u w:val="single"/>
        </w:rPr>
        <w:t>accident</w:t>
      </w:r>
      <w:r w:rsidRPr="004B39CE">
        <w:rPr>
          <w:rFonts w:asciiTheme="minorHAnsi" w:hAnsiTheme="minorHAnsi" w:cstheme="minorHAnsi"/>
          <w:sz w:val="16"/>
        </w:rPr>
        <w:t>. China is </w:t>
      </w:r>
      <w:hyperlink r:id="rId15" w:history="1">
        <w:r w:rsidRPr="004B39CE">
          <w:rPr>
            <w:rStyle w:val="Hyperlink"/>
            <w:rFonts w:asciiTheme="minorHAnsi" w:hAnsiTheme="minorHAnsi" w:cstheme="minorHAnsi"/>
            <w:sz w:val="16"/>
          </w:rPr>
          <w:t>seriously investing</w:t>
        </w:r>
      </w:hyperlink>
      <w:r w:rsidRPr="004B39CE">
        <w:rPr>
          <w:rFonts w:asciiTheme="minorHAnsi" w:hAnsiTheme="minorHAnsi" w:cstheme="minorHAnsi"/>
          <w:sz w:val="16"/>
        </w:rPr>
        <w:t xml:space="preserve"> in </w:t>
      </w:r>
      <w:r w:rsidRPr="004B39CE">
        <w:rPr>
          <w:rFonts w:asciiTheme="minorHAnsi" w:hAnsiTheme="minorHAnsi" w:cstheme="minorHAnsi"/>
          <w:u w:val="single"/>
        </w:rPr>
        <w:t>ASAT weaponry</w:t>
      </w:r>
      <w:r w:rsidRPr="004B39CE">
        <w:rPr>
          <w:rFonts w:asciiTheme="minorHAnsi" w:hAnsiTheme="minorHAnsi" w:cstheme="minorHAnsi"/>
          <w:sz w:val="16"/>
        </w:rPr>
        <w:t xml:space="preserve">, which it </w:t>
      </w:r>
      <w:r w:rsidRPr="004B39CE">
        <w:rPr>
          <w:rFonts w:asciiTheme="minorHAnsi" w:hAnsiTheme="minorHAnsi" w:cstheme="minorHAnsi"/>
          <w:u w:val="single"/>
        </w:rPr>
        <w:t>has tested by blowing up old satellites in low earth orbit,</w:t>
      </w:r>
      <w:r w:rsidRPr="004B39CE">
        <w:rPr>
          <w:rFonts w:asciiTheme="minorHAnsi" w:hAnsiTheme="minorHAnsi" w:cstheme="minorHAnsi"/>
          <w:sz w:val="16"/>
        </w:rPr>
        <w:t xml:space="preserve"> one of the places place where satellites live. These explosions create </w:t>
      </w:r>
      <w:r w:rsidRPr="004B39CE">
        <w:rPr>
          <w:rFonts w:asciiTheme="minorHAnsi" w:hAnsiTheme="minorHAnsi" w:cstheme="minorHAnsi"/>
          <w:highlight w:val="cyan"/>
          <w:u w:val="single"/>
        </w:rPr>
        <w:t>debris</w:t>
      </w:r>
      <w:r w:rsidRPr="004B39CE">
        <w:rPr>
          <w:rFonts w:asciiTheme="minorHAnsi" w:hAnsiTheme="minorHAnsi" w:cstheme="minorHAnsi"/>
          <w:sz w:val="16"/>
        </w:rPr>
        <w:t xml:space="preserve">, which can </w:t>
      </w:r>
      <w:r w:rsidRPr="004B39CE">
        <w:rPr>
          <w:rFonts w:asciiTheme="minorHAnsi" w:hAnsiTheme="minorHAnsi" w:cstheme="minorHAnsi"/>
          <w:highlight w:val="cyan"/>
          <w:u w:val="single"/>
        </w:rPr>
        <w:t>travel tens of thousands of miles per hour and shred up other satellites and spacecraft</w:t>
      </w:r>
      <w:r w:rsidRPr="004B39CE">
        <w:rPr>
          <w:rFonts w:asciiTheme="minorHAnsi" w:hAnsiTheme="minorHAnsi" w:cstheme="minorHAnsi"/>
          <w:u w:val="single"/>
        </w:rPr>
        <w:t>.</w:t>
      </w:r>
    </w:p>
    <w:p w14:paraId="0515A3DE"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highlight w:val="cyan"/>
          <w:u w:val="single"/>
        </w:rPr>
        <w:t>If debris</w:t>
      </w:r>
      <w:r w:rsidRPr="004B39CE">
        <w:rPr>
          <w:rFonts w:asciiTheme="minorHAnsi" w:hAnsiTheme="minorHAnsi" w:cstheme="minorHAnsi"/>
          <w:sz w:val="16"/>
        </w:rPr>
        <w:t xml:space="preserve"> from a Chinese test </w:t>
      </w:r>
      <w:r w:rsidRPr="004B39CE">
        <w:rPr>
          <w:rFonts w:asciiTheme="minorHAnsi" w:hAnsiTheme="minorHAnsi" w:cstheme="minorHAnsi"/>
          <w:highlight w:val="cyan"/>
          <w:u w:val="single"/>
        </w:rPr>
        <w:t>destroys a</w:t>
      </w:r>
      <w:r w:rsidRPr="004B39CE">
        <w:rPr>
          <w:rFonts w:asciiTheme="minorHAnsi" w:hAnsiTheme="minorHAnsi" w:cstheme="minorHAnsi"/>
          <w:sz w:val="16"/>
        </w:rPr>
        <w:t xml:space="preserve"> US </w:t>
      </w:r>
      <w:r w:rsidRPr="004B39CE">
        <w:rPr>
          <w:rFonts w:asciiTheme="minorHAnsi" w:hAnsiTheme="minorHAnsi" w:cstheme="minorHAnsi"/>
          <w:highlight w:val="cyan"/>
          <w:u w:val="single"/>
        </w:rPr>
        <w:t>military satellite</w:t>
      </w:r>
      <w:r w:rsidRPr="004B39CE">
        <w:rPr>
          <w:rFonts w:asciiTheme="minorHAnsi" w:hAnsiTheme="minorHAnsi" w:cstheme="minorHAnsi"/>
          <w:sz w:val="16"/>
        </w:rPr>
        <w:t xml:space="preserve">,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 xml:space="preserve">US could mistake it as a preemptive strike </w:t>
      </w:r>
      <w:r w:rsidRPr="004B39CE">
        <w:rPr>
          <w:rFonts w:asciiTheme="minorHAnsi" w:hAnsiTheme="minorHAnsi" w:cstheme="minorHAnsi"/>
          <w:u w:val="single"/>
        </w:rPr>
        <w:t>against its space capabilities</w:t>
      </w:r>
      <w:r w:rsidRPr="004B39CE">
        <w:rPr>
          <w:rFonts w:asciiTheme="minorHAnsi" w:hAnsiTheme="minorHAnsi" w:cstheme="minorHAnsi"/>
          <w:sz w:val="16"/>
        </w:rPr>
        <w:t xml:space="preserve"> — </w:t>
      </w:r>
      <w:r w:rsidRPr="004B39CE">
        <w:rPr>
          <w:rFonts w:asciiTheme="minorHAnsi" w:hAnsiTheme="minorHAnsi" w:cstheme="minorHAnsi"/>
          <w:u w:val="single"/>
        </w:rPr>
        <w:t>some of which are </w:t>
      </w:r>
      <w:hyperlink r:id="rId16" w:history="1">
        <w:r w:rsidRPr="004B39CE">
          <w:rPr>
            <w:rStyle w:val="Hyperlink"/>
            <w:rFonts w:asciiTheme="minorHAnsi" w:hAnsiTheme="minorHAnsi" w:cstheme="minorHAnsi"/>
          </w:rPr>
          <w:t>designed</w:t>
        </w:r>
      </w:hyperlink>
      <w:r w:rsidRPr="004B39CE">
        <w:rPr>
          <w:rFonts w:asciiTheme="minorHAnsi" w:hAnsiTheme="minorHAnsi" w:cstheme="minorHAnsi"/>
          <w:u w:val="single"/>
        </w:rPr>
        <w:t xml:space="preserve"> to detect </w:t>
      </w:r>
      <w:r w:rsidRPr="004B39CE">
        <w:rPr>
          <w:rFonts w:asciiTheme="minorHAnsi" w:hAnsiTheme="minorHAnsi" w:cstheme="minorHAnsi"/>
          <w:highlight w:val="cyan"/>
          <w:u w:val="single"/>
        </w:rPr>
        <w:t>nuclear missile launches</w:t>
      </w:r>
      <w:r w:rsidRPr="004B39CE">
        <w:rPr>
          <w:rFonts w:asciiTheme="minorHAnsi" w:hAnsiTheme="minorHAnsi" w:cstheme="minorHAnsi"/>
          <w:sz w:val="16"/>
        </w:rPr>
        <w:t xml:space="preserve">. If the </w:t>
      </w:r>
      <w:r w:rsidRPr="004B39CE">
        <w:rPr>
          <w:rFonts w:asciiTheme="minorHAnsi" w:hAnsiTheme="minorHAnsi" w:cstheme="minorHAnsi"/>
          <w:u w:val="single"/>
        </w:rPr>
        <w:t>US thinks China is trying to take out its ability to detect a nuclear launch</w:t>
      </w:r>
      <w:r w:rsidRPr="004B39CE">
        <w:rPr>
          <w:rFonts w:asciiTheme="minorHAnsi" w:hAnsiTheme="minorHAnsi" w:cstheme="minorHAnsi"/>
          <w:sz w:val="16"/>
        </w:rPr>
        <w:t>, things could get very bad, very quickly.</w:t>
      </w:r>
    </w:p>
    <w:p w14:paraId="2A3C3A5D"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Accidents aren't the only concern. </w:t>
      </w:r>
      <w:proofErr w:type="spellStart"/>
      <w:r w:rsidRPr="004B39CE">
        <w:rPr>
          <w:rFonts w:asciiTheme="minorHAnsi" w:hAnsiTheme="minorHAnsi" w:cstheme="minorHAnsi"/>
          <w:u w:val="single"/>
        </w:rPr>
        <w:t>Zenko</w:t>
      </w:r>
      <w:proofErr w:type="spellEnd"/>
      <w:r w:rsidRPr="004B39CE">
        <w:rPr>
          <w:rFonts w:asciiTheme="minorHAnsi" w:hAnsiTheme="minorHAnsi" w:cstheme="minorHAnsi"/>
          <w:u w:val="single"/>
        </w:rPr>
        <w:t xml:space="preserve"> also worries about intentional space attacks, either during peacetime or a crisis</w:t>
      </w:r>
      <w:r w:rsidRPr="004B39CE">
        <w:rPr>
          <w:rFonts w:asciiTheme="minorHAnsi" w:hAnsiTheme="minorHAnsi" w:cstheme="minorHAnsi"/>
          <w:sz w:val="16"/>
        </w:rPr>
        <w:t>. Here, Iran and North Korea are probably bigger threats, though their ASAT capabilities are far from proven.</w:t>
      </w:r>
    </w:p>
    <w:p w14:paraId="6397DCE5"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u w:val="single"/>
        </w:rPr>
        <w:t>North Korea has a pattern of crazy military moves designed to extort concessions from South Korea and the West;</w:t>
      </w:r>
      <w:r w:rsidRPr="004B39CE">
        <w:rPr>
          <w:rFonts w:asciiTheme="minorHAnsi" w:hAnsiTheme="minorHAnsi" w:cstheme="minorHAnsi"/>
          <w:sz w:val="16"/>
        </w:rPr>
        <w:t xml:space="preserve"> it could </w:t>
      </w:r>
      <w:r w:rsidRPr="004B39CE">
        <w:rPr>
          <w:rFonts w:asciiTheme="minorHAnsi" w:hAnsiTheme="minorHAnsi" w:cstheme="minorHAnsi"/>
          <w:u w:val="single"/>
        </w:rPr>
        <w:t>extend that behavior to space</w:t>
      </w:r>
      <w:r w:rsidRPr="004B39CE">
        <w:rPr>
          <w:rFonts w:asciiTheme="minorHAnsi" w:hAnsiTheme="minorHAnsi" w:cstheme="minorHAnsi"/>
          <w:sz w:val="16"/>
        </w:rPr>
        <w:t xml:space="preserve">. Iran, according to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"already views space as a legitimate arena in which to contest US military power." </w:t>
      </w:r>
      <w:r w:rsidRPr="004B39CE">
        <w:rPr>
          <w:rFonts w:asciiTheme="minorHAnsi" w:hAnsiTheme="minorHAnsi" w:cstheme="minorHAnsi"/>
          <w:u w:val="single"/>
        </w:rPr>
        <w:t>He worries that Iran might fire missiles into space "during a major crisis, especially if it believes war is imminent</w:t>
      </w:r>
      <w:r w:rsidRPr="004B39CE">
        <w:rPr>
          <w:rFonts w:asciiTheme="minorHAnsi" w:hAnsiTheme="minorHAnsi" w:cstheme="minorHAnsi"/>
          <w:sz w:val="16"/>
        </w:rPr>
        <w:t xml:space="preserve"> — an assessment that could have self-fulfilling consequences."</w:t>
      </w:r>
    </w:p>
    <w:p w14:paraId="54023899" w14:textId="77777777" w:rsidR="001868E1" w:rsidRPr="002B7CF0" w:rsidRDefault="001868E1" w:rsidP="001868E1">
      <w:pPr>
        <w:rPr>
          <w:rFonts w:asciiTheme="minorHAnsi" w:hAnsiTheme="minorHAnsi" w:cstheme="minorHAnsi"/>
          <w:u w:val="single"/>
        </w:rPr>
      </w:pPr>
      <w:r w:rsidRPr="004B39CE">
        <w:rPr>
          <w:rFonts w:asciiTheme="minorHAnsi" w:hAnsiTheme="minorHAnsi" w:cstheme="minorHAnsi"/>
          <w:sz w:val="16"/>
        </w:rPr>
        <w:t xml:space="preserve">But even if none of these scenarios for war are likely, </w:t>
      </w:r>
      <w:r w:rsidRPr="004B39CE">
        <w:rPr>
          <w:rFonts w:asciiTheme="minorHAnsi" w:hAnsiTheme="minorHAnsi" w:cstheme="minorHAnsi"/>
          <w:u w:val="single"/>
        </w:rPr>
        <w:t xml:space="preserve">preparing and testing for space war is intrinsically dangerous. </w:t>
      </w:r>
      <w:r w:rsidRPr="004B39CE">
        <w:rPr>
          <w:rFonts w:asciiTheme="minorHAnsi" w:hAnsiTheme="minorHAnsi" w:cstheme="minorHAnsi"/>
          <w:highlight w:val="cyan"/>
          <w:u w:val="single"/>
        </w:rPr>
        <w:t>Space debris don't discriminate between</w:t>
      </w:r>
      <w:r w:rsidRPr="004B39CE">
        <w:rPr>
          <w:rFonts w:asciiTheme="minorHAnsi" w:hAnsiTheme="minorHAnsi" w:cstheme="minorHAnsi"/>
          <w:u w:val="single"/>
        </w:rPr>
        <w:t xml:space="preserve"> military and non-military </w:t>
      </w:r>
      <w:r w:rsidRPr="004B39CE">
        <w:rPr>
          <w:rFonts w:asciiTheme="minorHAnsi" w:hAnsiTheme="minorHAnsi" w:cstheme="minorHAnsi"/>
          <w:highlight w:val="cyan"/>
          <w:u w:val="single"/>
        </w:rPr>
        <w:t>satellites</w:t>
      </w:r>
      <w:r w:rsidRPr="004B39CE">
        <w:rPr>
          <w:rFonts w:asciiTheme="minorHAnsi" w:hAnsiTheme="minorHAnsi" w:cstheme="minorHAnsi"/>
          <w:sz w:val="16"/>
        </w:rPr>
        <w:t xml:space="preserve">; the more ASAT testing there is, the more hazardous space travel becomes for everyone. </w:t>
      </w:r>
      <w:r w:rsidRPr="004B39CE">
        <w:rPr>
          <w:rFonts w:asciiTheme="minorHAnsi" w:hAnsiTheme="minorHAnsi" w:cstheme="minorHAnsi"/>
          <w:u w:val="single"/>
        </w:rPr>
        <w:t xml:space="preserve">As satellites become increasingly important to the economy and scientific research, even preparation for </w:t>
      </w:r>
      <w:r w:rsidRPr="004B39CE">
        <w:rPr>
          <w:rFonts w:asciiTheme="minorHAnsi" w:hAnsiTheme="minorHAnsi" w:cstheme="minorHAnsi"/>
          <w:highlight w:val="cyan"/>
          <w:u w:val="single"/>
        </w:rPr>
        <w:t>space war becomes deadly</w:t>
      </w:r>
      <w:r w:rsidRPr="004B39CE">
        <w:rPr>
          <w:rFonts w:asciiTheme="minorHAnsi" w:hAnsiTheme="minorHAnsi" w:cstheme="minorHAnsi"/>
          <w:u w:val="single"/>
        </w:rPr>
        <w:t>.</w:t>
      </w:r>
    </w:p>
    <w:p w14:paraId="744225A3" w14:textId="77777777" w:rsidR="001868E1" w:rsidRPr="004B39CE" w:rsidRDefault="001868E1" w:rsidP="001868E1">
      <w:pPr>
        <w:keepNext/>
        <w:keepLines/>
        <w:spacing w:before="40" w:after="0"/>
        <w:outlineLvl w:val="3"/>
        <w:rPr>
          <w:rFonts w:asciiTheme="minorHAnsi" w:eastAsia="MS Gothic" w:hAnsiTheme="minorHAnsi" w:cstheme="minorHAnsi"/>
          <w:b/>
          <w:sz w:val="26"/>
        </w:rPr>
      </w:pPr>
      <w:r w:rsidRPr="004B39CE">
        <w:rPr>
          <w:rFonts w:asciiTheme="minorHAnsi" w:eastAsia="MS Gothic" w:hAnsiTheme="minorHAnsi" w:cstheme="minorHAnsi"/>
          <w:b/>
          <w:sz w:val="26"/>
        </w:rPr>
        <w:t>Even limited nuclear war would result in extinction.</w:t>
      </w:r>
    </w:p>
    <w:p w14:paraId="28AAD92D" w14:textId="77777777" w:rsidR="001868E1" w:rsidRPr="004B39CE" w:rsidRDefault="001868E1" w:rsidP="001868E1">
      <w:pPr>
        <w:rPr>
          <w:rFonts w:asciiTheme="minorHAnsi" w:hAnsiTheme="minorHAnsi" w:cstheme="minorHAnsi"/>
          <w:sz w:val="16"/>
          <w:szCs w:val="16"/>
        </w:rPr>
      </w:pPr>
      <w:r w:rsidRPr="004B39CE">
        <w:rPr>
          <w:rStyle w:val="Style13ptBold"/>
          <w:rFonts w:asciiTheme="minorHAnsi" w:hAnsiTheme="minorHAnsi" w:cstheme="minorHAnsi"/>
        </w:rPr>
        <w:t>Starr 15</w:t>
      </w:r>
      <w:r w:rsidRPr="004B39CE">
        <w:rPr>
          <w:rFonts w:asciiTheme="minorHAnsi" w:hAnsiTheme="minorHAnsi" w:cstheme="minorHAnsi"/>
        </w:rPr>
        <w:t xml:space="preserve"> </w:t>
      </w:r>
      <w:r w:rsidRPr="004B39CE">
        <w:rPr>
          <w:rFonts w:asciiTheme="minorHAnsi" w:hAnsiTheme="minorHAnsi" w:cstheme="minorHAnsi"/>
          <w:sz w:val="16"/>
          <w:szCs w:val="16"/>
        </w:rPr>
        <w:t xml:space="preserve">[Steven Starr “Nuclear War: An Unrecognized Mass Extinction Event Waiting </w:t>
      </w:r>
      <w:proofErr w:type="gramStart"/>
      <w:r w:rsidRPr="004B39CE">
        <w:rPr>
          <w:rFonts w:asciiTheme="minorHAnsi" w:hAnsiTheme="minorHAnsi" w:cstheme="minorHAnsi"/>
          <w:sz w:val="16"/>
          <w:szCs w:val="16"/>
        </w:rPr>
        <w:t>To</w:t>
      </w:r>
      <w:proofErr w:type="gramEnd"/>
      <w:r w:rsidRPr="004B39CE">
        <w:rPr>
          <w:rFonts w:asciiTheme="minorHAnsi" w:hAnsiTheme="minorHAnsi" w:cstheme="minorHAnsi"/>
          <w:sz w:val="16"/>
          <w:szCs w:val="16"/>
        </w:rPr>
        <w:t xml:space="preserve"> Happen.” </w:t>
      </w:r>
      <w:proofErr w:type="spellStart"/>
      <w:r w:rsidRPr="004B39CE">
        <w:rPr>
          <w:rFonts w:asciiTheme="minorHAnsi" w:hAnsiTheme="minorHAnsi" w:cstheme="minorHAnsi"/>
          <w:sz w:val="16"/>
          <w:szCs w:val="16"/>
        </w:rPr>
        <w:t>Ratical</w:t>
      </w:r>
      <w:proofErr w:type="spellEnd"/>
      <w:r w:rsidRPr="004B39CE">
        <w:rPr>
          <w:rFonts w:asciiTheme="minorHAnsi" w:hAnsiTheme="minorHAnsi" w:cstheme="minorHAnsi"/>
          <w:sz w:val="16"/>
          <w:szCs w:val="16"/>
        </w:rPr>
        <w:t xml:space="preserve">. March 2015. </w:t>
      </w:r>
      <w:hyperlink r:id="rId17" w:history="1">
        <w:r w:rsidRPr="004B39CE">
          <w:rPr>
            <w:rStyle w:val="Hyperlink"/>
            <w:rFonts w:asciiTheme="minorHAnsi" w:hAnsiTheme="minorHAnsi" w:cstheme="minorHAnsi"/>
            <w:sz w:val="16"/>
            <w:szCs w:val="16"/>
          </w:rPr>
          <w:t>https://ratical.org/radiation/NuclearExtinction/StevenStarr022815.html</w:t>
        </w:r>
      </w:hyperlink>
      <w:r w:rsidRPr="004B39CE">
        <w:rPr>
          <w:rFonts w:asciiTheme="minorHAnsi" w:hAnsiTheme="minorHAnsi" w:cstheme="minorHAnsi"/>
          <w:sz w:val="16"/>
          <w:szCs w:val="16"/>
        </w:rPr>
        <w:t>]</w:t>
      </w:r>
    </w:p>
    <w:p w14:paraId="3D5A49AC" w14:textId="77777777" w:rsidR="001868E1" w:rsidRPr="00C60C53" w:rsidRDefault="001868E1" w:rsidP="001868E1">
      <w:pPr>
        <w:rPr>
          <w:rFonts w:asciiTheme="minorHAnsi" w:hAnsiTheme="minorHAnsi" w:cstheme="minorHAnsi"/>
          <w:sz w:val="16"/>
        </w:rPr>
      </w:pPr>
      <w:r w:rsidRPr="004B39CE">
        <w:rPr>
          <w:rFonts w:asciiTheme="minorHAnsi" w:hAnsiTheme="minorHAnsi" w:cstheme="minorHAnsi"/>
          <w:sz w:val="16"/>
        </w:rPr>
        <w:t xml:space="preserve">A </w:t>
      </w:r>
      <w:r w:rsidRPr="004B39CE">
        <w:rPr>
          <w:rFonts w:asciiTheme="minorHAnsi" w:hAnsiTheme="minorHAnsi" w:cstheme="minorHAnsi"/>
          <w:highlight w:val="cyan"/>
          <w:u w:val="single"/>
        </w:rPr>
        <w:t>war</w:t>
      </w:r>
      <w:r w:rsidRPr="004B39CE">
        <w:rPr>
          <w:rFonts w:asciiTheme="minorHAnsi" w:hAnsiTheme="minorHAnsi" w:cstheme="minorHAnsi"/>
          <w:u w:val="single"/>
        </w:rPr>
        <w:t xml:space="preserve"> fought </w:t>
      </w:r>
      <w:r w:rsidRPr="004B39CE">
        <w:rPr>
          <w:rFonts w:asciiTheme="minorHAnsi" w:hAnsiTheme="minorHAnsi" w:cstheme="minorHAnsi"/>
          <w:highlight w:val="cyan"/>
          <w:u w:val="single"/>
        </w:rPr>
        <w:t>with</w:t>
      </w:r>
      <w:r w:rsidRPr="004B39CE">
        <w:rPr>
          <w:rFonts w:asciiTheme="minorHAnsi" w:hAnsiTheme="minorHAnsi" w:cstheme="minorHAnsi"/>
          <w:sz w:val="16"/>
        </w:rPr>
        <w:t xml:space="preserve"> 21st century strategic </w:t>
      </w:r>
      <w:r w:rsidRPr="004B39CE">
        <w:rPr>
          <w:rFonts w:asciiTheme="minorHAnsi" w:hAnsiTheme="minorHAnsi" w:cstheme="minorHAnsi"/>
          <w:highlight w:val="cyan"/>
          <w:u w:val="single"/>
        </w:rPr>
        <w:t>nuclear weapons would</w:t>
      </w:r>
      <w:r w:rsidRPr="004B39CE">
        <w:rPr>
          <w:rFonts w:asciiTheme="minorHAnsi" w:hAnsiTheme="minorHAnsi" w:cstheme="minorHAnsi"/>
          <w:sz w:val="16"/>
        </w:rPr>
        <w:t xml:space="preserve"> be more than just a great catastrophe in human history. If we allow it to happen, such a war would </w:t>
      </w:r>
      <w:r w:rsidRPr="004B39CE">
        <w:rPr>
          <w:rFonts w:asciiTheme="minorHAnsi" w:hAnsiTheme="minorHAnsi" w:cstheme="minorHAnsi"/>
          <w:highlight w:val="cyan"/>
          <w:u w:val="single"/>
        </w:rPr>
        <w:t>be a mass extinction event</w:t>
      </w:r>
      <w:r w:rsidRPr="004B39CE">
        <w:rPr>
          <w:rFonts w:asciiTheme="minorHAnsi" w:hAnsiTheme="minorHAnsi" w:cstheme="minorHAnsi"/>
          <w:sz w:val="16"/>
        </w:rPr>
        <w:t xml:space="preserve"> that </w:t>
      </w:r>
      <w:hyperlink r:id="rId18" w:history="1">
        <w:r w:rsidRPr="004B39CE">
          <w:rPr>
            <w:rStyle w:val="Hyperlink"/>
            <w:rFonts w:asciiTheme="minorHAnsi" w:hAnsiTheme="minorHAnsi" w:cstheme="minorHAnsi"/>
            <w:sz w:val="16"/>
          </w:rPr>
          <w:t>ends human history</w:t>
        </w:r>
      </w:hyperlink>
      <w:r w:rsidRPr="004B39CE">
        <w:rPr>
          <w:rFonts w:asciiTheme="minorHAnsi" w:hAnsiTheme="minorHAnsi" w:cstheme="minorHAnsi"/>
          <w:sz w:val="16"/>
        </w:rPr>
        <w:t xml:space="preserve">. There is a profound difference between extinction and “an unprecedented disaster,” or even “the end of civilization,” because even after such an immense catastrophe, human life would go on. But extinction, by definition, is </w:t>
      </w:r>
      <w:r w:rsidRPr="004B39CE">
        <w:rPr>
          <w:rFonts w:asciiTheme="minorHAnsi" w:hAnsiTheme="minorHAnsi" w:cstheme="minorHAnsi"/>
          <w:u w:val="single"/>
        </w:rPr>
        <w:t>an event of utter finality</w:t>
      </w:r>
      <w:r w:rsidRPr="004B39CE">
        <w:rPr>
          <w:rFonts w:asciiTheme="minorHAnsi" w:hAnsiTheme="minorHAnsi" w:cstheme="minorHAnsi"/>
          <w:sz w:val="16"/>
        </w:rPr>
        <w:t xml:space="preserve">, and a nuclear war that could cause human extinction should really be considered as the ultimate criminal act. It certainly would be the crime to end all crimes. The world’s </w:t>
      </w:r>
      <w:r w:rsidRPr="004B39CE">
        <w:rPr>
          <w:rFonts w:asciiTheme="minorHAnsi" w:hAnsiTheme="minorHAnsi" w:cstheme="minorHAnsi"/>
          <w:u w:val="single"/>
        </w:rPr>
        <w:t>leading climatologists</w:t>
      </w:r>
      <w:r w:rsidRPr="004B39CE">
        <w:rPr>
          <w:rFonts w:asciiTheme="minorHAnsi" w:hAnsiTheme="minorHAnsi" w:cstheme="minorHAnsi"/>
          <w:sz w:val="16"/>
        </w:rPr>
        <w:t xml:space="preserve"> now </w:t>
      </w:r>
      <w:r w:rsidRPr="004B39CE">
        <w:rPr>
          <w:rFonts w:asciiTheme="minorHAnsi" w:hAnsiTheme="minorHAnsi" w:cstheme="minorHAnsi"/>
          <w:u w:val="single"/>
        </w:rPr>
        <w:t>tell us</w:t>
      </w:r>
      <w:r w:rsidRPr="004B39CE">
        <w:rPr>
          <w:rFonts w:asciiTheme="minorHAnsi" w:hAnsiTheme="minorHAnsi" w:cstheme="minorHAnsi"/>
          <w:sz w:val="16"/>
        </w:rPr>
        <w:t xml:space="preserve"> that </w:t>
      </w:r>
      <w:r w:rsidRPr="004B39CE">
        <w:rPr>
          <w:rFonts w:asciiTheme="minorHAnsi" w:hAnsiTheme="minorHAnsi" w:cstheme="minorHAnsi"/>
          <w:u w:val="single"/>
        </w:rPr>
        <w:t>nuclear war threatens our</w:t>
      </w:r>
      <w:r w:rsidRPr="004B39CE">
        <w:rPr>
          <w:rFonts w:asciiTheme="minorHAnsi" w:hAnsiTheme="minorHAnsi" w:cstheme="minorHAnsi"/>
          <w:sz w:val="16"/>
        </w:rPr>
        <w:t xml:space="preserve"> continued </w:t>
      </w:r>
      <w:r w:rsidRPr="004B39CE">
        <w:rPr>
          <w:rFonts w:asciiTheme="minorHAnsi" w:hAnsiTheme="minorHAnsi" w:cstheme="minorHAnsi"/>
          <w:u w:val="single"/>
        </w:rPr>
        <w:t>existence</w:t>
      </w:r>
      <w:r w:rsidRPr="004B39CE">
        <w:rPr>
          <w:rFonts w:asciiTheme="minorHAnsi" w:hAnsiTheme="minorHAnsi" w:cstheme="minorHAnsi"/>
          <w:sz w:val="16"/>
        </w:rPr>
        <w:t xml:space="preserve"> as a species. Their </w:t>
      </w:r>
      <w:r w:rsidRPr="004B39CE">
        <w:rPr>
          <w:rFonts w:asciiTheme="minorHAnsi" w:hAnsiTheme="minorHAnsi" w:cstheme="minorHAnsi"/>
          <w:highlight w:val="cyan"/>
          <w:u w:val="single"/>
        </w:rPr>
        <w:t>studies predict</w:t>
      </w:r>
      <w:r w:rsidRPr="004B39CE">
        <w:rPr>
          <w:rFonts w:asciiTheme="minorHAnsi" w:hAnsiTheme="minorHAnsi" w:cstheme="minorHAnsi"/>
          <w:sz w:val="16"/>
        </w:rPr>
        <w:t xml:space="preserve"> that a large </w:t>
      </w:r>
      <w:r w:rsidRPr="004B39CE">
        <w:rPr>
          <w:rFonts w:asciiTheme="minorHAnsi" w:hAnsiTheme="minorHAnsi" w:cstheme="minorHAnsi"/>
          <w:u w:val="single"/>
        </w:rPr>
        <w:t>nuclear war</w:t>
      </w:r>
      <w:r w:rsidRPr="004B39CE">
        <w:rPr>
          <w:rFonts w:asciiTheme="minorHAnsi" w:hAnsiTheme="minorHAnsi" w:cstheme="minorHAnsi"/>
          <w:sz w:val="16"/>
        </w:rPr>
        <w:t xml:space="preserve">, especially one fought with strategic nuclear weapons, </w:t>
      </w:r>
      <w:r w:rsidRPr="004B39CE">
        <w:rPr>
          <w:rFonts w:asciiTheme="minorHAnsi" w:hAnsiTheme="minorHAnsi" w:cstheme="minorHAnsi"/>
          <w:u w:val="single"/>
        </w:rPr>
        <w:t>would create a</w:t>
      </w:r>
      <w:r w:rsidRPr="004B39CE">
        <w:rPr>
          <w:rFonts w:asciiTheme="minorHAnsi" w:hAnsiTheme="minorHAnsi" w:cstheme="minorHAnsi"/>
          <w:sz w:val="16"/>
        </w:rPr>
        <w:t xml:space="preserve"> post-war </w:t>
      </w:r>
      <w:r w:rsidRPr="004B39CE">
        <w:rPr>
          <w:rFonts w:asciiTheme="minorHAnsi" w:hAnsiTheme="minorHAnsi" w:cstheme="minorHAnsi"/>
          <w:u w:val="single"/>
        </w:rPr>
        <w:t>environment</w:t>
      </w:r>
      <w:r w:rsidRPr="004B39CE">
        <w:rPr>
          <w:rFonts w:asciiTheme="minorHAnsi" w:hAnsiTheme="minorHAnsi" w:cstheme="minorHAnsi"/>
          <w:sz w:val="16"/>
        </w:rPr>
        <w:t xml:space="preserve"> in which </w:t>
      </w:r>
      <w:r w:rsidRPr="004B39CE">
        <w:rPr>
          <w:rFonts w:asciiTheme="minorHAnsi" w:hAnsiTheme="minorHAnsi" w:cstheme="minorHAnsi"/>
          <w:u w:val="single"/>
        </w:rPr>
        <w:t>for many years it would be too cold and dark to even grow food</w:t>
      </w:r>
      <w:r w:rsidRPr="004B39CE">
        <w:rPr>
          <w:rFonts w:asciiTheme="minorHAnsi" w:hAnsiTheme="minorHAnsi" w:cstheme="minorHAnsi"/>
          <w:sz w:val="16"/>
        </w:rPr>
        <w:t xml:space="preserve">. Their findings make it clear that </w:t>
      </w:r>
      <w:r w:rsidRPr="004B39CE">
        <w:rPr>
          <w:rFonts w:asciiTheme="minorHAnsi" w:hAnsiTheme="minorHAnsi" w:cstheme="minorHAnsi"/>
          <w:u w:val="single"/>
        </w:rPr>
        <w:t>not only humans, but most</w:t>
      </w:r>
      <w:r w:rsidRPr="004B39CE">
        <w:rPr>
          <w:rFonts w:asciiTheme="minorHAnsi" w:hAnsiTheme="minorHAnsi" w:cstheme="minorHAnsi"/>
          <w:sz w:val="16"/>
        </w:rPr>
        <w:t xml:space="preserve"> large animals and many other forms of complex </w:t>
      </w:r>
      <w:r w:rsidRPr="004B39CE">
        <w:rPr>
          <w:rFonts w:asciiTheme="minorHAnsi" w:hAnsiTheme="minorHAnsi" w:cstheme="minorHAnsi"/>
          <w:u w:val="single"/>
        </w:rPr>
        <w:t>life would</w:t>
      </w:r>
      <w:r w:rsidRPr="004B39CE">
        <w:rPr>
          <w:rFonts w:asciiTheme="minorHAnsi" w:hAnsiTheme="minorHAnsi" w:cstheme="minorHAnsi"/>
          <w:sz w:val="16"/>
        </w:rPr>
        <w:t xml:space="preserve"> likely </w:t>
      </w:r>
      <w:r w:rsidRPr="004B39CE">
        <w:rPr>
          <w:rFonts w:asciiTheme="minorHAnsi" w:hAnsiTheme="minorHAnsi" w:cstheme="minorHAnsi"/>
          <w:u w:val="single"/>
        </w:rPr>
        <w:t>vanish</w:t>
      </w:r>
      <w:r w:rsidRPr="004B39CE">
        <w:rPr>
          <w:rFonts w:asciiTheme="minorHAnsi" w:hAnsiTheme="minorHAnsi" w:cstheme="minorHAnsi"/>
          <w:sz w:val="16"/>
        </w:rPr>
        <w:t xml:space="preserve"> forever in a nuclear darkness of our own making. The environmental consequences of nuclear war would attack the ecological support systems of life at every level. </w:t>
      </w:r>
      <w:r w:rsidRPr="004B39CE">
        <w:rPr>
          <w:rFonts w:asciiTheme="minorHAnsi" w:hAnsiTheme="minorHAnsi" w:cstheme="minorHAnsi"/>
          <w:u w:val="single"/>
        </w:rPr>
        <w:t>Radioactive fallout produced</w:t>
      </w:r>
      <w:r w:rsidRPr="004B39CE">
        <w:rPr>
          <w:rFonts w:asciiTheme="minorHAnsi" w:hAnsiTheme="minorHAnsi" w:cstheme="minorHAnsi"/>
          <w:sz w:val="16"/>
        </w:rPr>
        <w:t xml:space="preserve"> not only by nuclear bombs, but also by the destruction of nuclear power plants and their spent fuel pools, </w:t>
      </w:r>
      <w:r w:rsidRPr="004B39CE">
        <w:rPr>
          <w:rFonts w:asciiTheme="minorHAnsi" w:hAnsiTheme="minorHAnsi" w:cstheme="minorHAnsi"/>
          <w:u w:val="single"/>
        </w:rPr>
        <w:t xml:space="preserve">would poison the biosphere. </w:t>
      </w:r>
      <w:r w:rsidRPr="004B39CE">
        <w:rPr>
          <w:rFonts w:asciiTheme="minorHAnsi" w:hAnsiTheme="minorHAnsi" w:cstheme="minorHAnsi"/>
          <w:highlight w:val="cyan"/>
          <w:u w:val="single"/>
        </w:rPr>
        <w:t>Millions of tons of smoke would</w:t>
      </w:r>
      <w:r w:rsidRPr="004B39CE">
        <w:rPr>
          <w:rFonts w:asciiTheme="minorHAnsi" w:hAnsiTheme="minorHAnsi" w:cstheme="minorHAnsi"/>
          <w:sz w:val="16"/>
        </w:rPr>
        <w:t xml:space="preserve"> act to </w:t>
      </w:r>
      <w:hyperlink r:id="rId19" w:history="1">
        <w:r w:rsidRPr="004B39CE">
          <w:rPr>
            <w:rStyle w:val="Hyperlink"/>
            <w:rFonts w:asciiTheme="minorHAnsi" w:hAnsiTheme="minorHAnsi" w:cstheme="minorHAnsi"/>
          </w:rPr>
          <w:t>destroy</w:t>
        </w:r>
        <w:r w:rsidRPr="004B39CE">
          <w:rPr>
            <w:rStyle w:val="Hyperlink"/>
            <w:rFonts w:asciiTheme="minorHAnsi" w:hAnsiTheme="minorHAnsi" w:cstheme="minorHAnsi"/>
            <w:sz w:val="16"/>
          </w:rPr>
          <w:t xml:space="preserve"> Earth’s protective </w:t>
        </w:r>
        <w:r w:rsidRPr="004B39CE">
          <w:rPr>
            <w:rStyle w:val="Hyperlink"/>
            <w:rFonts w:asciiTheme="minorHAnsi" w:hAnsiTheme="minorHAnsi" w:cstheme="minorHAnsi"/>
          </w:rPr>
          <w:t>ozone</w:t>
        </w:r>
        <w:r w:rsidRPr="004B39CE">
          <w:rPr>
            <w:rStyle w:val="Hyperlink"/>
            <w:rFonts w:asciiTheme="minorHAnsi" w:hAnsiTheme="minorHAnsi" w:cstheme="minorHAnsi"/>
            <w:sz w:val="16"/>
          </w:rPr>
          <w:t xml:space="preserve"> </w:t>
        </w:r>
        <w:r w:rsidRPr="004B39CE">
          <w:rPr>
            <w:rStyle w:val="Hyperlink"/>
            <w:rFonts w:asciiTheme="minorHAnsi" w:hAnsiTheme="minorHAnsi" w:cstheme="minorHAnsi"/>
          </w:rPr>
          <w:t>layer</w:t>
        </w:r>
      </w:hyperlink>
      <w:r w:rsidRPr="004B39CE">
        <w:rPr>
          <w:rFonts w:asciiTheme="minorHAnsi" w:hAnsiTheme="minorHAnsi" w:cstheme="minorHAnsi"/>
          <w:sz w:val="16"/>
        </w:rPr>
        <w:t xml:space="preserve"> </w:t>
      </w:r>
      <w:r w:rsidRPr="004B39CE">
        <w:rPr>
          <w:rFonts w:asciiTheme="minorHAnsi" w:hAnsiTheme="minorHAnsi" w:cstheme="minorHAnsi"/>
          <w:u w:val="single"/>
        </w:rPr>
        <w:t xml:space="preserve">and </w:t>
      </w:r>
      <w:r w:rsidRPr="004B39CE">
        <w:rPr>
          <w:rFonts w:asciiTheme="minorHAnsi" w:hAnsiTheme="minorHAnsi" w:cstheme="minorHAnsi"/>
          <w:highlight w:val="cyan"/>
          <w:u w:val="single"/>
        </w:rPr>
        <w:t>block</w:t>
      </w:r>
      <w:r w:rsidRPr="004B39CE">
        <w:rPr>
          <w:rFonts w:asciiTheme="minorHAnsi" w:hAnsiTheme="minorHAnsi" w:cstheme="minorHAnsi"/>
          <w:sz w:val="16"/>
        </w:rPr>
        <w:t xml:space="preserve"> most </w:t>
      </w:r>
      <w:r w:rsidRPr="004B39CE">
        <w:rPr>
          <w:rFonts w:asciiTheme="minorHAnsi" w:hAnsiTheme="minorHAnsi" w:cstheme="minorHAnsi"/>
          <w:highlight w:val="cyan"/>
          <w:u w:val="single"/>
        </w:rPr>
        <w:t>sunlight</w:t>
      </w:r>
      <w:r w:rsidRPr="004B39CE">
        <w:rPr>
          <w:rFonts w:asciiTheme="minorHAnsi" w:hAnsiTheme="minorHAnsi" w:cstheme="minorHAnsi"/>
          <w:sz w:val="16"/>
        </w:rPr>
        <w:t xml:space="preserve"> from reaching Earth’s surface, </w:t>
      </w:r>
      <w:r w:rsidRPr="004B39CE">
        <w:rPr>
          <w:rFonts w:asciiTheme="minorHAnsi" w:hAnsiTheme="minorHAnsi" w:cstheme="minorHAnsi"/>
          <w:highlight w:val="cyan"/>
          <w:u w:val="single"/>
        </w:rPr>
        <w:t>creating Ice Age</w:t>
      </w:r>
      <w:r w:rsidRPr="004B39CE">
        <w:rPr>
          <w:rFonts w:asciiTheme="minorHAnsi" w:hAnsiTheme="minorHAnsi" w:cstheme="minorHAnsi"/>
          <w:sz w:val="16"/>
        </w:rPr>
        <w:t xml:space="preserve"> weather conditions </w:t>
      </w:r>
      <w:r w:rsidRPr="004B39CE">
        <w:rPr>
          <w:rFonts w:asciiTheme="minorHAnsi" w:hAnsiTheme="minorHAnsi" w:cstheme="minorHAnsi"/>
          <w:highlight w:val="cyan"/>
          <w:u w:val="single"/>
        </w:rPr>
        <w:t>that would last</w:t>
      </w:r>
      <w:r w:rsidRPr="004B39CE">
        <w:rPr>
          <w:rFonts w:asciiTheme="minorHAnsi" w:hAnsiTheme="minorHAnsi" w:cstheme="minorHAnsi"/>
          <w:u w:val="single"/>
        </w:rPr>
        <w:t xml:space="preserve"> for </w:t>
      </w:r>
      <w:r w:rsidRPr="004B39CE">
        <w:rPr>
          <w:rFonts w:asciiTheme="minorHAnsi" w:hAnsiTheme="minorHAnsi" w:cstheme="minorHAnsi"/>
          <w:highlight w:val="cyan"/>
          <w:u w:val="single"/>
        </w:rPr>
        <w:t>decades</w:t>
      </w:r>
      <w:r w:rsidRPr="004B39CE">
        <w:rPr>
          <w:rFonts w:asciiTheme="minorHAnsi" w:hAnsiTheme="minorHAnsi" w:cstheme="minorHAnsi"/>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4B39CE">
        <w:rPr>
          <w:rFonts w:asciiTheme="minorHAnsi" w:hAnsiTheme="minorHAnsi" w:cstheme="minorHAnsi"/>
          <w:highlight w:val="cyan"/>
          <w:u w:val="single"/>
        </w:rPr>
        <w:t xml:space="preserve">leaders </w:t>
      </w:r>
      <w:r w:rsidRPr="004B39CE">
        <w:rPr>
          <w:rFonts w:asciiTheme="minorHAnsi" w:hAnsiTheme="minorHAnsi" w:cstheme="minorHAnsi"/>
          <w:u w:val="single"/>
        </w:rPr>
        <w:t>of</w:t>
      </w:r>
      <w:r w:rsidRPr="004B39CE">
        <w:rPr>
          <w:rFonts w:asciiTheme="minorHAnsi" w:hAnsiTheme="minorHAnsi" w:cstheme="minorHAnsi"/>
          <w:sz w:val="16"/>
        </w:rPr>
        <w:t xml:space="preserve"> the </w:t>
      </w:r>
      <w:r w:rsidRPr="004B39CE">
        <w:rPr>
          <w:rFonts w:asciiTheme="minorHAnsi" w:hAnsiTheme="minorHAnsi" w:cstheme="minorHAnsi"/>
          <w:u w:val="single"/>
        </w:rPr>
        <w:t>Nuclear</w:t>
      </w:r>
      <w:r w:rsidRPr="004B39CE">
        <w:rPr>
          <w:rFonts w:asciiTheme="minorHAnsi" w:hAnsiTheme="minorHAnsi" w:cstheme="minorHAnsi"/>
          <w:sz w:val="16"/>
        </w:rPr>
        <w:t xml:space="preserve"> Weapon </w:t>
      </w:r>
      <w:r w:rsidRPr="004B39CE">
        <w:rPr>
          <w:rFonts w:asciiTheme="minorHAnsi" w:hAnsiTheme="minorHAnsi" w:cstheme="minorHAnsi"/>
          <w:u w:val="single"/>
        </w:rPr>
        <w:t>States</w:t>
      </w:r>
      <w:r w:rsidRPr="004B39CE">
        <w:rPr>
          <w:rFonts w:asciiTheme="minorHAnsi" w:hAnsiTheme="minorHAnsi" w:cstheme="minorHAnsi"/>
          <w:sz w:val="16"/>
        </w:rPr>
        <w:t xml:space="preserve"> have chosen to </w:t>
      </w:r>
      <w:r w:rsidRPr="004B39CE">
        <w:rPr>
          <w:rFonts w:asciiTheme="minorHAnsi" w:hAnsiTheme="minorHAnsi" w:cstheme="minorHAnsi"/>
          <w:highlight w:val="cyan"/>
          <w:u w:val="single"/>
        </w:rPr>
        <w:t>ignore</w:t>
      </w:r>
      <w:r w:rsidRPr="004B39CE">
        <w:rPr>
          <w:rFonts w:asciiTheme="minorHAnsi" w:hAnsiTheme="minorHAnsi" w:cstheme="minorHAnsi"/>
          <w:sz w:val="16"/>
        </w:rPr>
        <w:t xml:space="preserve"> the authoritative, long-standing </w:t>
      </w:r>
      <w:r w:rsidRPr="004B39CE">
        <w:rPr>
          <w:rFonts w:asciiTheme="minorHAnsi" w:hAnsiTheme="minorHAnsi" w:cstheme="minorHAnsi"/>
          <w:u w:val="single"/>
        </w:rPr>
        <w:t xml:space="preserve">scientific </w:t>
      </w:r>
      <w:r w:rsidRPr="004B39CE">
        <w:rPr>
          <w:rFonts w:asciiTheme="minorHAnsi" w:hAnsiTheme="minorHAnsi" w:cstheme="minorHAnsi"/>
          <w:highlight w:val="cyan"/>
          <w:u w:val="single"/>
        </w:rPr>
        <w:t>research</w:t>
      </w:r>
      <w:r w:rsidRPr="004B39CE">
        <w:rPr>
          <w:rFonts w:asciiTheme="minorHAnsi" w:hAnsiTheme="minorHAnsi" w:cstheme="minorHAnsi"/>
          <w:u w:val="single"/>
        </w:rPr>
        <w:t xml:space="preserve"> </w:t>
      </w:r>
      <w:r w:rsidRPr="004B39CE">
        <w:rPr>
          <w:rFonts w:asciiTheme="minorHAnsi" w:hAnsiTheme="minorHAnsi" w:cstheme="minorHAnsi"/>
          <w:sz w:val="16"/>
        </w:rPr>
        <w:t xml:space="preserve">done </w:t>
      </w:r>
      <w:r w:rsidRPr="004B39CE">
        <w:rPr>
          <w:rFonts w:asciiTheme="minorHAnsi" w:hAnsiTheme="minorHAnsi" w:cstheme="minorHAnsi"/>
          <w:u w:val="single"/>
        </w:rPr>
        <w:t>by</w:t>
      </w:r>
      <w:r w:rsidRPr="004B39CE">
        <w:rPr>
          <w:rFonts w:asciiTheme="minorHAnsi" w:hAnsiTheme="minorHAnsi" w:cstheme="minorHAnsi"/>
          <w:sz w:val="16"/>
        </w:rPr>
        <w:t xml:space="preserve"> the </w:t>
      </w:r>
      <w:r w:rsidRPr="004B39CE">
        <w:rPr>
          <w:rFonts w:asciiTheme="minorHAnsi" w:hAnsiTheme="minorHAnsi" w:cstheme="minorHAnsi"/>
          <w:u w:val="single"/>
        </w:rPr>
        <w:t>climatologists</w:t>
      </w:r>
      <w:r w:rsidRPr="004B39CE">
        <w:rPr>
          <w:rFonts w:asciiTheme="minorHAnsi" w:hAnsiTheme="minorHAnsi" w:cstheme="minorHAnsi"/>
          <w:sz w:val="16"/>
        </w:rPr>
        <w:t xml:space="preserve">, research </w:t>
      </w:r>
      <w:r w:rsidRPr="004B39CE">
        <w:rPr>
          <w:rFonts w:asciiTheme="minorHAnsi" w:hAnsiTheme="minorHAnsi" w:cstheme="minorHAnsi"/>
          <w:u w:val="single"/>
        </w:rPr>
        <w:t>that predicts</w:t>
      </w:r>
      <w:r w:rsidRPr="004B39CE">
        <w:rPr>
          <w:rFonts w:asciiTheme="minorHAnsi" w:hAnsiTheme="minorHAnsi" w:cstheme="minorHAnsi"/>
          <w:sz w:val="16"/>
        </w:rPr>
        <w:t xml:space="preserve"> virtually </w:t>
      </w:r>
      <w:r w:rsidRPr="004B39CE">
        <w:rPr>
          <w:rFonts w:asciiTheme="minorHAnsi" w:hAnsiTheme="minorHAnsi" w:cstheme="minorHAnsi"/>
          <w:highlight w:val="cyan"/>
          <w:u w:val="single"/>
        </w:rPr>
        <w:t>any nuclear war, fought with even a fraction of</w:t>
      </w:r>
      <w:r w:rsidRPr="004B39CE">
        <w:rPr>
          <w:rFonts w:asciiTheme="minorHAnsi" w:hAnsiTheme="minorHAnsi" w:cstheme="minorHAnsi"/>
          <w:u w:val="single"/>
        </w:rPr>
        <w:t xml:space="preserve"> </w:t>
      </w:r>
      <w:r w:rsidRPr="004B39CE">
        <w:rPr>
          <w:rFonts w:asciiTheme="minorHAnsi" w:hAnsiTheme="minorHAnsi" w:cstheme="minorHAnsi"/>
          <w:sz w:val="16"/>
        </w:rPr>
        <w:t xml:space="preserve">the operational and deployed nuclear </w:t>
      </w:r>
      <w:r w:rsidRPr="004B39CE">
        <w:rPr>
          <w:rFonts w:asciiTheme="minorHAnsi" w:hAnsiTheme="minorHAnsi" w:cstheme="minorHAnsi"/>
          <w:highlight w:val="cyan"/>
          <w:u w:val="single"/>
        </w:rPr>
        <w:t>arsenals, will leave the Earth</w:t>
      </w:r>
      <w:r w:rsidRPr="004B39CE">
        <w:rPr>
          <w:rFonts w:asciiTheme="minorHAnsi" w:hAnsiTheme="minorHAnsi" w:cstheme="minorHAnsi"/>
          <w:u w:val="single"/>
        </w:rPr>
        <w:t xml:space="preserve"> essentially </w:t>
      </w:r>
      <w:r w:rsidRPr="004B39CE">
        <w:rPr>
          <w:rFonts w:asciiTheme="minorHAnsi" w:hAnsiTheme="minorHAnsi" w:cstheme="minorHAnsi"/>
          <w:highlight w:val="cyan"/>
          <w:u w:val="single"/>
        </w:rPr>
        <w:t>uninhabitable</w:t>
      </w:r>
      <w:r w:rsidRPr="004B39CE">
        <w:rPr>
          <w:rFonts w:asciiTheme="minorHAnsi" w:hAnsiTheme="minorHAnsi" w:cstheme="minorHAnsi"/>
          <w:sz w:val="16"/>
        </w:rPr>
        <w:t>.</w:t>
      </w:r>
    </w:p>
    <w:p w14:paraId="4BC91969" w14:textId="77777777" w:rsidR="001868E1" w:rsidRPr="004B39CE" w:rsidRDefault="001868E1" w:rsidP="001868E1">
      <w:pPr>
        <w:pStyle w:val="Heading4"/>
        <w:rPr>
          <w:rFonts w:asciiTheme="minorHAnsi" w:hAnsiTheme="minorHAnsi" w:cstheme="minorHAnsi"/>
        </w:rPr>
      </w:pPr>
      <w:r>
        <w:rPr>
          <w:rFonts w:asciiTheme="minorHAnsi" w:hAnsiTheme="minorHAnsi" w:cstheme="minorHAnsi"/>
        </w:rPr>
        <w:t>And space debris damages satellites that are key to fighting climate change.</w:t>
      </w:r>
    </w:p>
    <w:p w14:paraId="7CE0A762" w14:textId="77777777" w:rsidR="001868E1" w:rsidRPr="004B39CE" w:rsidRDefault="001868E1" w:rsidP="001868E1">
      <w:pPr>
        <w:rPr>
          <w:rFonts w:asciiTheme="minorHAnsi" w:hAnsiTheme="minorHAnsi" w:cstheme="minorHAnsi"/>
        </w:rPr>
      </w:pPr>
      <w:r w:rsidRPr="004B39CE">
        <w:rPr>
          <w:rStyle w:val="Style13ptBold"/>
          <w:rFonts w:asciiTheme="minorHAnsi" w:hAnsiTheme="minorHAnsi" w:cstheme="minorHAnsi"/>
        </w:rPr>
        <w:t>Alonso 18</w:t>
      </w:r>
      <w:r w:rsidRPr="004B39CE">
        <w:rPr>
          <w:rFonts w:asciiTheme="minorHAnsi" w:hAnsiTheme="minorHAnsi" w:cstheme="minorHAnsi"/>
        </w:rPr>
        <w:t xml:space="preserve"> [(Elisa Jiménez Alonso, communications consultant with </w:t>
      </w:r>
      <w:proofErr w:type="spellStart"/>
      <w:r w:rsidRPr="004B39CE">
        <w:rPr>
          <w:rFonts w:asciiTheme="minorHAnsi" w:hAnsiTheme="minorHAnsi" w:cstheme="minorHAnsi"/>
        </w:rPr>
        <w:t>Acclimatise</w:t>
      </w:r>
      <w:proofErr w:type="spellEnd"/>
      <w:r w:rsidRPr="004B39CE">
        <w:rPr>
          <w:rFonts w:asciiTheme="minorHAnsi" w:hAnsiTheme="minorHAnsi" w:cstheme="minorHAnsi"/>
        </w:rPr>
        <w:t xml:space="preserve">, climate resilience organization) “Earth Observation of Increasing Importance for Climate Change Adaptation,” </w:t>
      </w:r>
      <w:proofErr w:type="spellStart"/>
      <w:r w:rsidRPr="004B39CE">
        <w:rPr>
          <w:rFonts w:asciiTheme="minorHAnsi" w:hAnsiTheme="minorHAnsi" w:cstheme="minorHAnsi"/>
        </w:rPr>
        <w:t>Acclimatise</w:t>
      </w:r>
      <w:proofErr w:type="spellEnd"/>
      <w:r w:rsidRPr="004B39CE">
        <w:rPr>
          <w:rFonts w:asciiTheme="minorHAnsi" w:hAnsiTheme="minorHAnsi" w:cstheme="minorHAnsi"/>
        </w:rPr>
        <w:t xml:space="preserve">, May 2, 2018, </w:t>
      </w:r>
      <w:hyperlink r:id="rId20" w:history="1">
        <w:r w:rsidRPr="004B39CE">
          <w:rPr>
            <w:rStyle w:val="Hyperlink"/>
            <w:rFonts w:asciiTheme="minorHAnsi" w:hAnsiTheme="minorHAnsi" w:cstheme="minorHAnsi"/>
          </w:rPr>
          <w:t>https://www.acclimatise.uk.com/2018/05/02/earth-observation-of-increasing-importance-for-climate-change-adaptation/</w:t>
        </w:r>
      </w:hyperlink>
      <w:r w:rsidRPr="004B39CE">
        <w:rPr>
          <w:rFonts w:asciiTheme="minorHAnsi" w:hAnsiTheme="minorHAnsi" w:cstheme="minorHAnsi"/>
        </w:rPr>
        <w:t xml:space="preserve">] </w:t>
      </w:r>
    </w:p>
    <w:p w14:paraId="51825D6D" w14:textId="77777777" w:rsidR="001868E1" w:rsidRPr="004B39CE" w:rsidRDefault="001868E1" w:rsidP="001868E1">
      <w:pPr>
        <w:rPr>
          <w:rFonts w:asciiTheme="minorHAnsi" w:hAnsiTheme="minorHAnsi" w:cstheme="minorHAnsi"/>
          <w:sz w:val="16"/>
        </w:rPr>
      </w:pPr>
      <w:r w:rsidRPr="00C44CCE">
        <w:rPr>
          <w:rStyle w:val="StyleUnderline"/>
          <w:rFonts w:asciiTheme="minorHAnsi" w:hAnsiTheme="minorHAnsi" w:cstheme="minorHAnsi"/>
          <w:highlight w:val="cyan"/>
        </w:rPr>
        <w:t xml:space="preserve">Earth observation </w:t>
      </w:r>
      <w:r w:rsidRPr="00B64E25">
        <w:rPr>
          <w:rStyle w:val="StyleUnderline"/>
          <w:rFonts w:asciiTheme="minorHAnsi" w:hAnsiTheme="minorHAnsi" w:cstheme="minorHAnsi"/>
        </w:rPr>
        <w:t xml:space="preserve">(EO) </w:t>
      </w:r>
      <w:r w:rsidRPr="00C44CCE">
        <w:rPr>
          <w:rStyle w:val="StyleUnderline"/>
          <w:rFonts w:asciiTheme="minorHAnsi" w:hAnsiTheme="minorHAnsi" w:cstheme="minorHAnsi"/>
          <w:highlight w:val="cyan"/>
        </w:rPr>
        <w:t>satellites</w:t>
      </w:r>
      <w:r w:rsidRPr="004B39CE">
        <w:rPr>
          <w:rStyle w:val="StyleUnderline"/>
          <w:rFonts w:asciiTheme="minorHAnsi" w:hAnsiTheme="minorHAnsi" w:cstheme="minorHAnsi"/>
        </w:rPr>
        <w:t xml:space="preserve"> are </w:t>
      </w:r>
      <w:r w:rsidRPr="00C44CCE">
        <w:rPr>
          <w:rStyle w:val="StyleUnderline"/>
          <w:rFonts w:asciiTheme="minorHAnsi" w:hAnsiTheme="minorHAnsi" w:cstheme="minorHAnsi"/>
          <w:highlight w:val="cyan"/>
        </w:rPr>
        <w:t>play</w:t>
      </w:r>
      <w:r w:rsidRPr="004B39CE">
        <w:rPr>
          <w:rStyle w:val="StyleUnderline"/>
          <w:rFonts w:asciiTheme="minorHAnsi" w:hAnsiTheme="minorHAnsi" w:cstheme="minorHAnsi"/>
        </w:rPr>
        <w:t xml:space="preserve">ing </w:t>
      </w:r>
      <w:r w:rsidRPr="00C44CCE">
        <w:rPr>
          <w:rStyle w:val="StyleUnderline"/>
          <w:rFonts w:asciiTheme="minorHAnsi" w:hAnsiTheme="minorHAnsi" w:cstheme="minorHAnsi"/>
          <w:highlight w:val="cyan"/>
        </w:rPr>
        <w:t>an</w:t>
      </w:r>
      <w:r w:rsidRPr="004B39CE">
        <w:rPr>
          <w:rStyle w:val="StyleUnderline"/>
          <w:rFonts w:asciiTheme="minorHAnsi" w:hAnsiTheme="minorHAnsi" w:cstheme="minorHAnsi"/>
        </w:rPr>
        <w:t xml:space="preserve"> increasingly </w:t>
      </w:r>
      <w:r w:rsidRPr="00C44CCE">
        <w:rPr>
          <w:rStyle w:val="StyleUnderline"/>
          <w:rFonts w:asciiTheme="minorHAnsi" w:hAnsiTheme="minorHAnsi" w:cstheme="minorHAnsi"/>
          <w:highlight w:val="cyan"/>
        </w:rPr>
        <w:t>important role in assessing climate change</w:t>
      </w:r>
      <w:r w:rsidRPr="004B39CE">
        <w:rPr>
          <w:rFonts w:asciiTheme="minorHAnsi" w:hAnsiTheme="minorHAnsi" w:cstheme="minorHAnsi"/>
          <w:sz w:val="16"/>
        </w:rPr>
        <w:t xml:space="preserve">. By providing a </w:t>
      </w:r>
      <w:r w:rsidRPr="004B39CE">
        <w:rPr>
          <w:rStyle w:val="StyleUnderline"/>
          <w:rFonts w:asciiTheme="minorHAnsi" w:hAnsiTheme="minorHAnsi" w:cstheme="minorHAnsi"/>
        </w:rPr>
        <w:t xml:space="preserve">constant and </w:t>
      </w:r>
      <w:r w:rsidRPr="00B64E25">
        <w:rPr>
          <w:rStyle w:val="StyleUnderline"/>
          <w:rFonts w:asciiTheme="minorHAnsi" w:hAnsiTheme="minorHAnsi" w:cstheme="minorHAnsi"/>
        </w:rPr>
        <w:t>consistent stream of data about the state of the climate</w:t>
      </w:r>
      <w:r w:rsidRPr="00B64E25">
        <w:rPr>
          <w:rFonts w:asciiTheme="minorHAnsi" w:hAnsiTheme="minorHAnsi" w:cstheme="minorHAnsi"/>
          <w:sz w:val="16"/>
        </w:rPr>
        <w:t xml:space="preserve">, EO is </w:t>
      </w:r>
      <w:r w:rsidRPr="00B64E25">
        <w:rPr>
          <w:rStyle w:val="StyleUnderline"/>
          <w:rFonts w:asciiTheme="minorHAnsi" w:hAnsiTheme="minorHAnsi" w:cstheme="minorHAnsi"/>
        </w:rPr>
        <w:t>not just improving scientific outcomes but can also inform climate policy</w:t>
      </w:r>
      <w:r w:rsidRPr="00B64E25">
        <w:rPr>
          <w:rFonts w:asciiTheme="minorHAnsi" w:hAnsiTheme="minorHAnsi" w:cstheme="minorHAnsi"/>
          <w:sz w:val="16"/>
        </w:rPr>
        <w:t>.</w:t>
      </w:r>
    </w:p>
    <w:p w14:paraId="1146FE22" w14:textId="77777777" w:rsidR="001868E1" w:rsidRPr="004B39CE" w:rsidRDefault="001868E1" w:rsidP="001868E1">
      <w:pPr>
        <w:rPr>
          <w:rStyle w:val="StyleUnderline"/>
          <w:rFonts w:asciiTheme="minorHAnsi" w:hAnsiTheme="minorHAnsi" w:cstheme="minorHAnsi"/>
        </w:rPr>
      </w:pPr>
      <w:r w:rsidRPr="00C44CCE">
        <w:rPr>
          <w:rStyle w:val="StyleUnderline"/>
          <w:rFonts w:asciiTheme="minorHAnsi" w:hAnsiTheme="minorHAnsi" w:cstheme="minorHAnsi"/>
          <w:highlight w:val="cyan"/>
        </w:rPr>
        <w:t>Managing climate</w:t>
      </w:r>
      <w:r w:rsidRPr="004B39CE">
        <w:rPr>
          <w:rStyle w:val="StyleUnderline"/>
          <w:rFonts w:asciiTheme="minorHAnsi" w:hAnsiTheme="minorHAnsi" w:cstheme="minorHAnsi"/>
        </w:rPr>
        <w:t xml:space="preserve">-related </w:t>
      </w:r>
      <w:r w:rsidRPr="00C44CCE">
        <w:rPr>
          <w:rStyle w:val="StyleUnderline"/>
          <w:rFonts w:asciiTheme="minorHAnsi" w:hAnsiTheme="minorHAnsi" w:cstheme="minorHAnsi"/>
          <w:highlight w:val="cyan"/>
        </w:rPr>
        <w:t>risks</w:t>
      </w:r>
      <w:r w:rsidRPr="004B39CE">
        <w:rPr>
          <w:rStyle w:val="StyleUnderline"/>
          <w:rFonts w:asciiTheme="minorHAnsi" w:hAnsiTheme="minorHAnsi" w:cstheme="minorHAnsi"/>
        </w:rPr>
        <w:t xml:space="preserve"> effectively </w:t>
      </w:r>
      <w:r w:rsidRPr="00C44CCE">
        <w:rPr>
          <w:rStyle w:val="StyleUnderline"/>
          <w:rFonts w:asciiTheme="minorHAnsi" w:hAnsiTheme="minorHAnsi" w:cstheme="minorHAnsi"/>
          <w:highlight w:val="cyan"/>
        </w:rPr>
        <w:t>requires accurate,</w:t>
      </w:r>
      <w:r w:rsidRPr="004B39CE">
        <w:rPr>
          <w:rStyle w:val="StyleUnderline"/>
          <w:rFonts w:asciiTheme="minorHAnsi" w:hAnsiTheme="minorHAnsi" w:cstheme="minorHAnsi"/>
        </w:rPr>
        <w:t xml:space="preserve"> robust, sustained, and wide-ranging </w:t>
      </w:r>
      <w:r w:rsidRPr="00C44CCE">
        <w:rPr>
          <w:rStyle w:val="StyleUnderline"/>
          <w:rFonts w:asciiTheme="minorHAnsi" w:hAnsiTheme="minorHAnsi" w:cstheme="minorHAnsi"/>
          <w:highlight w:val="cyan"/>
        </w:rPr>
        <w:t>climate information. Reliable</w:t>
      </w:r>
      <w:r w:rsidRPr="004B39CE">
        <w:rPr>
          <w:rStyle w:val="StyleUnderline"/>
          <w:rFonts w:asciiTheme="minorHAnsi" w:hAnsiTheme="minorHAnsi" w:cstheme="minorHAnsi"/>
        </w:rPr>
        <w:t xml:space="preserve"> observational climate </w:t>
      </w:r>
      <w:r w:rsidRPr="00C44CCE">
        <w:rPr>
          <w:rStyle w:val="StyleUnderline"/>
          <w:rFonts w:asciiTheme="minorHAnsi" w:hAnsiTheme="minorHAnsi" w:cstheme="minorHAnsi"/>
          <w:highlight w:val="cyan"/>
        </w:rPr>
        <w:t>data</w:t>
      </w:r>
      <w:r w:rsidRPr="00B64E25">
        <w:rPr>
          <w:rStyle w:val="StyleUnderline"/>
          <w:rFonts w:asciiTheme="minorHAnsi" w:hAnsiTheme="minorHAnsi" w:cstheme="minorHAnsi"/>
        </w:rPr>
        <w:t xml:space="preserve"> can help scientists test the accuracy of their models and improve the science o</w:t>
      </w:r>
      <w:r w:rsidRPr="004B39CE">
        <w:rPr>
          <w:rStyle w:val="StyleUnderline"/>
          <w:rFonts w:asciiTheme="minorHAnsi" w:hAnsiTheme="minorHAnsi" w:cstheme="minorHAnsi"/>
        </w:rPr>
        <w:t xml:space="preserve">f attributing certain events to climate change. Information based on projections from models and historic data </w:t>
      </w:r>
      <w:r w:rsidRPr="00C44CCE">
        <w:rPr>
          <w:rStyle w:val="StyleUnderline"/>
          <w:rFonts w:asciiTheme="minorHAnsi" w:hAnsiTheme="minorHAnsi" w:cstheme="minorHAnsi"/>
          <w:highlight w:val="cyan"/>
        </w:rPr>
        <w:t>can help decision makers plan</w:t>
      </w:r>
      <w:r w:rsidRPr="004B39CE">
        <w:rPr>
          <w:rStyle w:val="StyleUnderline"/>
          <w:rFonts w:asciiTheme="minorHAnsi" w:hAnsiTheme="minorHAnsi" w:cstheme="minorHAnsi"/>
        </w:rPr>
        <w:t xml:space="preserve"> and implemen</w:t>
      </w:r>
      <w:r w:rsidRPr="00B64E25">
        <w:rPr>
          <w:rStyle w:val="StyleUnderline"/>
          <w:rFonts w:asciiTheme="minorHAnsi" w:hAnsiTheme="minorHAnsi" w:cstheme="minorHAnsi"/>
        </w:rPr>
        <w:t>t adaptation ac</w:t>
      </w:r>
      <w:r w:rsidRPr="004B39CE">
        <w:rPr>
          <w:rStyle w:val="StyleUnderline"/>
          <w:rFonts w:asciiTheme="minorHAnsi" w:hAnsiTheme="minorHAnsi" w:cstheme="minorHAnsi"/>
        </w:rPr>
        <w:t>tio</w:t>
      </w:r>
      <w:r w:rsidRPr="00B64E25">
        <w:rPr>
          <w:rStyle w:val="StyleUnderline"/>
          <w:rFonts w:asciiTheme="minorHAnsi" w:hAnsiTheme="minorHAnsi" w:cstheme="minorHAnsi"/>
        </w:rPr>
        <w:t>ns</w:t>
      </w:r>
      <w:r w:rsidRPr="004B39CE">
        <w:rPr>
          <w:rStyle w:val="StyleUnderline"/>
          <w:rFonts w:asciiTheme="minorHAnsi" w:hAnsiTheme="minorHAnsi" w:cstheme="minorHAnsi"/>
        </w:rPr>
        <w:t>.</w:t>
      </w:r>
    </w:p>
    <w:p w14:paraId="6B902887"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Providing information in data-sparse regions</w:t>
      </w:r>
    </w:p>
    <w:p w14:paraId="146FBC81" w14:textId="77777777" w:rsidR="001868E1" w:rsidRPr="004B39CE" w:rsidRDefault="001868E1" w:rsidP="001868E1">
      <w:pPr>
        <w:rPr>
          <w:rStyle w:val="StyleUnderline"/>
          <w:rFonts w:asciiTheme="minorHAnsi" w:hAnsiTheme="minorHAnsi" w:cstheme="minorHAnsi"/>
        </w:rPr>
      </w:pPr>
      <w:r w:rsidRPr="00B64E25">
        <w:rPr>
          <w:rStyle w:val="StyleUnderline"/>
          <w:rFonts w:asciiTheme="minorHAnsi" w:hAnsiTheme="minorHAnsi" w:cstheme="minorHAnsi"/>
        </w:rPr>
        <w:t>Ground-based</w:t>
      </w:r>
      <w:r w:rsidRPr="00B64E25">
        <w:rPr>
          <w:rFonts w:asciiTheme="minorHAnsi" w:hAnsiTheme="minorHAnsi" w:cstheme="minorHAnsi"/>
          <w:sz w:val="16"/>
        </w:rPr>
        <w:t xml:space="preserve"> weather and climate </w:t>
      </w:r>
      <w:r w:rsidRPr="00B64E25">
        <w:rPr>
          <w:rStyle w:val="StyleUnderline"/>
          <w:rFonts w:asciiTheme="minorHAnsi" w:hAnsiTheme="minorHAnsi" w:cstheme="minorHAnsi"/>
        </w:rPr>
        <w:t>monitoring systems only cover about 30%</w:t>
      </w:r>
      <w:r w:rsidRPr="00B64E25">
        <w:rPr>
          <w:rFonts w:asciiTheme="minorHAnsi" w:hAnsiTheme="minorHAnsi" w:cstheme="minorHAnsi"/>
          <w:sz w:val="16"/>
        </w:rPr>
        <w:t xml:space="preserve"> of the Earth’s surface. In many parts of the world such </w:t>
      </w:r>
      <w:r w:rsidRPr="00B64E25">
        <w:rPr>
          <w:rStyle w:val="StyleUnderline"/>
          <w:rFonts w:asciiTheme="minorHAnsi" w:hAnsiTheme="minorHAnsi" w:cstheme="minorHAnsi"/>
        </w:rPr>
        <w:t>data is incomplete and patchy due to poorly maintained weather stations and a general lack of such facilities.</w:t>
      </w:r>
    </w:p>
    <w:p w14:paraId="1D9F6546" w14:textId="77777777" w:rsidR="001868E1" w:rsidRPr="004B39CE" w:rsidRDefault="001868E1" w:rsidP="001868E1">
      <w:pPr>
        <w:rPr>
          <w:rStyle w:val="StyleUnderline"/>
          <w:rFonts w:asciiTheme="minorHAnsi" w:hAnsiTheme="minorHAnsi" w:cstheme="minorHAnsi"/>
        </w:rPr>
      </w:pPr>
      <w:r w:rsidRPr="004B39CE">
        <w:rPr>
          <w:rStyle w:val="StyleUnderline"/>
          <w:rFonts w:asciiTheme="minorHAnsi" w:hAnsiTheme="minorHAnsi" w:cstheme="minorHAnsi"/>
        </w:rPr>
        <w:t xml:space="preserve">EO </w:t>
      </w:r>
      <w:r w:rsidRPr="00C44CCE">
        <w:rPr>
          <w:rStyle w:val="StyleUnderline"/>
          <w:rFonts w:asciiTheme="minorHAnsi" w:hAnsiTheme="minorHAnsi" w:cstheme="minorHAnsi"/>
          <w:highlight w:val="cyan"/>
        </w:rPr>
        <w:t>satellites</w:t>
      </w:r>
      <w:r w:rsidRPr="004B39CE">
        <w:rPr>
          <w:rFonts w:asciiTheme="minorHAnsi" w:hAnsiTheme="minorHAnsi" w:cstheme="minorHAnsi"/>
          <w:sz w:val="16"/>
        </w:rPr>
        <w:t xml:space="preserve"> and rapidly improving satellite technology, especially data from open access </w:t>
      </w:r>
      <w:proofErr w:type="spellStart"/>
      <w:r w:rsidRPr="004B39CE">
        <w:rPr>
          <w:rFonts w:asciiTheme="minorHAnsi" w:hAnsiTheme="minorHAnsi" w:cstheme="minorHAnsi"/>
          <w:sz w:val="16"/>
        </w:rPr>
        <w:t>programmes</w:t>
      </w:r>
      <w:proofErr w:type="spellEnd"/>
      <w:r w:rsidRPr="004B39CE">
        <w:rPr>
          <w:rFonts w:asciiTheme="minorHAnsi" w:hAnsiTheme="minorHAnsi" w:cstheme="minorHAnsi"/>
          <w:sz w:val="16"/>
        </w:rPr>
        <w:t xml:space="preserve">, </w:t>
      </w:r>
      <w:r w:rsidRPr="00C44CCE">
        <w:rPr>
          <w:rStyle w:val="StyleUnderline"/>
          <w:rFonts w:asciiTheme="minorHAnsi" w:hAnsiTheme="minorHAnsi" w:cstheme="minorHAnsi"/>
          <w:highlight w:val="cyan"/>
        </w:rPr>
        <w:t>offer</w:t>
      </w:r>
      <w:r w:rsidRPr="004B39CE">
        <w:rPr>
          <w:rStyle w:val="StyleUnderline"/>
          <w:rFonts w:asciiTheme="minorHAnsi" w:hAnsiTheme="minorHAnsi" w:cstheme="minorHAnsi"/>
        </w:rPr>
        <w:t xml:space="preserve"> a </w:t>
      </w:r>
      <w:r w:rsidRPr="00C44CCE">
        <w:rPr>
          <w:rStyle w:val="StyleUnderline"/>
          <w:rFonts w:asciiTheme="minorHAnsi" w:hAnsiTheme="minorHAnsi" w:cstheme="minorHAnsi"/>
          <w:highlight w:val="cyan"/>
        </w:rPr>
        <w:t>valuable</w:t>
      </w:r>
      <w:r w:rsidRPr="004B39CE">
        <w:rPr>
          <w:rStyle w:val="StyleUnderline"/>
          <w:rFonts w:asciiTheme="minorHAnsi" w:hAnsiTheme="minorHAnsi" w:cstheme="minorHAnsi"/>
        </w:rPr>
        <w:t xml:space="preserve"> source </w:t>
      </w:r>
      <w:r w:rsidRPr="00C44CCE">
        <w:rPr>
          <w:rStyle w:val="StyleUnderline"/>
          <w:rFonts w:asciiTheme="minorHAnsi" w:hAnsiTheme="minorHAnsi" w:cstheme="minorHAnsi"/>
          <w:highlight w:val="cyan"/>
        </w:rPr>
        <w:t>information for</w:t>
      </w:r>
      <w:r w:rsidRPr="004B39CE">
        <w:rPr>
          <w:rStyle w:val="StyleUnderline"/>
          <w:rFonts w:asciiTheme="minorHAnsi" w:hAnsiTheme="minorHAnsi" w:cstheme="minorHAnsi"/>
        </w:rPr>
        <w:t xml:space="preserve"> such </w:t>
      </w:r>
      <w:r w:rsidRPr="00C44CCE">
        <w:rPr>
          <w:rStyle w:val="Emphasis"/>
          <w:rFonts w:asciiTheme="minorHAnsi" w:hAnsiTheme="minorHAnsi" w:cstheme="minorHAnsi"/>
          <w:highlight w:val="cyan"/>
        </w:rPr>
        <w:t>data-sparse regions</w:t>
      </w:r>
      <w:r w:rsidRPr="004B39CE">
        <w:rPr>
          <w:rStyle w:val="StyleUnderline"/>
          <w:rFonts w:asciiTheme="minorHAnsi" w:hAnsiTheme="minorHAnsi" w:cstheme="minorHAnsi"/>
        </w:rPr>
        <w:t>. This is especially important since countries and regions with a lack of climate data are often particularly vulnerable to climate change impacts.</w:t>
      </w:r>
    </w:p>
    <w:p w14:paraId="06FD020E"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International efforts for systematic observation</w:t>
      </w:r>
    </w:p>
    <w:p w14:paraId="33447B79"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 xml:space="preserve">The importance of satellite-based observations is also </w:t>
      </w:r>
      <w:proofErr w:type="spellStart"/>
      <w:r w:rsidRPr="004B39CE">
        <w:rPr>
          <w:rFonts w:asciiTheme="minorHAnsi" w:hAnsiTheme="minorHAnsi" w:cstheme="minorHAnsi"/>
          <w:sz w:val="16"/>
          <w:szCs w:val="16"/>
        </w:rPr>
        <w:t>recognised</w:t>
      </w:r>
      <w:proofErr w:type="spellEnd"/>
      <w:r w:rsidRPr="004B39CE">
        <w:rPr>
          <w:rFonts w:asciiTheme="minorHAnsi" w:hAnsiTheme="minorHAnsi" w:cstheme="minorHAnsi"/>
          <w:sz w:val="16"/>
          <w:szCs w:val="16"/>
        </w:rPr>
        <w:t xml:space="preserve"> by the international community. Following the recommendations of the World Meteorological Organization’s (WMO) Global Climate Observing System (GCOS) </w:t>
      </w:r>
      <w:proofErr w:type="spellStart"/>
      <w:r w:rsidRPr="004B39CE">
        <w:rPr>
          <w:rFonts w:asciiTheme="minorHAnsi" w:hAnsiTheme="minorHAnsi" w:cstheme="minorHAnsi"/>
          <w:sz w:val="16"/>
          <w:szCs w:val="16"/>
        </w:rPr>
        <w:t>programme</w:t>
      </w:r>
      <w:proofErr w:type="spellEnd"/>
      <w:r w:rsidRPr="004B39CE">
        <w:rPr>
          <w:rFonts w:asciiTheme="minorHAnsi" w:hAnsiTheme="minorHAnsi" w:cstheme="minorHAnsi"/>
          <w:sz w:val="16"/>
          <w:szCs w:val="16"/>
        </w:rPr>
        <w:t xml:space="preserve">, the UNFCCC strongly encourages countries that support space agencies with EO </w:t>
      </w:r>
      <w:proofErr w:type="spellStart"/>
      <w:r w:rsidRPr="004B39CE">
        <w:rPr>
          <w:rFonts w:asciiTheme="minorHAnsi" w:hAnsiTheme="minorHAnsi" w:cstheme="minorHAnsi"/>
          <w:sz w:val="16"/>
          <w:szCs w:val="16"/>
        </w:rPr>
        <w:t>programmes</w:t>
      </w:r>
      <w:proofErr w:type="spellEnd"/>
      <w:r w:rsidRPr="004B39CE">
        <w:rPr>
          <w:rFonts w:asciiTheme="minorHAnsi" w:hAnsiTheme="minorHAnsi" w:cstheme="minorHAnsi"/>
          <w:sz w:val="16"/>
          <w:szCs w:val="16"/>
        </w:rPr>
        <w:t xml:space="preserve"> to get involved in GCOS and support the </w:t>
      </w:r>
      <w:proofErr w:type="spellStart"/>
      <w:r w:rsidRPr="004B39CE">
        <w:rPr>
          <w:rFonts w:asciiTheme="minorHAnsi" w:hAnsiTheme="minorHAnsi" w:cstheme="minorHAnsi"/>
          <w:sz w:val="16"/>
          <w:szCs w:val="16"/>
        </w:rPr>
        <w:t>programme’s</w:t>
      </w:r>
      <w:proofErr w:type="spellEnd"/>
      <w:r w:rsidRPr="004B39CE">
        <w:rPr>
          <w:rFonts w:asciiTheme="minorHAnsi" w:hAnsiTheme="minorHAnsi" w:cstheme="minorHAnsi"/>
          <w:sz w:val="16"/>
          <w:szCs w:val="16"/>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6541A71F"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4B39CE">
        <w:rPr>
          <w:rFonts w:asciiTheme="minorHAnsi" w:hAnsiTheme="minorHAnsi" w:cstheme="minorHAnsi"/>
          <w:sz w:val="16"/>
          <w:szCs w:val="16"/>
        </w:rPr>
        <w:t>characterising</w:t>
      </w:r>
      <w:proofErr w:type="spellEnd"/>
      <w:r w:rsidRPr="004B39CE">
        <w:rPr>
          <w:rFonts w:asciiTheme="minorHAnsi" w:hAnsiTheme="minorHAnsi" w:cstheme="minorHAnsi"/>
          <w:sz w:val="16"/>
          <w:szCs w:val="16"/>
        </w:rPr>
        <w:t xml:space="preserve"> the climate system and its changes, the technical feasibility of observing or deriving them on a global scale, and their cost effectiveness.</w:t>
      </w:r>
    </w:p>
    <w:p w14:paraId="22B54C1F"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The 50 Essential Climate Variables as defined by GCOS.</w:t>
      </w:r>
    </w:p>
    <w:p w14:paraId="2035FE68"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 xml:space="preserve"> One effort supporting the systemic observation of the climate is the European Space Agency’s (ESA) Climate Change Initiative (CCI). The </w:t>
      </w:r>
      <w:proofErr w:type="spellStart"/>
      <w:r w:rsidRPr="004B39CE">
        <w:rPr>
          <w:rFonts w:asciiTheme="minorHAnsi" w:hAnsiTheme="minorHAnsi" w:cstheme="minorHAnsi"/>
          <w:sz w:val="16"/>
          <w:szCs w:val="16"/>
        </w:rPr>
        <w:t>programme</w:t>
      </w:r>
      <w:proofErr w:type="spellEnd"/>
      <w:r w:rsidRPr="004B39CE">
        <w:rPr>
          <w:rFonts w:asciiTheme="minorHAnsi" w:hAnsiTheme="minorHAnsi" w:cstheme="minorHAnsi"/>
          <w:sz w:val="16"/>
          <w:szCs w:val="16"/>
        </w:rPr>
        <w:t xml:space="preserve"> taps into its own and its member countries’ EO archives that have been established in the last three decades </w:t>
      </w:r>
      <w:proofErr w:type="gramStart"/>
      <w:r w:rsidRPr="004B39CE">
        <w:rPr>
          <w:rFonts w:asciiTheme="minorHAnsi" w:hAnsiTheme="minorHAnsi" w:cstheme="minorHAnsi"/>
          <w:sz w:val="16"/>
          <w:szCs w:val="16"/>
        </w:rPr>
        <w:t>in order to</w:t>
      </w:r>
      <w:proofErr w:type="gramEnd"/>
      <w:r w:rsidRPr="004B39CE">
        <w:rPr>
          <w:rFonts w:asciiTheme="minorHAnsi" w:hAnsiTheme="minorHAnsi" w:cstheme="minorHAnsi"/>
          <w:sz w:val="16"/>
          <w:szCs w:val="16"/>
        </w:rPr>
        <w:t xml:space="preserve"> provide a timely and adequate contribution to the ECV databases required by the UNFCCC.</w:t>
      </w:r>
    </w:p>
    <w:p w14:paraId="526D97A6"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Robust evidence supporting climate risk management</w:t>
      </w:r>
    </w:p>
    <w:p w14:paraId="515F9A2A" w14:textId="77777777" w:rsidR="001868E1" w:rsidRPr="004B39CE" w:rsidRDefault="001868E1" w:rsidP="001868E1">
      <w:pPr>
        <w:rPr>
          <w:rFonts w:asciiTheme="minorHAnsi" w:hAnsiTheme="minorHAnsi" w:cstheme="minorHAnsi"/>
          <w:sz w:val="16"/>
          <w:szCs w:val="16"/>
        </w:rPr>
      </w:pPr>
      <w:r w:rsidRPr="004B39CE">
        <w:rPr>
          <w:rFonts w:asciiTheme="minorHAnsi" w:hAnsiTheme="minorHAnsi" w:cstheme="minorHAnsi"/>
          <w:sz w:val="16"/>
          <w:szCs w:val="16"/>
        </w:rPr>
        <w:t xml:space="preserve">Earth observation satellites can observe the entire Earth </w:t>
      </w:r>
      <w:proofErr w:type="gramStart"/>
      <w:r w:rsidRPr="004B39CE">
        <w:rPr>
          <w:rFonts w:asciiTheme="minorHAnsi" w:hAnsiTheme="minorHAnsi" w:cstheme="minorHAnsi"/>
          <w:sz w:val="16"/>
          <w:szCs w:val="16"/>
        </w:rPr>
        <w:t>on a daily basis</w:t>
      </w:r>
      <w:proofErr w:type="gramEnd"/>
      <w:r w:rsidRPr="004B39CE">
        <w:rPr>
          <w:rFonts w:asciiTheme="minorHAnsi" w:hAnsiTheme="minorHAnsi" w:cstheme="minorHAnsi"/>
          <w:sz w:val="16"/>
          <w:szCs w:val="16"/>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BAA1572" w14:textId="77777777" w:rsidR="001868E1" w:rsidRPr="004B39CE" w:rsidRDefault="001868E1" w:rsidP="001868E1">
      <w:pPr>
        <w:rPr>
          <w:rFonts w:asciiTheme="minorHAnsi" w:hAnsiTheme="minorHAnsi" w:cstheme="minorHAnsi"/>
          <w:u w:val="single"/>
        </w:rPr>
      </w:pPr>
      <w:r w:rsidRPr="00C44CCE">
        <w:rPr>
          <w:rStyle w:val="StyleUnderline"/>
          <w:rFonts w:asciiTheme="minorHAnsi" w:hAnsiTheme="minorHAnsi" w:cstheme="minorHAnsi"/>
          <w:highlight w:val="cyan"/>
        </w:rPr>
        <w:t>Without insights offered by EO satellites there would not be enough evidence for decision makers to base</w:t>
      </w:r>
      <w:r w:rsidRPr="004B39CE">
        <w:rPr>
          <w:rStyle w:val="StyleUnderline"/>
          <w:rFonts w:asciiTheme="minorHAnsi" w:hAnsiTheme="minorHAnsi" w:cstheme="minorHAnsi"/>
        </w:rPr>
        <w:t xml:space="preserve"> their climate </w:t>
      </w:r>
      <w:r w:rsidRPr="00C44CCE">
        <w:rPr>
          <w:rStyle w:val="StyleUnderline"/>
          <w:rFonts w:asciiTheme="minorHAnsi" w:hAnsiTheme="minorHAnsi" w:cstheme="minorHAnsi"/>
          <w:highlight w:val="cyan"/>
        </w:rPr>
        <w:t>policies on, increasing</w:t>
      </w:r>
      <w:r w:rsidRPr="004B39CE">
        <w:rPr>
          <w:rStyle w:val="StyleUnderline"/>
          <w:rFonts w:asciiTheme="minorHAnsi" w:hAnsiTheme="minorHAnsi" w:cstheme="minorHAnsi"/>
        </w:rPr>
        <w:t xml:space="preserve"> the risk of </w:t>
      </w:r>
      <w:r w:rsidRPr="00C44CCE">
        <w:rPr>
          <w:rStyle w:val="Emphasis"/>
          <w:rFonts w:asciiTheme="minorHAnsi" w:hAnsiTheme="minorHAnsi" w:cstheme="minorHAnsi"/>
          <w:highlight w:val="cyan"/>
        </w:rPr>
        <w:t>maladaptation</w:t>
      </w:r>
      <w:r w:rsidRPr="004B39CE">
        <w:rPr>
          <w:rStyle w:val="StyleUnderline"/>
          <w:rFonts w:asciiTheme="minorHAnsi" w:hAnsiTheme="minorHAnsi" w:cstheme="minorHAnsi"/>
        </w:rPr>
        <w:t xml:space="preserve">. </w:t>
      </w:r>
      <w:r w:rsidRPr="00C44CCE">
        <w:rPr>
          <w:rStyle w:val="StyleUnderline"/>
          <w:rFonts w:asciiTheme="minorHAnsi" w:hAnsiTheme="minorHAnsi" w:cstheme="minorHAnsi"/>
          <w:highlight w:val="cyan"/>
        </w:rPr>
        <w:t>Robust</w:t>
      </w:r>
      <w:r w:rsidRPr="004B39CE">
        <w:rPr>
          <w:rStyle w:val="StyleUnderline"/>
          <w:rFonts w:asciiTheme="minorHAnsi" w:hAnsiTheme="minorHAnsi" w:cstheme="minorHAnsi"/>
        </w:rPr>
        <w:t xml:space="preserve"> EO </w:t>
      </w:r>
      <w:r w:rsidRPr="00C44CCE">
        <w:rPr>
          <w:rStyle w:val="StyleUnderline"/>
          <w:rFonts w:asciiTheme="minorHAnsi" w:hAnsiTheme="minorHAnsi" w:cstheme="minorHAnsi"/>
          <w:highlight w:val="cyan"/>
        </w:rPr>
        <w:t>data is</w:t>
      </w:r>
      <w:r w:rsidRPr="004B39CE">
        <w:rPr>
          <w:rStyle w:val="StyleUnderline"/>
          <w:rFonts w:asciiTheme="minorHAnsi" w:hAnsiTheme="minorHAnsi" w:cstheme="minorHAnsi"/>
        </w:rPr>
        <w:t xml:space="preserve"> an </w:t>
      </w:r>
      <w:r w:rsidRPr="00C44CCE">
        <w:rPr>
          <w:rStyle w:val="StyleUnderline"/>
          <w:rFonts w:asciiTheme="minorHAnsi" w:hAnsiTheme="minorHAnsi" w:cstheme="minorHAnsi"/>
          <w:highlight w:val="cyan"/>
        </w:rPr>
        <w:t>invaluable</w:t>
      </w:r>
      <w:r w:rsidRPr="004B39CE">
        <w:rPr>
          <w:rStyle w:val="StyleUnderline"/>
          <w:rFonts w:asciiTheme="minorHAnsi" w:hAnsiTheme="minorHAnsi" w:cstheme="minorHAnsi"/>
        </w:rPr>
        <w:t xml:space="preserve"> resource for collecting climate information that can inform climate risk management and make it more effective.</w:t>
      </w:r>
    </w:p>
    <w:p w14:paraId="2705AE9A" w14:textId="77777777" w:rsidR="001868E1" w:rsidRPr="004B39CE" w:rsidRDefault="001868E1" w:rsidP="001868E1">
      <w:pPr>
        <w:rPr>
          <w:rFonts w:asciiTheme="minorHAnsi" w:hAnsiTheme="minorHAnsi" w:cstheme="minorHAnsi"/>
          <w:u w:val="single"/>
        </w:rPr>
      </w:pPr>
    </w:p>
    <w:p w14:paraId="20080AE9" w14:textId="77777777" w:rsidR="001868E1" w:rsidRDefault="001868E1" w:rsidP="001868E1">
      <w:pPr>
        <w:pStyle w:val="Heading4"/>
      </w:pPr>
      <w:r w:rsidRPr="004B39CE">
        <w:rPr>
          <w:rFonts w:asciiTheme="minorHAnsi" w:hAnsiTheme="minorHAnsi" w:cstheme="minorHAnsi"/>
        </w:rPr>
        <w:t xml:space="preserve">2] </w:t>
      </w:r>
      <w:proofErr w:type="spellStart"/>
      <w:r>
        <w:t>Squo</w:t>
      </w:r>
      <w:proofErr w:type="spellEnd"/>
      <w:r>
        <w:t xml:space="preserve"> solves warming — new tech geoengineers the climate </w:t>
      </w:r>
    </w:p>
    <w:p w14:paraId="6F9752A0" w14:textId="77777777" w:rsidR="001868E1" w:rsidRDefault="001868E1" w:rsidP="001868E1">
      <w:r>
        <w:t xml:space="preserve">Fred </w:t>
      </w:r>
      <w:r w:rsidRPr="000F3AB3">
        <w:rPr>
          <w:rStyle w:val="Style13ptBold"/>
        </w:rPr>
        <w:t>Pearce 19</w:t>
      </w:r>
      <w:r>
        <w:t xml:space="preserve"> is a climate author, 05-29, "Geoengineer the Planet? More Scientists Now Say It Must Be an Option," Yale E360, </w:t>
      </w:r>
      <w:hyperlink r:id="rId21">
        <w:r>
          <w:t>https://e360.yale.edu/features/geoengineer-the-planet-more-scientists-now-say-it-must-be-an-option</w:t>
        </w:r>
      </w:hyperlink>
      <w:r>
        <w:t xml:space="preserve">, </w:t>
      </w:r>
      <w:proofErr w:type="spellStart"/>
      <w:r>
        <w:t>smarx</w:t>
      </w:r>
      <w:proofErr w:type="spellEnd"/>
      <w:r>
        <w:t xml:space="preserve"> SJP</w:t>
      </w:r>
    </w:p>
    <w:p w14:paraId="1B49B6FE" w14:textId="77777777" w:rsidR="001868E1" w:rsidRPr="00326E86" w:rsidRDefault="001868E1" w:rsidP="001868E1">
      <w:pPr>
        <w:rPr>
          <w:sz w:val="16"/>
        </w:rPr>
      </w:pPr>
      <w:r w:rsidRPr="000F3AB3">
        <w:rPr>
          <w:i/>
          <w:sz w:val="16"/>
        </w:rPr>
        <w:t>United States scientists are on the case</w:t>
      </w:r>
      <w:r w:rsidRPr="000F3AB3">
        <w:rPr>
          <w:sz w:val="16"/>
        </w:rPr>
        <w:t xml:space="preserve">, too. </w:t>
      </w:r>
      <w:r w:rsidRPr="000F3AB3">
        <w:rPr>
          <w:i/>
          <w:sz w:val="16"/>
        </w:rPr>
        <w:t>The National Academies</w:t>
      </w:r>
      <w:r w:rsidRPr="000F3AB3">
        <w:rPr>
          <w:sz w:val="16"/>
        </w:rPr>
        <w:t xml:space="preserve"> last October </w:t>
      </w:r>
      <w:r w:rsidRPr="000F3AB3">
        <w:rPr>
          <w:i/>
          <w:sz w:val="16"/>
        </w:rPr>
        <w:t xml:space="preserve">launched a study into </w:t>
      </w:r>
      <w:r w:rsidRPr="000F3AB3">
        <w:rPr>
          <w:rStyle w:val="StyleUnderline"/>
          <w:highlight w:val="cyan"/>
        </w:rPr>
        <w:t>sunlight reflection tech</w:t>
      </w:r>
      <w:r w:rsidRPr="000F3AB3">
        <w:rPr>
          <w:rStyle w:val="StyleUnderline"/>
        </w:rPr>
        <w:t>nologies,</w:t>
      </w:r>
      <w:r w:rsidRPr="000F3AB3">
        <w:rPr>
          <w:sz w:val="16"/>
        </w:rPr>
        <w:t xml:space="preserve"> including their feasibility, impacts and risks, and governance requirements. </w:t>
      </w:r>
      <w:r w:rsidRPr="000F3AB3">
        <w:rPr>
          <w:i/>
          <w:sz w:val="16"/>
        </w:rPr>
        <w:t>Marcia McNutt, president of the National Academy of Sciences, said</w:t>
      </w:r>
      <w:r w:rsidRPr="000F3AB3">
        <w:rPr>
          <w:sz w:val="16"/>
        </w:rPr>
        <w:t xml:space="preserve">: </w:t>
      </w:r>
      <w:r w:rsidRPr="000F3AB3">
        <w:rPr>
          <w:rStyle w:val="StyleUnderline"/>
        </w:rPr>
        <w:t xml:space="preserve">“We are running out of time to </w:t>
      </w:r>
      <w:r w:rsidRPr="000F3AB3">
        <w:rPr>
          <w:rStyle w:val="StyleUnderline"/>
          <w:highlight w:val="cyan"/>
        </w:rPr>
        <w:t>mitigate catastrophic climate change.</w:t>
      </w:r>
      <w:r w:rsidRPr="000F3AB3">
        <w:rPr>
          <w:rStyle w:val="StyleUnderline"/>
        </w:rPr>
        <w:t xml:space="preserve"> Some of these interventions… may need to be considered in future.” </w:t>
      </w:r>
      <w:r w:rsidRPr="000F3AB3">
        <w:rPr>
          <w:sz w:val="16"/>
        </w:rPr>
        <w:t xml:space="preserve">The study’s prospective authors held their first meeting in Washington, D.C., at the end of April. Speakers included David Keith, </w:t>
      </w:r>
      <w:r w:rsidRPr="000F3AB3">
        <w:rPr>
          <w:i/>
          <w:sz w:val="16"/>
        </w:rPr>
        <w:t>a Harvard University physicist</w:t>
      </w:r>
      <w:r w:rsidRPr="000F3AB3">
        <w:rPr>
          <w:sz w:val="16"/>
        </w:rPr>
        <w:t xml:space="preserve"> who has </w:t>
      </w:r>
      <w:r w:rsidRPr="000F3AB3">
        <w:rPr>
          <w:i/>
          <w:sz w:val="16"/>
        </w:rPr>
        <w:t>developed</w:t>
      </w:r>
      <w:r w:rsidRPr="000F3AB3">
        <w:rPr>
          <w:sz w:val="16"/>
        </w:rPr>
        <w:t xml:space="preserve"> his own patented</w:t>
      </w:r>
      <w:r w:rsidRPr="000F3AB3">
        <w:rPr>
          <w:rStyle w:val="StyleUnderline"/>
        </w:rPr>
        <w:t xml:space="preserve"> </w:t>
      </w:r>
      <w:r w:rsidRPr="000F3AB3">
        <w:rPr>
          <w:rStyle w:val="StyleUnderline"/>
          <w:highlight w:val="cyan"/>
        </w:rPr>
        <w:t>tech</w:t>
      </w:r>
      <w:r w:rsidRPr="000F3AB3">
        <w:rPr>
          <w:rStyle w:val="StyleUnderline"/>
        </w:rPr>
        <w:t>nology for using chemistry t</w:t>
      </w:r>
      <w:r w:rsidRPr="000F3AB3">
        <w:rPr>
          <w:rStyle w:val="StyleUnderline"/>
          <w:highlight w:val="cyan"/>
        </w:rPr>
        <w:t>o remove CO2 directly from the atmosphere</w:t>
      </w:r>
      <w:r w:rsidRPr="000F3AB3">
        <w:rPr>
          <w:i/>
          <w:sz w:val="16"/>
        </w:rPr>
        <w:t xml:space="preserve">, and Kelly </w:t>
      </w:r>
      <w:proofErr w:type="spellStart"/>
      <w:r w:rsidRPr="000F3AB3">
        <w:rPr>
          <w:i/>
          <w:sz w:val="16"/>
        </w:rPr>
        <w:t>Wanser</w:t>
      </w:r>
      <w:proofErr w:type="spellEnd"/>
      <w:r w:rsidRPr="000F3AB3">
        <w:rPr>
          <w:sz w:val="16"/>
        </w:rPr>
        <w:t xml:space="preserve"> of the Marine Cloud Brightening Project, which is </w:t>
      </w:r>
      <w:r w:rsidRPr="000F3AB3">
        <w:rPr>
          <w:i/>
          <w:sz w:val="16"/>
        </w:rPr>
        <w:t>studying</w:t>
      </w:r>
      <w:r w:rsidRPr="000F3AB3">
        <w:rPr>
          <w:sz w:val="16"/>
        </w:rPr>
        <w:t xml:space="preserve"> the </w:t>
      </w:r>
      <w:r w:rsidRPr="000F3AB3">
        <w:rPr>
          <w:rStyle w:val="StyleUnderline"/>
        </w:rPr>
        <w:t xml:space="preserve">efficacy of seeding clouds with sea salt and other materials to reflect more sunlight back into space. The project is preparing for future field trials. China too has an active government-funded research program. It insists it has no current plans for deployment, but is looking, among other things, at how </w:t>
      </w:r>
      <w:r w:rsidRPr="000F3AB3">
        <w:rPr>
          <w:rStyle w:val="StyleUnderline"/>
          <w:highlight w:val="cyan"/>
        </w:rPr>
        <w:t>solar shading might slow the rapid melting</w:t>
      </w:r>
      <w:r w:rsidRPr="000F3AB3">
        <w:rPr>
          <w:rStyle w:val="StyleUnderline"/>
        </w:rPr>
        <w:t xml:space="preserve"> of Himalayan glaciers.</w:t>
      </w:r>
      <w:r w:rsidRPr="000F3AB3">
        <w:rPr>
          <w:sz w:val="16"/>
        </w:rPr>
        <w:t xml:space="preserve"> </w:t>
      </w:r>
      <w:r w:rsidRPr="000F3AB3">
        <w:rPr>
          <w:rStyle w:val="StyleUnderline"/>
          <w:highlight w:val="cyan"/>
        </w:rPr>
        <w:t>Geoengineering the climate to halt global warming</w:t>
      </w:r>
      <w:r w:rsidRPr="000F3AB3">
        <w:rPr>
          <w:rStyle w:val="StyleUnderline"/>
        </w:rPr>
        <w:t xml:space="preserve"> has been discussed almost </w:t>
      </w:r>
      <w:proofErr w:type="gramStart"/>
      <w:r w:rsidRPr="000F3AB3">
        <w:rPr>
          <w:rStyle w:val="StyleUnderline"/>
        </w:rPr>
        <w:t>as long as</w:t>
      </w:r>
      <w:proofErr w:type="gramEnd"/>
      <w:r w:rsidRPr="000F3AB3">
        <w:rPr>
          <w:rStyle w:val="StyleUnderline"/>
        </w:rPr>
        <w:t xml:space="preserve"> the threat of warming itself</w:t>
      </w:r>
      <w:r w:rsidRPr="000F3AB3">
        <w:rPr>
          <w:sz w:val="16"/>
        </w:rPr>
        <w:t>. American researchers back in the 1960s suggested floating billions of white objects such as golf balls on the oceans to reflect sunlight. In 1977, Cesare Marchetti of the Austria-based International Institute for Applied Systems Analysis discussed ways of catching all of Europe’s CO2 emissions and injecting them into sinking Atlantic Ocean currents.</w:t>
      </w:r>
    </w:p>
    <w:p w14:paraId="75FDF348"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 xml:space="preserve">Private entities are dependent on the fossil fuel industry for launches </w:t>
      </w:r>
      <w:r>
        <w:rPr>
          <w:rFonts w:asciiTheme="minorHAnsi" w:hAnsiTheme="minorHAnsi" w:cstheme="minorHAnsi"/>
        </w:rPr>
        <w:t xml:space="preserve">and dramatically increase emissions – </w:t>
      </w:r>
    </w:p>
    <w:p w14:paraId="2A6AF629" w14:textId="77777777" w:rsidR="001868E1" w:rsidRPr="004B39CE" w:rsidRDefault="001868E1" w:rsidP="001868E1">
      <w:pPr>
        <w:rPr>
          <w:rFonts w:asciiTheme="minorHAnsi" w:hAnsiTheme="minorHAnsi" w:cstheme="minorHAnsi"/>
        </w:rPr>
      </w:pPr>
      <w:r w:rsidRPr="004B39CE">
        <w:rPr>
          <w:rFonts w:asciiTheme="minorHAnsi" w:eastAsiaTheme="majorEastAsia" w:hAnsiTheme="minorHAnsi" w:cstheme="minorHAnsi"/>
          <w:b/>
          <w:sz w:val="26"/>
        </w:rPr>
        <w:t>Levine 15</w:t>
      </w:r>
      <w:r w:rsidRPr="004B39CE">
        <w:rPr>
          <w:rFonts w:asciiTheme="minorHAnsi" w:hAnsiTheme="minorHAnsi" w:cstheme="minorHAnsi"/>
        </w:rPr>
        <w:t xml:space="preserve"> [Nick Levine is an MPhil candidate in history of science at the University of Cambridge, Jacobin, “Democratize the Universe” 3/21/2015, </w:t>
      </w:r>
      <w:hyperlink r:id="rId22" w:history="1">
        <w:r w:rsidRPr="004B39CE">
          <w:rPr>
            <w:rStyle w:val="Hyperlink"/>
            <w:rFonts w:asciiTheme="minorHAnsi" w:hAnsiTheme="minorHAnsi" w:cstheme="minorHAnsi"/>
          </w:rPr>
          <w:t>https://jacobinmag.com/2015/03/space-industry-extraction-levine]/</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64725709" w14:textId="77777777" w:rsidR="001868E1" w:rsidRPr="004B39CE" w:rsidRDefault="001868E1" w:rsidP="001868E1">
      <w:pPr>
        <w:rPr>
          <w:rFonts w:asciiTheme="minorHAnsi" w:hAnsiTheme="minorHAnsi" w:cstheme="minorHAnsi"/>
          <w:u w:val="single"/>
        </w:rPr>
      </w:pPr>
      <w:r w:rsidRPr="00B64E25">
        <w:rPr>
          <w:rFonts w:asciiTheme="minorHAnsi" w:hAnsiTheme="minorHAnsi" w:cstheme="minorHAnsi"/>
          <w:u w:val="single"/>
        </w:rPr>
        <w:t>The privatization of the Milky Way has begun.</w:t>
      </w:r>
    </w:p>
    <w:p w14:paraId="1181F3CD"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Last summer, the bipartisan </w:t>
      </w:r>
      <w:hyperlink r:id="rId23" w:history="1">
        <w:r w:rsidRPr="004B39CE">
          <w:rPr>
            <w:rStyle w:val="Hyperlink"/>
            <w:rFonts w:asciiTheme="minorHAnsi" w:hAnsiTheme="minorHAnsi" w:cstheme="minorHAnsi"/>
            <w:highlight w:val="cyan"/>
          </w:rPr>
          <w:t>ASTEROIDS Act</w:t>
        </w:r>
      </w:hyperlink>
      <w:r w:rsidRPr="004B39CE">
        <w:rPr>
          <w:rFonts w:asciiTheme="minorHAnsi" w:hAnsiTheme="minorHAnsi" w:cstheme="minorHAnsi"/>
          <w:sz w:val="16"/>
        </w:rPr>
        <w:t xml:space="preserve"> was introduced in Congress. The legislation’s </w:t>
      </w:r>
      <w:r w:rsidRPr="004B39CE">
        <w:rPr>
          <w:rFonts w:asciiTheme="minorHAnsi" w:hAnsiTheme="minorHAnsi" w:cstheme="minorHAnsi"/>
          <w:u w:val="single"/>
        </w:rPr>
        <w:t xml:space="preserve">aim is to </w:t>
      </w:r>
      <w:r w:rsidRPr="004B39CE">
        <w:rPr>
          <w:rFonts w:asciiTheme="minorHAnsi" w:hAnsiTheme="minorHAnsi" w:cstheme="minorHAnsi"/>
          <w:highlight w:val="cyan"/>
          <w:u w:val="single"/>
        </w:rPr>
        <w:t>grant</w:t>
      </w:r>
      <w:r w:rsidRPr="004B39CE">
        <w:rPr>
          <w:rFonts w:asciiTheme="minorHAnsi" w:hAnsiTheme="minorHAnsi" w:cstheme="minorHAnsi"/>
          <w:u w:val="single"/>
        </w:rPr>
        <w:t xml:space="preserve"> US </w:t>
      </w:r>
      <w:r w:rsidRPr="004B39CE">
        <w:rPr>
          <w:rFonts w:asciiTheme="minorHAnsi" w:hAnsiTheme="minorHAnsi" w:cstheme="minorHAnsi"/>
          <w:highlight w:val="cyan"/>
          <w:u w:val="single"/>
        </w:rPr>
        <w:t>corporations</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property rights over any</w:t>
      </w:r>
      <w:r w:rsidRPr="004B39CE">
        <w:rPr>
          <w:rFonts w:asciiTheme="minorHAnsi" w:hAnsiTheme="minorHAnsi" w:cstheme="minorHAnsi"/>
          <w:u w:val="single"/>
        </w:rPr>
        <w:t xml:space="preserve"> natural </w:t>
      </w:r>
      <w:r w:rsidRPr="004B39CE">
        <w:rPr>
          <w:rFonts w:asciiTheme="minorHAnsi" w:hAnsiTheme="minorHAnsi" w:cstheme="minorHAnsi"/>
          <w:highlight w:val="cyan"/>
          <w:u w:val="single"/>
        </w:rPr>
        <w:t>resources</w:t>
      </w:r>
      <w:r w:rsidRPr="004B39CE">
        <w:rPr>
          <w:rFonts w:asciiTheme="minorHAnsi" w:hAnsiTheme="minorHAnsi" w:cstheme="minorHAnsi"/>
          <w:sz w:val="16"/>
        </w:rPr>
        <w:t xml:space="preserve"> — like the platinum-group metals used in electronics — </w:t>
      </w:r>
      <w:r w:rsidRPr="004B39CE">
        <w:rPr>
          <w:rFonts w:asciiTheme="minorHAnsi" w:hAnsiTheme="minorHAnsi" w:cstheme="minorHAnsi"/>
          <w:u w:val="single"/>
        </w:rPr>
        <w:t xml:space="preserve">that they extract </w:t>
      </w:r>
      <w:r w:rsidRPr="004B39CE">
        <w:rPr>
          <w:rFonts w:asciiTheme="minorHAnsi" w:hAnsiTheme="minorHAnsi" w:cstheme="minorHAnsi"/>
          <w:highlight w:val="cyan"/>
          <w:u w:val="single"/>
        </w:rPr>
        <w:t>from asteroids.</w:t>
      </w:r>
    </w:p>
    <w:p w14:paraId="4172B8CB"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Whether and how we should go to space are not profound philosophical questions, at least not primarily. </w:t>
      </w:r>
      <w:r w:rsidRPr="004B39CE">
        <w:rPr>
          <w:rStyle w:val="StyleUnderline"/>
          <w:rFonts w:asciiTheme="minorHAnsi" w:hAnsiTheme="minorHAnsi" w:cstheme="minorHAnsi"/>
        </w:rPr>
        <w:t>What’s at stake is</w:t>
      </w:r>
      <w:r w:rsidRPr="004B39CE">
        <w:rPr>
          <w:rFonts w:asciiTheme="minorHAnsi" w:hAnsiTheme="minorHAnsi" w:cstheme="minorHAnsi"/>
          <w:sz w:val="16"/>
        </w:rPr>
        <w:t xml:space="preserve"> not just the “stature of man,” as Hannah Arendt </w:t>
      </w:r>
      <w:hyperlink r:id="rId24" w:history="1">
        <w:r w:rsidRPr="004B39CE">
          <w:rPr>
            <w:rStyle w:val="Hyperlink"/>
            <w:rFonts w:asciiTheme="minorHAnsi" w:hAnsiTheme="minorHAnsi" w:cstheme="minorHAnsi"/>
            <w:sz w:val="16"/>
          </w:rPr>
          <w:t>put it</w:t>
        </w:r>
      </w:hyperlink>
      <w:r w:rsidRPr="004B39CE">
        <w:rPr>
          <w:rFonts w:asciiTheme="minorHAnsi" w:hAnsiTheme="minorHAnsi" w:cstheme="minorHAnsi"/>
          <w:sz w:val="16"/>
        </w:rPr>
        <w:t xml:space="preserve">, but </w:t>
      </w:r>
      <w:r w:rsidRPr="004B39CE">
        <w:rPr>
          <w:rStyle w:val="StyleUnderline"/>
          <w:rFonts w:asciiTheme="minorHAnsi" w:hAnsiTheme="minorHAnsi" w:cstheme="minorHAnsi"/>
        </w:rPr>
        <w:t>a political-economic struggle over the future</w:t>
      </w:r>
      <w:r w:rsidRPr="004B39CE">
        <w:rPr>
          <w:rFonts w:asciiTheme="minorHAnsi" w:hAnsiTheme="minorHAnsi" w:cstheme="minorHAnsi"/>
          <w:sz w:val="16"/>
        </w:rPr>
        <w:t xml:space="preserve"> </w:t>
      </w:r>
      <w:r w:rsidRPr="004B39CE">
        <w:rPr>
          <w:rFonts w:asciiTheme="minorHAnsi" w:hAnsiTheme="minorHAnsi" w:cstheme="minorHAnsi"/>
          <w:u w:val="single"/>
        </w:rPr>
        <w:t>of the celestial commons, which</w:t>
      </w:r>
      <w:r w:rsidRPr="004B39CE">
        <w:rPr>
          <w:rFonts w:asciiTheme="minorHAnsi" w:hAnsiTheme="minorHAnsi" w:cstheme="minorHAnsi"/>
          <w:sz w:val="16"/>
        </w:rPr>
        <w:t xml:space="preserve"> could </w:t>
      </w:r>
      <w:r w:rsidRPr="004B39CE">
        <w:rPr>
          <w:rFonts w:asciiTheme="minorHAnsi" w:hAnsiTheme="minorHAnsi" w:cstheme="minorHAnsi"/>
          <w:u w:val="single"/>
        </w:rPr>
        <w:t>result in</w:t>
      </w:r>
      <w:r w:rsidRPr="004B39CE">
        <w:rPr>
          <w:rStyle w:val="StyleUnderline"/>
          <w:rFonts w:asciiTheme="minorHAnsi" w:hAnsiTheme="minorHAnsi" w:cstheme="minorHAnsi"/>
        </w:rPr>
        <w:t xml:space="preserve"> </w:t>
      </w:r>
      <w:r w:rsidRPr="004B39CE">
        <w:rPr>
          <w:rFonts w:asciiTheme="minorHAnsi" w:hAnsiTheme="minorHAnsi" w:cstheme="minorHAnsi"/>
          <w:u w:val="single"/>
        </w:rPr>
        <w:t>a</w:t>
      </w:r>
      <w:r w:rsidRPr="004B39CE">
        <w:rPr>
          <w:rStyle w:val="StyleUnderline"/>
          <w:rFonts w:asciiTheme="minorHAnsi" w:hAnsiTheme="minorHAnsi" w:cstheme="minorHAnsi"/>
        </w:rPr>
        <w:t xml:space="preserve"> dramatic</w:t>
      </w:r>
      <w:r w:rsidRPr="004B39CE">
        <w:rPr>
          <w:rFonts w:asciiTheme="minorHAnsi" w:hAnsiTheme="minorHAnsi" w:cstheme="minorHAnsi"/>
          <w:u w:val="single"/>
        </w:rPr>
        <w:t xml:space="preserve"> intensification of inequality</w:t>
      </w:r>
      <w:r w:rsidRPr="004B39CE">
        <w:rPr>
          <w:rFonts w:asciiTheme="minorHAnsi" w:hAnsiTheme="minorHAnsi" w:cstheme="minorHAnsi"/>
          <w:sz w:val="16"/>
        </w:rPr>
        <w:t xml:space="preserve"> — or a small step for humankind toward a more egalitarian state of affairs on our current planet.</w:t>
      </w:r>
    </w:p>
    <w:p w14:paraId="69281BDC"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 xml:space="preserve">We might also question whether </w:t>
      </w:r>
      <w:r w:rsidRPr="004B39CE">
        <w:rPr>
          <w:rFonts w:asciiTheme="minorHAnsi" w:hAnsiTheme="minorHAnsi" w:cstheme="minorHAnsi"/>
          <w:u w:val="single"/>
        </w:rPr>
        <w:t>mining asteroids would be detrimental to our current planet’s environment in the medium term</w:t>
      </w:r>
      <w:r w:rsidRPr="004B39CE">
        <w:rPr>
          <w:rFonts w:asciiTheme="minorHAnsi" w:hAnsiTheme="minorHAnsi" w:cstheme="minorHAnsi"/>
          <w:sz w:val="16"/>
        </w:rPr>
        <w:t xml:space="preserve">. </w:t>
      </w:r>
      <w:r w:rsidRPr="004B39CE">
        <w:rPr>
          <w:rFonts w:asciiTheme="minorHAnsi" w:hAnsiTheme="minorHAnsi" w:cstheme="minorHAnsi"/>
          <w:u w:val="single"/>
        </w:rPr>
        <w:t xml:space="preserve">If we don’t find a renewable way to blast off into outer space, </w:t>
      </w:r>
      <w:r w:rsidRPr="004B39CE">
        <w:rPr>
          <w:rFonts w:asciiTheme="minorHAnsi" w:hAnsiTheme="minorHAnsi" w:cstheme="minorHAnsi"/>
          <w:highlight w:val="cyan"/>
          <w:u w:val="single"/>
        </w:rPr>
        <w:t>the exploitation of these resources</w:t>
      </w:r>
      <w:r w:rsidRPr="004B39CE">
        <w:rPr>
          <w:rFonts w:asciiTheme="minorHAnsi" w:hAnsiTheme="minorHAnsi" w:cstheme="minorHAnsi"/>
          <w:u w:val="single"/>
        </w:rPr>
        <w:t xml:space="preserve"> could </w:t>
      </w:r>
      <w:r w:rsidRPr="004B39CE">
        <w:rPr>
          <w:rFonts w:asciiTheme="minorHAnsi" w:hAnsiTheme="minorHAnsi" w:cstheme="minorHAnsi"/>
          <w:highlight w:val="cyan"/>
          <w:u w:val="single"/>
        </w:rPr>
        <w:t>lead to an intensification of</w:t>
      </w:r>
      <w:r w:rsidRPr="004B39CE">
        <w:rPr>
          <w:rFonts w:asciiTheme="minorHAnsi" w:hAnsiTheme="minorHAnsi" w:cstheme="minorHAnsi"/>
          <w:u w:val="single"/>
        </w:rPr>
        <w:t>,</w:t>
      </w:r>
      <w:r w:rsidRPr="004B39CE">
        <w:rPr>
          <w:rFonts w:asciiTheme="minorHAnsi" w:hAnsiTheme="minorHAnsi" w:cstheme="minorHAnsi"/>
          <w:sz w:val="16"/>
        </w:rPr>
        <w:t xml:space="preserve"> not a move away from, </w:t>
      </w:r>
      <w:r w:rsidRPr="004B39CE">
        <w:rPr>
          <w:rFonts w:asciiTheme="minorHAnsi" w:hAnsiTheme="minorHAnsi" w:cstheme="minorHAnsi"/>
          <w:highlight w:val="cyan"/>
          <w:u w:val="single"/>
        </w:rPr>
        <w:t>the fossil-fuel economy.</w:t>
      </w:r>
    </w:p>
    <w:p w14:paraId="42C1B824" w14:textId="77777777" w:rsidR="001868E1" w:rsidRPr="004B39CE" w:rsidRDefault="001868E1" w:rsidP="001868E1">
      <w:pPr>
        <w:rPr>
          <w:rFonts w:asciiTheme="minorHAnsi" w:hAnsiTheme="minorHAnsi" w:cstheme="minorHAnsi"/>
          <w:sz w:val="16"/>
        </w:rPr>
      </w:pPr>
      <w:r w:rsidRPr="004B39CE">
        <w:rPr>
          <w:rFonts w:asciiTheme="minorHAnsi" w:hAnsiTheme="minorHAnsi" w:cstheme="minorHAnsi"/>
          <w:sz w:val="16"/>
        </w:rPr>
        <w:t xml:space="preserve">If </w:t>
      </w:r>
      <w:r w:rsidRPr="004B39CE">
        <w:rPr>
          <w:rFonts w:asciiTheme="minorHAnsi" w:hAnsiTheme="minorHAnsi" w:cstheme="minorHAnsi"/>
          <w:highlight w:val="cyan"/>
          <w:u w:val="single"/>
        </w:rPr>
        <w:t>the environmental impact</w:t>
      </w:r>
      <w:r w:rsidRPr="004B39CE">
        <w:rPr>
          <w:rFonts w:asciiTheme="minorHAnsi" w:hAnsiTheme="minorHAnsi" w:cstheme="minorHAnsi"/>
          <w:u w:val="single"/>
        </w:rPr>
        <w:t xml:space="preserve"> of space mining </w:t>
      </w:r>
      <w:r w:rsidRPr="004B39CE">
        <w:rPr>
          <w:rFonts w:asciiTheme="minorHAnsi" w:hAnsiTheme="minorHAnsi" w:cstheme="minorHAnsi"/>
          <w:highlight w:val="cyan"/>
          <w:u w:val="single"/>
        </w:rPr>
        <w:t>turns out to be large</w:t>
      </w:r>
      <w:r w:rsidRPr="004B39CE">
        <w:rPr>
          <w:rFonts w:asciiTheme="minorHAnsi" w:hAnsiTheme="minorHAnsi" w:cstheme="minorHAnsi"/>
          <w:sz w:val="16"/>
        </w:rPr>
        <w:t xml:space="preserve">, it would be </w:t>
      </w:r>
      <w:r w:rsidRPr="004B39CE">
        <w:rPr>
          <w:rFonts w:asciiTheme="minorHAnsi" w:hAnsiTheme="minorHAnsi" w:cstheme="minorHAnsi"/>
          <w:highlight w:val="cyan"/>
          <w:u w:val="single"/>
        </w:rPr>
        <w:t>analogous to fracking</w:t>
      </w:r>
      <w:r w:rsidRPr="004B39CE">
        <w:rPr>
          <w:rFonts w:asciiTheme="minorHAnsi" w:hAnsiTheme="minorHAnsi" w:cstheme="minorHAnsi"/>
          <w:sz w:val="16"/>
        </w:rPr>
        <w:t xml:space="preserve"> — a technological development that gives us access to new resources, but </w:t>
      </w:r>
      <w:r w:rsidRPr="004B39CE">
        <w:rPr>
          <w:rFonts w:asciiTheme="minorHAnsi" w:hAnsiTheme="minorHAnsi" w:cstheme="minorHAnsi"/>
          <w:highlight w:val="cyan"/>
          <w:u w:val="single"/>
        </w:rPr>
        <w:t>with devastating ecological side effects</w:t>
      </w:r>
      <w:r w:rsidRPr="004B39CE">
        <w:rPr>
          <w:rFonts w:asciiTheme="minorHAnsi" w:hAnsiTheme="minorHAnsi" w:cstheme="minorHAnsi"/>
          <w:sz w:val="16"/>
        </w:rPr>
        <w:t xml:space="preserve"> — </w:t>
      </w:r>
      <w:r w:rsidRPr="004B39CE">
        <w:rPr>
          <w:rFonts w:asciiTheme="minorHAnsi" w:hAnsiTheme="minorHAnsi" w:cstheme="minorHAnsi"/>
          <w:u w:val="single"/>
        </w:rPr>
        <w:t>and ought to be opposed on similar grounds</w:t>
      </w:r>
      <w:r w:rsidRPr="004B39CE">
        <w:rPr>
          <w:rFonts w:asciiTheme="minorHAnsi" w:hAnsiTheme="minorHAnsi" w:cstheme="minorHAnsi"/>
          <w:sz w:val="16"/>
        </w:rPr>
        <w:t>. On the other hand, some speculate that mining the Moon’s Helium-3 reserves, for example, could provide an abundant </w:t>
      </w:r>
      <w:hyperlink r:id="rId25" w:history="1">
        <w:r w:rsidRPr="004B39CE">
          <w:rPr>
            <w:rStyle w:val="Hyperlink"/>
            <w:rFonts w:asciiTheme="minorHAnsi" w:hAnsiTheme="minorHAnsi" w:cstheme="minorHAnsi"/>
            <w:sz w:val="16"/>
          </w:rPr>
          <w:t>source of clean energy</w:t>
        </w:r>
      </w:hyperlink>
      <w:r w:rsidRPr="004B39CE">
        <w:rPr>
          <w:rFonts w:asciiTheme="minorHAnsi" w:hAnsiTheme="minorHAnsi" w:cstheme="minorHAnsi"/>
          <w:sz w:val="16"/>
        </w:rPr>
        <w:t>. The terrestrial environmental impact of space activity remains an open question that must be explored before we stake our hopes on the economic development of outer space.</w:t>
      </w:r>
    </w:p>
    <w:p w14:paraId="1CC2022A"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 xml:space="preserve">Philosophers have suggested that we might have ethical duties to preserve the “natural” states of celestial bodies. Others fear that our activities might unknowingly wipe out alien microbial life. </w:t>
      </w:r>
      <w:r w:rsidRPr="004B39CE">
        <w:rPr>
          <w:rFonts w:asciiTheme="minorHAnsi" w:hAnsiTheme="minorHAnsi" w:cstheme="minorHAnsi"/>
          <w:highlight w:val="cyan"/>
          <w:u w:val="single"/>
        </w:rPr>
        <w:t xml:space="preserve">We should remain sensitive to the </w:t>
      </w:r>
      <w:r w:rsidRPr="004B39CE">
        <w:rPr>
          <w:rFonts w:asciiTheme="minorHAnsi" w:hAnsiTheme="minorHAnsi" w:cstheme="minorHAnsi"/>
          <w:u w:val="single"/>
        </w:rPr>
        <w:t xml:space="preserve">aesthetic and cultural value of outer space, as well as the </w:t>
      </w:r>
      <w:r w:rsidRPr="004B39CE">
        <w:rPr>
          <w:rFonts w:asciiTheme="minorHAnsi" w:hAnsiTheme="minorHAnsi" w:cstheme="minorHAnsi"/>
          <w:highlight w:val="cyan"/>
          <w:u w:val="single"/>
        </w:rPr>
        <w:t>potential for extinction and the exhaustion of resources misleadingly proclaimed to be limitless.</w:t>
      </w:r>
    </w:p>
    <w:p w14:paraId="59D9CADD"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 xml:space="preserve">Of course, </w:t>
      </w:r>
      <w:r w:rsidRPr="004B39CE">
        <w:rPr>
          <w:rFonts w:asciiTheme="minorHAnsi" w:hAnsiTheme="minorHAnsi" w:cstheme="minorHAnsi"/>
          <w:u w:val="single"/>
        </w:rPr>
        <w:t>there’s nothing inevitable about the benefits of productivity gains being distributed widely, as we’ve seen in the United States over the past forty years.</w:t>
      </w:r>
      <w:r w:rsidRPr="004B39CE">
        <w:rPr>
          <w:rFonts w:asciiTheme="minorHAnsi" w:hAnsiTheme="minorHAnsi" w:cstheme="minorHAnsi"/>
          <w:sz w:val="16"/>
        </w:rPr>
        <w:t xml:space="preserve"> This is a problem not limited to space, and </w:t>
      </w:r>
      <w:r w:rsidRPr="004B39CE">
        <w:rPr>
          <w:rFonts w:asciiTheme="minorHAnsi" w:hAnsiTheme="minorHAnsi" w:cstheme="minorHAnsi"/>
          <w:u w:val="single"/>
        </w:rPr>
        <w:t>the myth of the “final frontier” must not distract us from the already existing problems of wealth and income distribution on Earth.</w:t>
      </w:r>
    </w:p>
    <w:p w14:paraId="134876AD" w14:textId="77777777" w:rsidR="001868E1" w:rsidRPr="004B39CE" w:rsidRDefault="001868E1" w:rsidP="001868E1">
      <w:pPr>
        <w:pStyle w:val="Heading4"/>
        <w:rPr>
          <w:rFonts w:asciiTheme="minorHAnsi" w:hAnsiTheme="minorHAnsi" w:cstheme="minorHAnsi"/>
        </w:rPr>
      </w:pPr>
      <w:bookmarkStart w:id="0" w:name="_Hlk65274632"/>
      <w:r w:rsidRPr="004B39CE">
        <w:rPr>
          <w:rFonts w:asciiTheme="minorHAnsi" w:hAnsiTheme="minorHAnsi" w:cstheme="minorHAnsi"/>
        </w:rPr>
        <w:t>And best scientific models prove climate change causes extinction.</w:t>
      </w:r>
    </w:p>
    <w:p w14:paraId="5DFD7E06" w14:textId="77777777" w:rsidR="001868E1" w:rsidRPr="004B39CE" w:rsidRDefault="001868E1" w:rsidP="001868E1">
      <w:pPr>
        <w:rPr>
          <w:rFonts w:asciiTheme="minorHAnsi" w:hAnsiTheme="minorHAnsi" w:cstheme="minorHAnsi"/>
        </w:rPr>
      </w:pPr>
      <w:proofErr w:type="spellStart"/>
      <w:r w:rsidRPr="004B39CE">
        <w:rPr>
          <w:rStyle w:val="Style13ptBold"/>
          <w:rFonts w:asciiTheme="minorHAnsi" w:hAnsiTheme="minorHAnsi" w:cstheme="minorHAnsi"/>
        </w:rPr>
        <w:t>Strona</w:t>
      </w:r>
      <w:proofErr w:type="spellEnd"/>
      <w:r w:rsidRPr="004B39CE">
        <w:rPr>
          <w:rStyle w:val="Style13ptBold"/>
          <w:rFonts w:asciiTheme="minorHAnsi" w:hAnsiTheme="minorHAnsi" w:cstheme="minorHAnsi"/>
        </w:rPr>
        <w:t xml:space="preserve"> 18</w:t>
      </w:r>
      <w:r w:rsidRPr="004B39CE">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60D88857" w14:textId="77777777" w:rsidR="001868E1" w:rsidRPr="004B39CE" w:rsidRDefault="001868E1" w:rsidP="001868E1">
      <w:pPr>
        <w:rPr>
          <w:rFonts w:asciiTheme="minorHAnsi" w:hAnsiTheme="minorHAnsi" w:cstheme="minorHAnsi"/>
          <w:sz w:val="12"/>
        </w:rPr>
      </w:pPr>
      <w:r w:rsidRPr="004B39CE">
        <w:rPr>
          <w:rFonts w:asciiTheme="minorHAnsi" w:hAnsiTheme="minorHAnsi" w:cstheme="minorHAnsi"/>
          <w:sz w:val="12"/>
        </w:rPr>
        <w:t xml:space="preserve">New </w:t>
      </w:r>
      <w:r w:rsidRPr="004B39CE">
        <w:rPr>
          <w:rFonts w:asciiTheme="minorHAnsi" w:hAnsiTheme="minorHAnsi" w:cstheme="minorHAnsi"/>
          <w:u w:val="single"/>
        </w:rPr>
        <w:t xml:space="preserve">research reveals the </w:t>
      </w:r>
      <w:r w:rsidRPr="004B39CE">
        <w:rPr>
          <w:rFonts w:asciiTheme="minorHAnsi" w:hAnsiTheme="minorHAnsi" w:cstheme="minorHAnsi"/>
          <w:highlight w:val="cyan"/>
          <w:u w:val="single"/>
        </w:rPr>
        <w:t xml:space="preserve">extinction of </w:t>
      </w:r>
      <w:r w:rsidRPr="004B39CE">
        <w:rPr>
          <w:rFonts w:asciiTheme="minorHAnsi" w:hAnsiTheme="minorHAnsi" w:cstheme="minorHAnsi"/>
          <w:u w:val="single"/>
        </w:rPr>
        <w:t xml:space="preserve">plant or animal </w:t>
      </w:r>
      <w:r w:rsidRPr="004B39CE">
        <w:rPr>
          <w:rFonts w:asciiTheme="minorHAnsi" w:hAnsiTheme="minorHAnsi" w:cstheme="minorHAnsi"/>
          <w:highlight w:val="cyan"/>
          <w:u w:val="single"/>
        </w:rPr>
        <w:t>species from</w:t>
      </w:r>
      <w:r w:rsidRPr="004B39CE">
        <w:rPr>
          <w:rFonts w:asciiTheme="minorHAnsi" w:hAnsiTheme="minorHAnsi" w:cstheme="minorHAnsi"/>
          <w:sz w:val="12"/>
        </w:rPr>
        <w:t xml:space="preserve"> </w:t>
      </w:r>
      <w:r w:rsidRPr="004B39CE">
        <w:rPr>
          <w:rFonts w:asciiTheme="minorHAnsi" w:hAnsiTheme="minorHAnsi" w:cstheme="minorHAnsi"/>
          <w:u w:val="single"/>
        </w:rPr>
        <w:t xml:space="preserve">extreme </w:t>
      </w:r>
      <w:r w:rsidRPr="004B39CE">
        <w:rPr>
          <w:rFonts w:asciiTheme="minorHAnsi" w:hAnsiTheme="minorHAnsi" w:cstheme="minorHAnsi"/>
          <w:highlight w:val="cyan"/>
          <w:u w:val="single"/>
        </w:rPr>
        <w:t>environmental change</w:t>
      </w:r>
      <w:r w:rsidRPr="004B39CE">
        <w:rPr>
          <w:rFonts w:asciiTheme="minorHAnsi" w:hAnsiTheme="minorHAnsi" w:cstheme="minorHAnsi"/>
          <w:u w:val="single"/>
        </w:rPr>
        <w:t xml:space="preserve"> increases the risk of an </w:t>
      </w:r>
      <w:r w:rsidRPr="004B39CE">
        <w:rPr>
          <w:rFonts w:asciiTheme="minorHAnsi" w:hAnsiTheme="minorHAnsi" w:cstheme="minorHAnsi"/>
          <w:highlight w:val="cyan"/>
          <w:u w:val="single"/>
        </w:rPr>
        <w:t xml:space="preserve">[leads </w:t>
      </w:r>
      <w:proofErr w:type="gramStart"/>
      <w:r w:rsidRPr="004B39CE">
        <w:rPr>
          <w:rFonts w:asciiTheme="minorHAnsi" w:hAnsiTheme="minorHAnsi" w:cstheme="minorHAnsi"/>
          <w:highlight w:val="cyan"/>
          <w:u w:val="single"/>
        </w:rPr>
        <w:t xml:space="preserve">to]  </w:t>
      </w:r>
      <w:r w:rsidRPr="004B39CE">
        <w:rPr>
          <w:rFonts w:asciiTheme="minorHAnsi" w:hAnsiTheme="minorHAnsi" w:cstheme="minorHAnsi"/>
          <w:u w:val="single"/>
        </w:rPr>
        <w:t>'</w:t>
      </w:r>
      <w:proofErr w:type="gramEnd"/>
      <w:r w:rsidRPr="004B39CE">
        <w:rPr>
          <w:rFonts w:asciiTheme="minorHAnsi" w:hAnsiTheme="minorHAnsi" w:cstheme="minorHAnsi"/>
          <w:u w:val="single"/>
        </w:rPr>
        <w:t xml:space="preserve">extinction </w:t>
      </w:r>
      <w:r w:rsidRPr="004B39CE">
        <w:rPr>
          <w:rFonts w:asciiTheme="minorHAnsi" w:hAnsiTheme="minorHAnsi" w:cstheme="minorHAnsi"/>
          <w:highlight w:val="cyan"/>
          <w:u w:val="single"/>
        </w:rPr>
        <w:t xml:space="preserve">domino effect' that </w:t>
      </w:r>
      <w:r w:rsidRPr="004B39CE">
        <w:rPr>
          <w:rFonts w:asciiTheme="minorHAnsi" w:hAnsiTheme="minorHAnsi" w:cstheme="minorHAnsi"/>
          <w:u w:val="single"/>
        </w:rPr>
        <w:t xml:space="preserve">could </w:t>
      </w:r>
      <w:r w:rsidRPr="004B39CE">
        <w:rPr>
          <w:rFonts w:asciiTheme="minorHAnsi" w:hAnsiTheme="minorHAnsi" w:cstheme="minorHAnsi"/>
          <w:highlight w:val="cyan"/>
          <w:u w:val="single"/>
        </w:rPr>
        <w:t>annihilate all life on Earth</w:t>
      </w:r>
      <w:r w:rsidRPr="004B39CE">
        <w:rPr>
          <w:rFonts w:asciiTheme="minorHAnsi" w:hAnsiTheme="minorHAnsi" w:cstheme="minorHAnsi"/>
          <w:sz w:val="12"/>
        </w:rPr>
        <w:t xml:space="preserve">. This would be the worst-case scenario of what </w:t>
      </w:r>
      <w:proofErr w:type="gramStart"/>
      <w:r w:rsidRPr="004B39CE">
        <w:rPr>
          <w:rFonts w:asciiTheme="minorHAnsi" w:hAnsiTheme="minorHAnsi" w:cstheme="minorHAnsi"/>
          <w:sz w:val="12"/>
        </w:rPr>
        <w:t>scientists</w:t>
      </w:r>
      <w:proofErr w:type="gramEnd"/>
      <w:r w:rsidRPr="004B39CE">
        <w:rPr>
          <w:rFonts w:asciiTheme="minorHAnsi" w:hAnsiTheme="minorHAnsi" w:cstheme="minorHAnsi"/>
          <w:sz w:val="12"/>
        </w:rPr>
        <w:t xml:space="preserve"> call 'co-extinctions', </w:t>
      </w:r>
      <w:r w:rsidRPr="004B39CE">
        <w:rPr>
          <w:rFonts w:asciiTheme="minorHAnsi" w:hAnsiTheme="minorHAnsi" w:cstheme="minorHAnsi"/>
          <w:u w:val="single"/>
        </w:rPr>
        <w:t>where an organism dies out because it depends on another doomed species,</w:t>
      </w:r>
      <w:r w:rsidRPr="004B39CE">
        <w:rPr>
          <w:rFonts w:asciiTheme="minorHAnsi" w:hAnsiTheme="minorHAnsi" w:cstheme="minorHAnsi"/>
          <w:sz w:val="12"/>
        </w:rPr>
        <w:t xml:space="preserve"> with the findings published today in the journal Scientific Reports. Think of a plant's flower pollinated by only one species of bee -- </w:t>
      </w:r>
      <w:r w:rsidRPr="004B39CE">
        <w:rPr>
          <w:rFonts w:asciiTheme="minorHAnsi" w:hAnsiTheme="minorHAnsi" w:cstheme="minorHAnsi"/>
          <w:u w:val="single"/>
        </w:rPr>
        <w:t>if the bee becomes extinct, so too will the plant eventually.</w:t>
      </w:r>
      <w:r w:rsidRPr="004B39CE">
        <w:rPr>
          <w:rFonts w:asciiTheme="minorHAnsi" w:hAnsiTheme="minorHAnsi" w:cstheme="minorHAnsi"/>
          <w:sz w:val="12"/>
        </w:rPr>
        <w:t xml:space="preserve"> "Even the most resilient species will inevitably fall victim to the synergies among extinction drivers as extreme stresses drive ecosystems to collapse." says lead author Dr Giovanni </w:t>
      </w:r>
      <w:proofErr w:type="spellStart"/>
      <w:r w:rsidRPr="004B39CE">
        <w:rPr>
          <w:rFonts w:asciiTheme="minorHAnsi" w:hAnsiTheme="minorHAnsi" w:cstheme="minorHAnsi"/>
          <w:sz w:val="12"/>
        </w:rPr>
        <w:t>Strona</w:t>
      </w:r>
      <w:proofErr w:type="spellEnd"/>
      <w:r w:rsidRPr="004B39CE">
        <w:rPr>
          <w:rFonts w:asciiTheme="minorHAnsi" w:hAnsiTheme="minorHAnsi" w:cstheme="minorHAnsi"/>
          <w:sz w:val="12"/>
        </w:rPr>
        <w:t xml:space="preserve"> of the European Commission's Joint Research Centre based in </w:t>
      </w:r>
      <w:proofErr w:type="spellStart"/>
      <w:r w:rsidRPr="004B39CE">
        <w:rPr>
          <w:rFonts w:asciiTheme="minorHAnsi" w:hAnsiTheme="minorHAnsi" w:cstheme="minorHAnsi"/>
          <w:sz w:val="12"/>
        </w:rPr>
        <w:t>Ispra</w:t>
      </w:r>
      <w:proofErr w:type="spellEnd"/>
      <w:r w:rsidRPr="004B39CE">
        <w:rPr>
          <w:rFonts w:asciiTheme="minorHAnsi" w:hAnsiTheme="minorHAnsi" w:cstheme="minorHAnsi"/>
          <w:sz w:val="12"/>
        </w:rPr>
        <w:t xml:space="preserve"> in northern Italy. </w:t>
      </w:r>
      <w:r w:rsidRPr="004B39CE">
        <w:rPr>
          <w:rFonts w:asciiTheme="minorHAnsi" w:hAnsiTheme="minorHAnsi" w:cstheme="minorHAnsi"/>
          <w:highlight w:val="cyan"/>
          <w:u w:val="single"/>
        </w:rPr>
        <w:t xml:space="preserve">Researchers </w:t>
      </w:r>
      <w:r w:rsidRPr="00B64E25">
        <w:rPr>
          <w:rFonts w:asciiTheme="minorHAnsi" w:hAnsiTheme="minorHAnsi" w:cstheme="minorHAnsi"/>
          <w:u w:val="single"/>
        </w:rPr>
        <w:t>from I</w:t>
      </w:r>
      <w:r w:rsidRPr="004B39CE">
        <w:rPr>
          <w:rFonts w:asciiTheme="minorHAnsi" w:hAnsiTheme="minorHAnsi" w:cstheme="minorHAnsi"/>
          <w:u w:val="single"/>
        </w:rPr>
        <w:t xml:space="preserve">taly and Australia </w:t>
      </w:r>
      <w:r w:rsidRPr="004B39CE">
        <w:rPr>
          <w:rFonts w:asciiTheme="minorHAnsi" w:hAnsiTheme="minorHAnsi" w:cstheme="minorHAnsi"/>
          <w:highlight w:val="cyan"/>
          <w:u w:val="single"/>
        </w:rPr>
        <w:t xml:space="preserve">simulated 2,000 </w:t>
      </w:r>
      <w:r w:rsidRPr="004B39CE">
        <w:rPr>
          <w:rFonts w:asciiTheme="minorHAnsi" w:hAnsiTheme="minorHAnsi" w:cstheme="minorHAnsi"/>
          <w:u w:val="single"/>
        </w:rPr>
        <w:t xml:space="preserve">'virtual </w:t>
      </w:r>
      <w:r w:rsidRPr="004B39CE">
        <w:rPr>
          <w:rFonts w:asciiTheme="minorHAnsi" w:hAnsiTheme="minorHAnsi" w:cstheme="minorHAnsi"/>
          <w:highlight w:val="cyan"/>
          <w:u w:val="single"/>
        </w:rPr>
        <w:t>earths</w:t>
      </w:r>
      <w:r w:rsidRPr="004B39CE">
        <w:rPr>
          <w:rFonts w:asciiTheme="minorHAnsi" w:hAnsiTheme="minorHAnsi" w:cstheme="minorHAnsi"/>
          <w:u w:val="single"/>
        </w:rPr>
        <w:t>'</w:t>
      </w:r>
      <w:r w:rsidRPr="004B39CE">
        <w:rPr>
          <w:rFonts w:asciiTheme="minorHAnsi" w:hAnsiTheme="minorHAnsi" w:cstheme="minorHAnsi"/>
          <w:sz w:val="12"/>
        </w:rPr>
        <w:t xml:space="preserve"> linking animal and plant species. </w:t>
      </w:r>
      <w:r w:rsidRPr="004B39CE">
        <w:rPr>
          <w:rFonts w:asciiTheme="minorHAnsi" w:hAnsiTheme="minorHAnsi" w:cstheme="minorHAnsi"/>
          <w:u w:val="single"/>
        </w:rPr>
        <w:t>Using sophisticated modelling</w:t>
      </w:r>
      <w:r w:rsidRPr="004B39CE">
        <w:rPr>
          <w:rFonts w:asciiTheme="minorHAnsi" w:hAnsiTheme="minorHAnsi" w:cstheme="minorHAnsi"/>
          <w:sz w:val="12"/>
        </w:rPr>
        <w:t xml:space="preserve">, they </w:t>
      </w:r>
      <w:r w:rsidRPr="004B39CE">
        <w:rPr>
          <w:rFonts w:asciiTheme="minorHAnsi" w:hAnsiTheme="minorHAnsi" w:cstheme="minorHAnsi"/>
          <w:highlight w:val="cyan"/>
          <w:u w:val="single"/>
        </w:rPr>
        <w:t>subjected</w:t>
      </w:r>
      <w:r w:rsidRPr="004B39CE">
        <w:rPr>
          <w:rFonts w:asciiTheme="minorHAnsi" w:hAnsiTheme="minorHAnsi" w:cstheme="minorHAnsi"/>
          <w:sz w:val="12"/>
        </w:rPr>
        <w:t xml:space="preserve"> the virtual </w:t>
      </w:r>
      <w:r w:rsidRPr="004B39CE">
        <w:rPr>
          <w:rFonts w:asciiTheme="minorHAnsi" w:hAnsiTheme="minorHAnsi" w:cstheme="minorHAnsi"/>
          <w:u w:val="single"/>
        </w:rPr>
        <w:t xml:space="preserve">earths </w:t>
      </w:r>
      <w:r w:rsidRPr="004B39CE">
        <w:rPr>
          <w:rFonts w:asciiTheme="minorHAnsi" w:hAnsiTheme="minorHAnsi" w:cstheme="minorHAnsi"/>
          <w:highlight w:val="cyan"/>
          <w:u w:val="single"/>
        </w:rPr>
        <w:t>to</w:t>
      </w:r>
      <w:r w:rsidRPr="004B39CE">
        <w:rPr>
          <w:rFonts w:asciiTheme="minorHAnsi" w:hAnsiTheme="minorHAnsi" w:cstheme="minorHAnsi"/>
          <w:u w:val="single"/>
        </w:rPr>
        <w:t xml:space="preserve"> catastrophic </w:t>
      </w:r>
      <w:r w:rsidRPr="004B39CE">
        <w:rPr>
          <w:rFonts w:asciiTheme="minorHAnsi" w:hAnsiTheme="minorHAnsi" w:cstheme="minorHAnsi"/>
          <w:highlight w:val="cyan"/>
          <w:u w:val="single"/>
        </w:rPr>
        <w:t>environmental changes that</w:t>
      </w:r>
      <w:r w:rsidRPr="004B39CE">
        <w:rPr>
          <w:rFonts w:asciiTheme="minorHAnsi" w:hAnsiTheme="minorHAnsi" w:cstheme="minorHAnsi"/>
          <w:u w:val="single"/>
        </w:rPr>
        <w:t xml:space="preserve"> ultimately </w:t>
      </w:r>
      <w:r w:rsidRPr="004B39CE">
        <w:rPr>
          <w:rFonts w:asciiTheme="minorHAnsi" w:hAnsiTheme="minorHAnsi" w:cstheme="minorHAnsi"/>
          <w:highlight w:val="cyan"/>
          <w:u w:val="single"/>
        </w:rPr>
        <w:t>annihilated all life.</w:t>
      </w:r>
      <w:r w:rsidRPr="004B39CE">
        <w:rPr>
          <w:rFonts w:asciiTheme="minorHAnsi" w:hAnsiTheme="minorHAnsi" w:cstheme="minorHAnsi"/>
          <w:sz w:val="12"/>
        </w:rPr>
        <w:t xml:space="preserve"> Examples of the kinds of catastrophes </w:t>
      </w:r>
      <w:r w:rsidRPr="004B39CE">
        <w:rPr>
          <w:rFonts w:asciiTheme="minorHAnsi" w:hAnsiTheme="minorHAnsi" w:cstheme="minorHAnsi"/>
          <w:highlight w:val="cyan"/>
          <w:u w:val="single"/>
        </w:rPr>
        <w:t>they simulated</w:t>
      </w:r>
      <w:r w:rsidRPr="004B39CE">
        <w:rPr>
          <w:rFonts w:asciiTheme="minorHAnsi" w:hAnsiTheme="minorHAnsi" w:cstheme="minorHAnsi"/>
          <w:sz w:val="12"/>
        </w:rPr>
        <w:t xml:space="preserve"> included runaway </w:t>
      </w:r>
      <w:r w:rsidRPr="004B39CE">
        <w:rPr>
          <w:rFonts w:asciiTheme="minorHAnsi" w:hAnsiTheme="minorHAnsi" w:cstheme="minorHAnsi"/>
          <w:highlight w:val="cyan"/>
          <w:u w:val="single"/>
        </w:rPr>
        <w:t>global warming</w:t>
      </w:r>
      <w:r w:rsidRPr="004B39CE">
        <w:rPr>
          <w:rFonts w:asciiTheme="minorHAnsi" w:hAnsiTheme="minorHAnsi" w:cstheme="minorHAnsi"/>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4B39CE">
        <w:rPr>
          <w:rFonts w:asciiTheme="minorHAnsi" w:hAnsiTheme="minorHAnsi" w:cstheme="minorHAnsi"/>
          <w:u w:val="single"/>
        </w:rPr>
        <w:t>because</w:t>
      </w:r>
      <w:r w:rsidRPr="004B39CE">
        <w:rPr>
          <w:rFonts w:asciiTheme="minorHAnsi" w:hAnsiTheme="minorHAnsi" w:cstheme="minorHAnsi"/>
          <w:sz w:val="12"/>
        </w:rPr>
        <w:t xml:space="preserve"> all </w:t>
      </w:r>
      <w:r w:rsidRPr="004B39CE">
        <w:rPr>
          <w:rFonts w:asciiTheme="minorHAnsi" w:hAnsiTheme="minorHAnsi" w:cstheme="minorHAnsi"/>
          <w:u w:val="single"/>
        </w:rPr>
        <w:t>species are connected</w:t>
      </w:r>
      <w:r w:rsidRPr="004B39CE">
        <w:rPr>
          <w:rFonts w:asciiTheme="minorHAnsi" w:hAnsiTheme="minorHAnsi" w:cstheme="minorHAnsi"/>
          <w:sz w:val="12"/>
        </w:rPr>
        <w:t xml:space="preserve"> in the web of life, our paper demonstrates that even </w:t>
      </w:r>
      <w:r w:rsidRPr="004B39CE">
        <w:rPr>
          <w:rFonts w:asciiTheme="minorHAnsi" w:hAnsiTheme="minorHAnsi" w:cstheme="minorHAnsi"/>
          <w:u w:val="single"/>
        </w:rPr>
        <w:t xml:space="preserve">the most </w:t>
      </w:r>
      <w:r w:rsidRPr="004B39CE">
        <w:rPr>
          <w:rFonts w:asciiTheme="minorHAnsi" w:hAnsiTheme="minorHAnsi" w:cstheme="minorHAnsi"/>
          <w:highlight w:val="cyan"/>
          <w:u w:val="single"/>
        </w:rPr>
        <w:t>tolerant species</w:t>
      </w:r>
      <w:r w:rsidRPr="004B39CE">
        <w:rPr>
          <w:rFonts w:asciiTheme="minorHAnsi" w:hAnsiTheme="minorHAnsi" w:cstheme="minorHAnsi"/>
          <w:sz w:val="12"/>
        </w:rPr>
        <w:t xml:space="preserve"> ultimately </w:t>
      </w:r>
      <w:r w:rsidRPr="004B39CE">
        <w:rPr>
          <w:rFonts w:asciiTheme="minorHAnsi" w:hAnsiTheme="minorHAnsi" w:cstheme="minorHAnsi"/>
          <w:highlight w:val="cyan"/>
          <w:u w:val="single"/>
        </w:rPr>
        <w:t>succumb to extinction when the less-tolerant species on which they depend disappear</w:t>
      </w:r>
      <w:r w:rsidRPr="004B39CE">
        <w:rPr>
          <w:rFonts w:asciiTheme="minorHAnsi" w:hAnsiTheme="minorHAnsi" w:cstheme="minorHAnsi"/>
          <w:u w:val="single"/>
        </w:rPr>
        <w:t>.</w:t>
      </w:r>
      <w:r w:rsidRPr="004B39CE">
        <w:rPr>
          <w:rFonts w:asciiTheme="minorHAnsi" w:hAnsiTheme="minorHAnsi" w:cstheme="minorHAnsi"/>
          <w:sz w:val="12"/>
        </w:rPr>
        <w:t xml:space="preserve">" "Failing to take into account these co-extinctions therefore </w:t>
      </w:r>
      <w:proofErr w:type="gramStart"/>
      <w:r w:rsidRPr="004B39CE">
        <w:rPr>
          <w:rFonts w:asciiTheme="minorHAnsi" w:hAnsiTheme="minorHAnsi" w:cstheme="minorHAnsi"/>
          <w:sz w:val="12"/>
        </w:rPr>
        <w:t>underestimates</w:t>
      </w:r>
      <w:proofErr w:type="gramEnd"/>
      <w:r w:rsidRPr="004B39CE">
        <w:rPr>
          <w:rFonts w:asciiTheme="minorHAnsi" w:hAnsiTheme="minorHAnsi" w:cstheme="minorHAnsi"/>
          <w:sz w:val="12"/>
        </w:rPr>
        <w:t xml:space="preserve"> the rate and magnitude of the loss of entire species from events like climate change by up to 10 times," says co-author Professor Bradshaw of Flinders University in South Australia Professor Bradshaw and Dr </w:t>
      </w:r>
      <w:proofErr w:type="spellStart"/>
      <w:r w:rsidRPr="004B39CE">
        <w:rPr>
          <w:rFonts w:asciiTheme="minorHAnsi" w:hAnsiTheme="minorHAnsi" w:cstheme="minorHAnsi"/>
          <w:sz w:val="12"/>
        </w:rPr>
        <w:t>Strona</w:t>
      </w:r>
      <w:proofErr w:type="spellEnd"/>
      <w:r w:rsidRPr="004B39CE">
        <w:rPr>
          <w:rFonts w:asciiTheme="minorHAnsi" w:hAnsiTheme="minorHAnsi" w:cstheme="minorHAnsi"/>
          <w:sz w:val="12"/>
        </w:rPr>
        <w:t xml:space="preserve"> say that their virtual scenarios warn humanity not to underestimate the impact of co-extinctions. "</w:t>
      </w:r>
      <w:r w:rsidRPr="004B39CE">
        <w:rPr>
          <w:rFonts w:asciiTheme="minorHAnsi" w:hAnsiTheme="minorHAnsi" w:cstheme="minorHAnsi"/>
          <w:u w:val="single"/>
        </w:rPr>
        <w:t>Not taking into account this domino effect gives an unrealistic and exceedingly optimistic perspective about the impact of future climate change,"</w:t>
      </w:r>
      <w:r w:rsidRPr="004B39CE">
        <w:rPr>
          <w:rFonts w:asciiTheme="minorHAnsi" w:hAnsiTheme="minorHAnsi" w:cstheme="minorHAnsi"/>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4B39CE">
        <w:rPr>
          <w:rFonts w:asciiTheme="minorHAnsi" w:hAnsiTheme="minorHAnsi" w:cstheme="minorHAnsi"/>
          <w:highlight w:val="cyan"/>
          <w:u w:val="single"/>
        </w:rPr>
        <w:t>co-extinctions mean that</w:t>
      </w:r>
      <w:r w:rsidRPr="004B39CE">
        <w:rPr>
          <w:rFonts w:asciiTheme="minorHAnsi" w:hAnsiTheme="minorHAnsi" w:cstheme="minorHAnsi"/>
          <w:u w:val="single"/>
        </w:rPr>
        <w:t xml:space="preserve"> 5-6 degrees of average </w:t>
      </w:r>
      <w:r w:rsidRPr="004B39CE">
        <w:rPr>
          <w:rFonts w:asciiTheme="minorHAnsi" w:hAnsiTheme="minorHAnsi" w:cstheme="minorHAnsi"/>
          <w:highlight w:val="cyan"/>
          <w:u w:val="single"/>
        </w:rPr>
        <w:t>warming</w:t>
      </w:r>
      <w:r w:rsidRPr="004B39CE">
        <w:rPr>
          <w:rFonts w:asciiTheme="minorHAnsi" w:hAnsiTheme="minorHAnsi" w:cstheme="minorHAnsi"/>
          <w:u w:val="single"/>
        </w:rPr>
        <w:t xml:space="preserve"> globally </w:t>
      </w:r>
      <w:r w:rsidRPr="004B39CE">
        <w:rPr>
          <w:rFonts w:asciiTheme="minorHAnsi" w:hAnsiTheme="minorHAnsi" w:cstheme="minorHAnsi"/>
          <w:highlight w:val="cyan"/>
          <w:u w:val="single"/>
        </w:rPr>
        <w:t>is enough to wipe out</w:t>
      </w:r>
      <w:r w:rsidRPr="004B39CE">
        <w:rPr>
          <w:rFonts w:asciiTheme="minorHAnsi" w:hAnsiTheme="minorHAnsi" w:cstheme="minorHAnsi"/>
          <w:u w:val="single"/>
        </w:rPr>
        <w:t xml:space="preserve"> most </w:t>
      </w:r>
      <w:r w:rsidRPr="004B39CE">
        <w:rPr>
          <w:rFonts w:asciiTheme="minorHAnsi" w:hAnsiTheme="minorHAnsi" w:cstheme="minorHAnsi"/>
          <w:highlight w:val="cyan"/>
          <w:u w:val="single"/>
        </w:rPr>
        <w:t>life on the planet</w:t>
      </w:r>
      <w:r w:rsidRPr="004B39CE">
        <w:rPr>
          <w:rFonts w:asciiTheme="minorHAnsi" w:hAnsiTheme="minorHAnsi" w:cstheme="minorHAnsi"/>
          <w:u w:val="single"/>
        </w:rPr>
        <w:t xml:space="preserve">," says Dr </w:t>
      </w:r>
      <w:proofErr w:type="spellStart"/>
      <w:r w:rsidRPr="004B39CE">
        <w:rPr>
          <w:rFonts w:asciiTheme="minorHAnsi" w:hAnsiTheme="minorHAnsi" w:cstheme="minorHAnsi"/>
          <w:u w:val="single"/>
        </w:rPr>
        <w:t>Strona</w:t>
      </w:r>
      <w:proofErr w:type="spellEnd"/>
      <w:r w:rsidRPr="004B39CE">
        <w:rPr>
          <w:rFonts w:asciiTheme="minorHAnsi" w:hAnsiTheme="minorHAnsi" w:cstheme="minorHAnsi"/>
          <w:sz w:val="12"/>
        </w:rPr>
        <w:t>. Professor Bradshaw further warns that their work shows how climate warming creates extinction cascades in the worst possible way, when compared to random extinctions or even from the stresses arising from nuclear winter.</w:t>
      </w:r>
      <w:bookmarkEnd w:id="0"/>
    </w:p>
    <w:p w14:paraId="6DF35B7A" w14:textId="77777777" w:rsidR="001868E1" w:rsidRDefault="001868E1" w:rsidP="001868E1">
      <w:pPr>
        <w:pStyle w:val="Heading4"/>
      </w:pPr>
      <w:r>
        <w:t>3] Commercial space activity spikes disease – alien micro-organism hitchhike on rocket ships, and microgravity creates variants and activates earth diseases.</w:t>
      </w:r>
    </w:p>
    <w:p w14:paraId="2C094A69" w14:textId="77777777" w:rsidR="001868E1" w:rsidRPr="00731EFB" w:rsidRDefault="001868E1" w:rsidP="001868E1">
      <w:r w:rsidRPr="0041344D">
        <w:rPr>
          <w:rStyle w:val="Style13ptBold"/>
        </w:rPr>
        <w:t>NW 21</w:t>
      </w:r>
      <w:r>
        <w:t xml:space="preserve"> [News Nation World, Nation World News Desk, Science, “</w:t>
      </w:r>
      <w:r w:rsidRPr="0041344D">
        <w:t>https://nationworldnews.com/experts-warn-that-alien-pathogens-can-hitchhike-to-earth-and-we-are-completely-unprepared/</w:t>
      </w:r>
      <w:r>
        <w:t xml:space="preserve">,” 19/11/2021,]/ </w:t>
      </w:r>
      <w:proofErr w:type="spellStart"/>
      <w:r>
        <w:t>lm</w:t>
      </w:r>
      <w:proofErr w:type="spellEnd"/>
    </w:p>
    <w:p w14:paraId="7B7877FB" w14:textId="77777777" w:rsidR="001868E1" w:rsidRDefault="001868E1" w:rsidP="001868E1">
      <w:pPr>
        <w:rPr>
          <w:u w:val="single"/>
        </w:rPr>
      </w:pPr>
      <w:r w:rsidRPr="00B64E25">
        <w:rPr>
          <w:u w:val="single"/>
        </w:rPr>
        <w:t>The race to commercial space travel has started</w:t>
      </w:r>
      <w:r w:rsidRPr="00B64E25">
        <w:rPr>
          <w:sz w:val="16"/>
        </w:rPr>
        <w:t xml:space="preserve"> well and truly, with </w:t>
      </w:r>
      <w:r w:rsidRPr="00B64E25">
        <w:rPr>
          <w:u w:val="single"/>
        </w:rPr>
        <w:t>over 85 companies</w:t>
      </w:r>
      <w:r w:rsidRPr="00B64E25">
        <w:rPr>
          <w:sz w:val="16"/>
        </w:rPr>
        <w:t xml:space="preserve"> and organizations </w:t>
      </w:r>
      <w:r w:rsidRPr="00B64E25">
        <w:rPr>
          <w:u w:val="single"/>
        </w:rPr>
        <w:t>looking for a future in interplanetary travel</w:t>
      </w:r>
      <w:r w:rsidRPr="00B64E25">
        <w:rPr>
          <w:sz w:val="16"/>
        </w:rPr>
        <w:t>. However, so</w:t>
      </w:r>
      <w:r w:rsidRPr="006742C8">
        <w:rPr>
          <w:sz w:val="16"/>
        </w:rPr>
        <w:t xml:space="preserve">me </w:t>
      </w:r>
      <w:r w:rsidRPr="00A762A2">
        <w:rPr>
          <w:highlight w:val="cyan"/>
          <w:u w:val="single"/>
        </w:rPr>
        <w:t>researchers</w:t>
      </w:r>
      <w:r w:rsidRPr="006742C8">
        <w:rPr>
          <w:sz w:val="16"/>
        </w:rPr>
        <w:t xml:space="preserve"> fear that we might get ahead of ourselves. They </w:t>
      </w:r>
      <w:r w:rsidRPr="00A762A2">
        <w:rPr>
          <w:highlight w:val="cyan"/>
          <w:u w:val="single"/>
        </w:rPr>
        <w:t>warn</w:t>
      </w:r>
      <w:r w:rsidRPr="00226096">
        <w:rPr>
          <w:u w:val="single"/>
        </w:rPr>
        <w:t xml:space="preserve"> that </w:t>
      </w:r>
      <w:r w:rsidRPr="00A762A2">
        <w:rPr>
          <w:highlight w:val="cyan"/>
          <w:u w:val="single"/>
        </w:rPr>
        <w:t>before travel beyond Earth</w:t>
      </w:r>
      <w:r w:rsidRPr="00226096">
        <w:rPr>
          <w:u w:val="single"/>
        </w:rPr>
        <w:t xml:space="preserve"> becomes common, the </w:t>
      </w:r>
      <w:r w:rsidRPr="00A762A2">
        <w:rPr>
          <w:highlight w:val="cyan"/>
          <w:u w:val="single"/>
        </w:rPr>
        <w:t>world needs</w:t>
      </w:r>
      <w:r w:rsidRPr="00226096">
        <w:rPr>
          <w:u w:val="single"/>
        </w:rPr>
        <w:t xml:space="preserve"> to take some basic </w:t>
      </w:r>
      <w:r w:rsidRPr="00A762A2">
        <w:rPr>
          <w:highlight w:val="cyan"/>
          <w:u w:val="single"/>
        </w:rPr>
        <w:t>biosecurity measures</w:t>
      </w:r>
      <w:r w:rsidRPr="006742C8">
        <w:rPr>
          <w:sz w:val="16"/>
        </w:rPr>
        <w:t xml:space="preserve">. </w:t>
      </w:r>
      <w:r w:rsidRPr="00A762A2">
        <w:rPr>
          <w:highlight w:val="cyan"/>
          <w:u w:val="single"/>
        </w:rPr>
        <w:t>Otherwise, we</w:t>
      </w:r>
      <w:r w:rsidRPr="00226096">
        <w:rPr>
          <w:u w:val="single"/>
        </w:rPr>
        <w:t xml:space="preserve"> might start </w:t>
      </w:r>
      <w:r w:rsidRPr="00A762A2">
        <w:rPr>
          <w:highlight w:val="cyan"/>
          <w:u w:val="single"/>
        </w:rPr>
        <w:t>receivi</w:t>
      </w:r>
      <w:r w:rsidRPr="00226096">
        <w:rPr>
          <w:u w:val="single"/>
        </w:rPr>
        <w:t xml:space="preserve">ng </w:t>
      </w:r>
      <w:r w:rsidRPr="00A762A2">
        <w:rPr>
          <w:highlight w:val="cyan"/>
          <w:u w:val="single"/>
        </w:rPr>
        <w:t>unwanted alien visitors</w:t>
      </w:r>
      <w:r w:rsidRPr="006742C8">
        <w:rPr>
          <w:sz w:val="16"/>
        </w:rPr>
        <w:t xml:space="preserve">. </w:t>
      </w:r>
      <w:r w:rsidRPr="00226096">
        <w:rPr>
          <w:u w:val="single"/>
        </w:rPr>
        <w:t xml:space="preserve">If a </w:t>
      </w:r>
      <w:r w:rsidRPr="00A762A2">
        <w:rPr>
          <w:highlight w:val="cyan"/>
          <w:u w:val="single"/>
        </w:rPr>
        <w:t>foreign organism</w:t>
      </w:r>
      <w:r w:rsidRPr="00226096">
        <w:rPr>
          <w:u w:val="single"/>
        </w:rPr>
        <w:t xml:space="preserve"> manages to </w:t>
      </w:r>
      <w:r w:rsidRPr="00A762A2">
        <w:rPr>
          <w:highlight w:val="cyan"/>
          <w:u w:val="single"/>
        </w:rPr>
        <w:t xml:space="preserve">return </w:t>
      </w:r>
      <w:r w:rsidRPr="00A762A2">
        <w:rPr>
          <w:u w:val="single"/>
        </w:rPr>
        <w:t>to</w:t>
      </w:r>
      <w:r w:rsidRPr="00226096">
        <w:rPr>
          <w:u w:val="single"/>
        </w:rPr>
        <w:t xml:space="preserve"> our planet in </w:t>
      </w:r>
      <w:r w:rsidRPr="00A762A2">
        <w:rPr>
          <w:highlight w:val="cyan"/>
          <w:u w:val="single"/>
        </w:rPr>
        <w:t>on</w:t>
      </w:r>
      <w:r w:rsidRPr="00226096">
        <w:rPr>
          <w:u w:val="single"/>
        </w:rPr>
        <w:t xml:space="preserve">e of our </w:t>
      </w:r>
      <w:r w:rsidRPr="00A762A2">
        <w:rPr>
          <w:highlight w:val="cyan"/>
          <w:u w:val="single"/>
        </w:rPr>
        <w:t>spaceships</w:t>
      </w:r>
      <w:r w:rsidRPr="00226096">
        <w:rPr>
          <w:u w:val="single"/>
        </w:rPr>
        <w:t xml:space="preserve">, it could </w:t>
      </w:r>
      <w:r w:rsidRPr="00A762A2">
        <w:rPr>
          <w:highlight w:val="cyan"/>
          <w:u w:val="single"/>
        </w:rPr>
        <w:t>damage the balance of</w:t>
      </w:r>
      <w:r w:rsidRPr="00226096">
        <w:rPr>
          <w:u w:val="single"/>
        </w:rPr>
        <w:t xml:space="preserve"> the </w:t>
      </w:r>
      <w:r w:rsidRPr="00A762A2">
        <w:rPr>
          <w:highlight w:val="cyan"/>
          <w:u w:val="single"/>
        </w:rPr>
        <w:t>Earth</w:t>
      </w:r>
      <w:r w:rsidRPr="00A762A2">
        <w:rPr>
          <w:sz w:val="16"/>
        </w:rPr>
        <w:t>.</w:t>
      </w:r>
      <w:r w:rsidRPr="006742C8">
        <w:rPr>
          <w:sz w:val="16"/>
        </w:rPr>
        <w:t xml:space="preserve"> The likelihood that this will </w:t>
      </w:r>
      <w:proofErr w:type="gramStart"/>
      <w:r w:rsidRPr="006742C8">
        <w:rPr>
          <w:sz w:val="16"/>
        </w:rPr>
        <w:t>actually happen</w:t>
      </w:r>
      <w:proofErr w:type="gramEnd"/>
      <w:r w:rsidRPr="006742C8">
        <w:rPr>
          <w:sz w:val="16"/>
        </w:rPr>
        <w:t xml:space="preserve"> is unlikely, especially since we have not yet found life outside the Earth. But given how bad things can be, some people think that we should prepare ourselves for this reality. </w:t>
      </w:r>
      <w:r w:rsidRPr="00226096">
        <w:rPr>
          <w:u w:val="single"/>
        </w:rPr>
        <w:t>A</w:t>
      </w:r>
      <w:r w:rsidRPr="006742C8">
        <w:rPr>
          <w:sz w:val="16"/>
        </w:rPr>
        <w:t xml:space="preserve"> more </w:t>
      </w:r>
      <w:r w:rsidRPr="00226096">
        <w:rPr>
          <w:u w:val="single"/>
        </w:rPr>
        <w:t xml:space="preserve">likely scenario would be a human tourist carrying an </w:t>
      </w:r>
      <w:r w:rsidRPr="00B64E25">
        <w:rPr>
          <w:u w:val="single"/>
        </w:rPr>
        <w:t>earthly orga</w:t>
      </w:r>
      <w:r w:rsidRPr="00226096">
        <w:rPr>
          <w:u w:val="single"/>
        </w:rPr>
        <w:t>nism into space, and this is also a significant risk</w:t>
      </w:r>
      <w:r w:rsidRPr="006742C8">
        <w:rPr>
          <w:sz w:val="16"/>
        </w:rPr>
        <w:t xml:space="preserve">. </w:t>
      </w:r>
      <w:r w:rsidRPr="00B64E25">
        <w:rPr>
          <w:u w:val="single"/>
        </w:rPr>
        <w:t>Research has shown</w:t>
      </w:r>
      <w:r w:rsidRPr="00226096">
        <w:rPr>
          <w:u w:val="single"/>
        </w:rPr>
        <w:t xml:space="preserve"> that </w:t>
      </w:r>
      <w:r w:rsidRPr="00A762A2">
        <w:rPr>
          <w:highlight w:val="cyan"/>
          <w:u w:val="single"/>
        </w:rPr>
        <w:t>in space</w:t>
      </w:r>
      <w:r w:rsidRPr="00226096">
        <w:rPr>
          <w:u w:val="single"/>
        </w:rPr>
        <w:t xml:space="preserve">, some </w:t>
      </w:r>
      <w:r w:rsidRPr="00B64E25">
        <w:rPr>
          <w:highlight w:val="cyan"/>
          <w:u w:val="single"/>
        </w:rPr>
        <w:t>microbes</w:t>
      </w:r>
      <w:r w:rsidRPr="00226096">
        <w:rPr>
          <w:u w:val="single"/>
        </w:rPr>
        <w:t xml:space="preserve"> can </w:t>
      </w:r>
      <w:r w:rsidRPr="00A762A2">
        <w:rPr>
          <w:highlight w:val="cyan"/>
          <w:u w:val="single"/>
        </w:rPr>
        <w:t>undergo rapid genetic mutations</w:t>
      </w:r>
      <w:r w:rsidRPr="006742C8">
        <w:rPr>
          <w:sz w:val="16"/>
        </w:rPr>
        <w:t xml:space="preserve">. Having raised a thousand generations </w:t>
      </w:r>
      <w:proofErr w:type="spellStart"/>
      <w:r w:rsidRPr="006742C8">
        <w:rPr>
          <w:sz w:val="16"/>
        </w:rPr>
        <w:t>colibacillus</w:t>
      </w:r>
      <w:proofErr w:type="spellEnd"/>
      <w:r w:rsidRPr="006742C8">
        <w:rPr>
          <w:sz w:val="16"/>
        </w:rPr>
        <w:t xml:space="preserve"> </w:t>
      </w:r>
      <w:proofErr w:type="gramStart"/>
      <w:r w:rsidRPr="006742C8">
        <w:rPr>
          <w:sz w:val="16"/>
        </w:rPr>
        <w:t>For</w:t>
      </w:r>
      <w:proofErr w:type="gramEnd"/>
      <w:r w:rsidRPr="006742C8">
        <w:rPr>
          <w:sz w:val="16"/>
        </w:rPr>
        <w:t xml:space="preserve"> example, </w:t>
      </w:r>
      <w:r w:rsidRPr="00226096">
        <w:rPr>
          <w:u w:val="single"/>
        </w:rPr>
        <w:t xml:space="preserve">in microgravity, researchers have found that </w:t>
      </w:r>
      <w:r w:rsidRPr="00B64E25">
        <w:rPr>
          <w:u w:val="single"/>
        </w:rPr>
        <w:t>harmful bacteria become even more competitive b</w:t>
      </w:r>
      <w:r w:rsidRPr="00226096">
        <w:rPr>
          <w:u w:val="single"/>
        </w:rPr>
        <w:t xml:space="preserve">y </w:t>
      </w:r>
      <w:r w:rsidRPr="00A762A2">
        <w:rPr>
          <w:highlight w:val="cyan"/>
          <w:u w:val="single"/>
        </w:rPr>
        <w:t>acquiring antibiotic resistance</w:t>
      </w:r>
      <w:r w:rsidRPr="00A762A2">
        <w:rPr>
          <w:sz w:val="16"/>
        </w:rPr>
        <w:t>.</w:t>
      </w:r>
      <w:r w:rsidRPr="006742C8">
        <w:rPr>
          <w:sz w:val="16"/>
        </w:rPr>
        <w:t xml:space="preserve"> </w:t>
      </w:r>
      <w:r w:rsidRPr="00B64E25">
        <w:rPr>
          <w:u w:val="single"/>
        </w:rPr>
        <w:t xml:space="preserve">If this resistant </w:t>
      </w:r>
      <w:proofErr w:type="gramStart"/>
      <w:r w:rsidRPr="00B64E25">
        <w:rPr>
          <w:u w:val="single"/>
        </w:rPr>
        <w:t>strain</w:t>
      </w:r>
      <w:proofErr w:type="gramEnd"/>
      <w:r w:rsidRPr="00B64E25">
        <w:rPr>
          <w:u w:val="single"/>
        </w:rPr>
        <w:t xml:space="preserve"> then returns to Earth, it could seriously threaten human life</w:t>
      </w:r>
      <w:r w:rsidRPr="00B64E25">
        <w:rPr>
          <w:sz w:val="16"/>
        </w:rPr>
        <w:t>. “</w:t>
      </w:r>
      <w:r w:rsidRPr="00B64E25">
        <w:rPr>
          <w:u w:val="single"/>
        </w:rPr>
        <w:t>Risks that have a low likelihood of occurring, but can lead to extreme consequences, are at the hea</w:t>
      </w:r>
      <w:r w:rsidRPr="00226096">
        <w:rPr>
          <w:u w:val="single"/>
        </w:rPr>
        <w:t>rt of biosafety management</w:t>
      </w:r>
      <w:r w:rsidRPr="006742C8">
        <w:rPr>
          <w:sz w:val="16"/>
        </w:rPr>
        <w:t xml:space="preserve">,” says invasion biologist Phil Cassie of the University of Adelaide in Australia. “Because when something goes wrong, everything goes wrong.” The International Committee on Space Research (COSPAR) has formed the Planetary Defense Group, but none of its members have experience in invasion science. Invasion biologists in Australia consider this to be a serious oversight. They say </w:t>
      </w:r>
      <w:r w:rsidRPr="00A762A2">
        <w:rPr>
          <w:highlight w:val="cyan"/>
          <w:u w:val="single"/>
        </w:rPr>
        <w:t>we need</w:t>
      </w:r>
      <w:r w:rsidRPr="00226096">
        <w:rPr>
          <w:u w:val="single"/>
        </w:rPr>
        <w:t xml:space="preserve"> more sophisticated protocols </w:t>
      </w:r>
      <w:r w:rsidRPr="00A762A2">
        <w:rPr>
          <w:highlight w:val="cyan"/>
          <w:u w:val="single"/>
        </w:rPr>
        <w:t>to prevent biological contamination from extraterrestrial environments</w:t>
      </w:r>
      <w:r w:rsidRPr="00226096">
        <w:rPr>
          <w:u w:val="single"/>
        </w:rPr>
        <w:t xml:space="preserve"> to Earth and vice versa</w:t>
      </w:r>
      <w:r w:rsidRPr="006742C8">
        <w:rPr>
          <w:sz w:val="16"/>
        </w:rPr>
        <w:t xml:space="preserve">. “Given the vast research base in the science and management of invasive species,” biologists write, “we argue that closer collaboration between invasion biologists and astrobiologists would improve existing international planetary biosafety protocols — for both Earth and extraterrestrial bodies. that can contain life. </w:t>
      </w:r>
      <w:proofErr w:type="gramStart"/>
      <w:r w:rsidRPr="006742C8">
        <w:rPr>
          <w:sz w:val="16"/>
        </w:rPr>
        <w:t>“ Because</w:t>
      </w:r>
      <w:proofErr w:type="gramEnd"/>
      <w:r w:rsidRPr="006742C8">
        <w:rPr>
          <w:sz w:val="16"/>
        </w:rPr>
        <w:t xml:space="preserve"> </w:t>
      </w:r>
      <w:r w:rsidRPr="006742C8">
        <w:rPr>
          <w:u w:val="single"/>
        </w:rPr>
        <w:t>right now</w:t>
      </w:r>
      <w:r w:rsidRPr="006742C8">
        <w:rPr>
          <w:sz w:val="16"/>
        </w:rPr>
        <w:t xml:space="preserve"> it seems like </w:t>
      </w:r>
      <w:r w:rsidRPr="006742C8">
        <w:rPr>
          <w:u w:val="single"/>
        </w:rPr>
        <w:t>our biosafety protocols are failing us</w:t>
      </w:r>
      <w:r w:rsidRPr="006742C8">
        <w:rPr>
          <w:sz w:val="16"/>
        </w:rPr>
        <w:t xml:space="preserve">. For example, </w:t>
      </w:r>
      <w:r w:rsidRPr="006742C8">
        <w:rPr>
          <w:u w:val="single"/>
        </w:rPr>
        <w:t>when an Israeli spacecraft crashed into the moon in 2019, it threw dehydrated tardigrades onto the surface that may still be alive</w:t>
      </w:r>
      <w:r w:rsidRPr="006742C8">
        <w:rPr>
          <w:sz w:val="16"/>
        </w:rPr>
        <w:t xml:space="preserve">. Even more disturbing is the fact that </w:t>
      </w:r>
      <w:r w:rsidRPr="00A762A2">
        <w:rPr>
          <w:highlight w:val="cyan"/>
          <w:u w:val="single"/>
        </w:rPr>
        <w:t>strains of bacteria with signs of extreme resistance have also been isolated in NASA’s “clean rooms</w:t>
      </w:r>
      <w:r w:rsidRPr="006742C8">
        <w:rPr>
          <w:u w:val="single"/>
        </w:rPr>
        <w:t>” where spacecraft are assembled by staff.</w:t>
      </w:r>
      <w:r w:rsidRPr="006742C8">
        <w:rPr>
          <w:sz w:val="16"/>
        </w:rPr>
        <w:t xml:space="preserve"> </w:t>
      </w:r>
      <w:r w:rsidRPr="006742C8">
        <w:rPr>
          <w:u w:val="single"/>
        </w:rPr>
        <w:t xml:space="preserve">If these </w:t>
      </w:r>
      <w:r w:rsidRPr="00A762A2">
        <w:rPr>
          <w:highlight w:val="cyan"/>
          <w:u w:val="single"/>
        </w:rPr>
        <w:t>dangerous microbes hitchhike into space</w:t>
      </w:r>
      <w:r w:rsidRPr="006742C8">
        <w:rPr>
          <w:u w:val="single"/>
        </w:rPr>
        <w:t xml:space="preserve">, there is a chance that they </w:t>
      </w:r>
      <w:r w:rsidRPr="00A762A2">
        <w:rPr>
          <w:highlight w:val="cyan"/>
          <w:u w:val="single"/>
        </w:rPr>
        <w:t>will become even more dangerous</w:t>
      </w:r>
      <w:r w:rsidRPr="006742C8">
        <w:rPr>
          <w:u w:val="single"/>
        </w:rPr>
        <w:t xml:space="preserve"> in microgravity</w:t>
      </w:r>
      <w:r w:rsidRPr="006742C8">
        <w:rPr>
          <w:sz w:val="16"/>
        </w:rPr>
        <w:t xml:space="preserve">. </w:t>
      </w:r>
      <w:r w:rsidRPr="006742C8">
        <w:rPr>
          <w:u w:val="single"/>
        </w:rPr>
        <w:t xml:space="preserve">First, </w:t>
      </w:r>
      <w:r w:rsidRPr="00A762A2">
        <w:rPr>
          <w:highlight w:val="cyan"/>
          <w:u w:val="single"/>
        </w:rPr>
        <w:t xml:space="preserve">preventing this is much easier than trying to deal with mutating organisms </w:t>
      </w:r>
      <w:r w:rsidRPr="00B64E25">
        <w:rPr>
          <w:u w:val="single"/>
        </w:rPr>
        <w:t>when they reach, say, Mars</w:t>
      </w:r>
      <w:r w:rsidRPr="00B64E25">
        <w:rPr>
          <w:sz w:val="16"/>
        </w:rPr>
        <w:t xml:space="preserve">. Even so, however, some experts believe that keeping Earth’s microbes here on Earth can be nearly impossible. </w:t>
      </w:r>
      <w:r w:rsidRPr="00B64E25">
        <w:rPr>
          <w:u w:val="single"/>
        </w:rPr>
        <w:t>Wherever people went, we inevitably took organisms with us. Scientists warn that space is simply “the next frontier of biosafety risk.</w:t>
      </w:r>
      <w:r w:rsidRPr="006742C8">
        <w:rPr>
          <w:u w:val="single"/>
        </w:rPr>
        <w:t>”</w:t>
      </w:r>
    </w:p>
    <w:p w14:paraId="579FD038" w14:textId="77777777" w:rsidR="001868E1" w:rsidRDefault="001868E1" w:rsidP="001868E1">
      <w:pPr>
        <w:pStyle w:val="Heading4"/>
      </w:pPr>
      <w:r>
        <w:t>There are millions of potentially existential diseases dormant on earth that could be activated by commercial space activity.</w:t>
      </w:r>
    </w:p>
    <w:p w14:paraId="2903CDE3" w14:textId="77777777" w:rsidR="001868E1" w:rsidRDefault="001868E1" w:rsidP="001868E1">
      <w:r>
        <w:rPr>
          <w:rStyle w:val="Style13ptBold"/>
        </w:rPr>
        <w:t xml:space="preserve">The Indian Express 20 </w:t>
      </w:r>
      <w:r>
        <w:t xml:space="preserve">[Explained Desk, New Delhi, The Indian Express, “Explained: Likelihood of future pandemics, their damage potential, as per a new report,” </w:t>
      </w:r>
      <w:proofErr w:type="spellStart"/>
      <w:r>
        <w:t>november</w:t>
      </w:r>
      <w:proofErr w:type="spellEnd"/>
      <w:r>
        <w:t xml:space="preserve"> 5</w:t>
      </w:r>
      <w:r>
        <w:rPr>
          <w:vertAlign w:val="superscript"/>
        </w:rPr>
        <w:t>th</w:t>
      </w:r>
      <w:r>
        <w:t xml:space="preserve"> 2020 </w:t>
      </w:r>
      <w:hyperlink r:id="rId26" w:history="1">
        <w:r>
          <w:rPr>
            <w:rStyle w:val="Hyperlink"/>
            <w:color w:val="000000"/>
          </w:rPr>
          <w:t>https://indianexpress.com/article/explained/likelihood-of-future-pandemics-their-damage-potential-ipbes-6945649/</w:t>
        </w:r>
      </w:hyperlink>
      <w:r>
        <w:t xml:space="preserve"> ] </w:t>
      </w:r>
      <w:proofErr w:type="spellStart"/>
      <w:r>
        <w:t>lm</w:t>
      </w:r>
      <w:proofErr w:type="spellEnd"/>
    </w:p>
    <w:p w14:paraId="11FE3344" w14:textId="77777777" w:rsidR="001868E1" w:rsidRDefault="001868E1" w:rsidP="001868E1">
      <w:pPr>
        <w:rPr>
          <w:u w:val="single"/>
        </w:rPr>
      </w:pPr>
      <w:r>
        <w:rPr>
          <w:u w:val="single"/>
        </w:rPr>
        <w:t xml:space="preserve">In a new report released </w:t>
      </w:r>
      <w:r w:rsidRPr="00B64E25">
        <w:rPr>
          <w:u w:val="single"/>
        </w:rPr>
        <w:t>by</w:t>
      </w:r>
      <w:r w:rsidRPr="00B64E25">
        <w:rPr>
          <w:sz w:val="16"/>
        </w:rPr>
        <w:t xml:space="preserve"> </w:t>
      </w:r>
      <w:r w:rsidRPr="00B64E25">
        <w:rPr>
          <w:u w:val="single"/>
        </w:rPr>
        <w:t>the</w:t>
      </w:r>
      <w:r w:rsidRPr="00B64E25">
        <w:rPr>
          <w:sz w:val="16"/>
        </w:rPr>
        <w:t xml:space="preserve"> Intergovernmental Science-Policy Platform on Biodiversity and Ecosystem (</w:t>
      </w:r>
      <w:r w:rsidRPr="00B64E25">
        <w:rPr>
          <w:u w:val="single"/>
        </w:rPr>
        <w:t>IPBES</w:t>
      </w:r>
      <w:r w:rsidRPr="00B64E25">
        <w:rPr>
          <w:sz w:val="16"/>
        </w:rPr>
        <w:t xml:space="preserve">), the authors have </w:t>
      </w:r>
      <w:r w:rsidRPr="00B64E25">
        <w:rPr>
          <w:u w:val="single"/>
        </w:rPr>
        <w:t>warned t</w:t>
      </w:r>
      <w:r>
        <w:rPr>
          <w:u w:val="single"/>
        </w:rPr>
        <w:t xml:space="preserve">hat </w:t>
      </w:r>
      <w:r>
        <w:rPr>
          <w:highlight w:val="cyan"/>
          <w:u w:val="single"/>
        </w:rPr>
        <w:t>future pandemics will emerge more often</w:t>
      </w:r>
      <w:r>
        <w:rPr>
          <w:sz w:val="16"/>
        </w:rPr>
        <w:t xml:space="preserve">, they’ll </w:t>
      </w:r>
      <w:r>
        <w:rPr>
          <w:highlight w:val="cyan"/>
          <w:u w:val="single"/>
        </w:rPr>
        <w:t>spread more rapidly</w:t>
      </w:r>
      <w:r>
        <w:rPr>
          <w:u w:val="single"/>
        </w:rPr>
        <w:t>, do more damage</w:t>
      </w:r>
      <w:r>
        <w:rPr>
          <w:sz w:val="16"/>
        </w:rPr>
        <w:t xml:space="preserve"> to the w</w:t>
      </w:r>
      <w:r w:rsidRPr="00B64E25">
        <w:rPr>
          <w:sz w:val="16"/>
        </w:rPr>
        <w:t xml:space="preserve">orld </w:t>
      </w:r>
      <w:r w:rsidRPr="00B64E25">
        <w:rPr>
          <w:u w:val="single"/>
        </w:rPr>
        <w:t>and kill more people than </w:t>
      </w:r>
      <w:hyperlink r:id="rId27" w:history="1">
        <w:r w:rsidRPr="00B64E25">
          <w:rPr>
            <w:rStyle w:val="Hyperlink"/>
            <w:color w:val="000000"/>
          </w:rPr>
          <w:t>COVID-19</w:t>
        </w:r>
      </w:hyperlink>
      <w:r w:rsidRPr="00B64E25">
        <w:rPr>
          <w:u w:val="single"/>
        </w:rPr>
        <w:t>, unless s</w:t>
      </w:r>
      <w:r>
        <w:rPr>
          <w:u w:val="single"/>
        </w:rPr>
        <w:t>ignificant measures are taken.</w:t>
      </w:r>
    </w:p>
    <w:p w14:paraId="60017B36" w14:textId="77777777" w:rsidR="001868E1" w:rsidRDefault="001868E1" w:rsidP="001868E1">
      <w:pPr>
        <w:rPr>
          <w:sz w:val="16"/>
        </w:rPr>
      </w:pPr>
      <w:r>
        <w:rPr>
          <w:u w:val="single"/>
        </w:rPr>
        <w:t>The IPBES was established by the United Nations</w:t>
      </w:r>
      <w:r>
        <w:rPr>
          <w:sz w:val="16"/>
        </w:rPr>
        <w:t>, but functions independently.</w:t>
      </w:r>
    </w:p>
    <w:p w14:paraId="33E0B9B5" w14:textId="77777777" w:rsidR="001868E1" w:rsidRDefault="001868E1" w:rsidP="001868E1">
      <w:r>
        <w:t>Pandemics in the last century</w:t>
      </w:r>
    </w:p>
    <w:p w14:paraId="4F412E98" w14:textId="77777777" w:rsidR="001868E1" w:rsidRDefault="001868E1" w:rsidP="001868E1">
      <w:pPr>
        <w:rPr>
          <w:sz w:val="16"/>
        </w:rPr>
      </w:pPr>
      <w:r>
        <w:rPr>
          <w:sz w:val="16"/>
        </w:rPr>
        <w:t xml:space="preserve">The report notes that </w:t>
      </w:r>
      <w:r>
        <w:rPr>
          <w:u w:val="single"/>
        </w:rPr>
        <w:t>COVID-19 is at least the sixth </w:t>
      </w:r>
      <w:hyperlink r:id="rId28" w:history="1">
        <w:r>
          <w:rPr>
            <w:rStyle w:val="Hyperlink"/>
            <w:color w:val="000000"/>
          </w:rPr>
          <w:t>pandemic</w:t>
        </w:r>
      </w:hyperlink>
      <w:r>
        <w:rPr>
          <w:u w:val="single"/>
        </w:rPr>
        <w:t> to have taken place in the last century since the Great Influenza Pandemic of 1918</w:t>
      </w:r>
      <w:r>
        <w:rPr>
          <w:sz w:val="16"/>
        </w:rPr>
        <w:t>. Three of the pandemics were caused by influenza viruses, one by HIV followed by SARS and COVID-19. While the current pandemic’s origins lie in microbes carried by animals, “</w:t>
      </w:r>
      <w:r>
        <w:rPr>
          <w:u w:val="single"/>
        </w:rPr>
        <w:t>like all pandemics, its emergence has been entirely driven by human activities</w:t>
      </w:r>
      <w:r>
        <w:rPr>
          <w:sz w:val="16"/>
        </w:rPr>
        <w:t>,” the report says.</w:t>
      </w:r>
    </w:p>
    <w:p w14:paraId="12A54EE5" w14:textId="77777777" w:rsidR="001868E1" w:rsidRDefault="001868E1" w:rsidP="001868E1">
      <w:pPr>
        <w:rPr>
          <w:sz w:val="16"/>
        </w:rPr>
      </w:pPr>
      <w:r>
        <w:rPr>
          <w:highlight w:val="cyan"/>
          <w:u w:val="single"/>
        </w:rPr>
        <w:t>There are over 1.7 million</w:t>
      </w:r>
      <w:r>
        <w:rPr>
          <w:sz w:val="16"/>
        </w:rPr>
        <w:t xml:space="preserve"> currently ‘</w:t>
      </w:r>
      <w:r>
        <w:rPr>
          <w:highlight w:val="cyan"/>
          <w:u w:val="single"/>
        </w:rPr>
        <w:t>undiscovered’ viruses</w:t>
      </w:r>
      <w:r>
        <w:rPr>
          <w:u w:val="single"/>
        </w:rPr>
        <w:t xml:space="preserve"> </w:t>
      </w:r>
      <w:r>
        <w:rPr>
          <w:sz w:val="16"/>
        </w:rPr>
        <w:t xml:space="preserve">that exist in mammals and birds, </w:t>
      </w:r>
      <w:r>
        <w:rPr>
          <w:u w:val="single"/>
        </w:rPr>
        <w:t xml:space="preserve">out of </w:t>
      </w:r>
      <w:r>
        <w:rPr>
          <w:highlight w:val="cyan"/>
          <w:u w:val="single"/>
        </w:rPr>
        <w:t>which</w:t>
      </w:r>
      <w:r>
        <w:rPr>
          <w:u w:val="single"/>
        </w:rPr>
        <w:t xml:space="preserve"> up to 827,000 </w:t>
      </w:r>
      <w:r>
        <w:rPr>
          <w:highlight w:val="cyan"/>
          <w:u w:val="single"/>
        </w:rPr>
        <w:t>could</w:t>
      </w:r>
      <w:r>
        <w:rPr>
          <w:u w:val="single"/>
        </w:rPr>
        <w:t xml:space="preserve"> have the ability to </w:t>
      </w:r>
      <w:r>
        <w:rPr>
          <w:highlight w:val="cyan"/>
          <w:u w:val="single"/>
        </w:rPr>
        <w:t>infect people</w:t>
      </w:r>
      <w:r>
        <w:rPr>
          <w:sz w:val="16"/>
          <w:highlight w:val="cyan"/>
        </w:rPr>
        <w:t>.</w:t>
      </w:r>
      <w:r>
        <w:rPr>
          <w:sz w:val="16"/>
        </w:rPr>
        <w:t xml:space="preserve"> The report goes on to say that </w:t>
      </w:r>
      <w:r>
        <w:rPr>
          <w:u w:val="single"/>
        </w:rPr>
        <w:t>more than 70 per cent of emerging diseases,</w:t>
      </w:r>
      <w:r>
        <w:rPr>
          <w:sz w:val="16"/>
        </w:rPr>
        <w:t xml:space="preserve"> such as Ebola, </w:t>
      </w:r>
      <w:hyperlink r:id="rId29" w:history="1">
        <w:r>
          <w:rPr>
            <w:rStyle w:val="Hyperlink"/>
            <w:color w:val="000000"/>
            <w:sz w:val="16"/>
          </w:rPr>
          <w:t>Zika</w:t>
        </w:r>
      </w:hyperlink>
      <w:r>
        <w:rPr>
          <w:sz w:val="16"/>
        </w:rPr>
        <w:t xml:space="preserve"> and </w:t>
      </w:r>
      <w:proofErr w:type="spellStart"/>
      <w:r>
        <w:rPr>
          <w:sz w:val="16"/>
        </w:rPr>
        <w:t>Nipah</w:t>
      </w:r>
      <w:proofErr w:type="spellEnd"/>
      <w:r>
        <w:rPr>
          <w:sz w:val="16"/>
        </w:rPr>
        <w:t xml:space="preserve">, </w:t>
      </w:r>
      <w:r>
        <w:rPr>
          <w:u w:val="single"/>
        </w:rPr>
        <w:t>are caused by</w:t>
      </w:r>
      <w:r>
        <w:rPr>
          <w:sz w:val="16"/>
        </w:rPr>
        <w:t xml:space="preserve"> microbes found in animals tha</w:t>
      </w:r>
      <w:r>
        <w:rPr>
          <w:u w:val="single"/>
        </w:rPr>
        <w:t>t spill over due to contact among wildlife, livestock and people</w:t>
      </w:r>
      <w:r>
        <w:rPr>
          <w:sz w:val="16"/>
        </w:rPr>
        <w:t>.</w:t>
      </w:r>
    </w:p>
    <w:p w14:paraId="6AD05A37" w14:textId="77777777" w:rsidR="001868E1" w:rsidRDefault="001868E1" w:rsidP="001868E1">
      <w:pPr>
        <w:rPr>
          <w:sz w:val="16"/>
        </w:rPr>
      </w:pPr>
      <w:r>
        <w:rPr>
          <w:sz w:val="16"/>
        </w:rPr>
        <w:t xml:space="preserve">About </w:t>
      </w:r>
      <w:r>
        <w:rPr>
          <w:u w:val="single"/>
        </w:rPr>
        <w:t xml:space="preserve">30 per cent of emerging infectious diseases are attributed to land use change, agricultural </w:t>
      </w:r>
      <w:proofErr w:type="gramStart"/>
      <w:r>
        <w:rPr>
          <w:u w:val="single"/>
        </w:rPr>
        <w:t>expansion</w:t>
      </w:r>
      <w:proofErr w:type="gramEnd"/>
      <w:r>
        <w:rPr>
          <w:u w:val="single"/>
        </w:rPr>
        <w:t xml:space="preserve"> and </w:t>
      </w:r>
      <w:proofErr w:type="spellStart"/>
      <w:r>
        <w:rPr>
          <w:u w:val="single"/>
        </w:rPr>
        <w:t>urbanisation</w:t>
      </w:r>
      <w:proofErr w:type="spellEnd"/>
      <w:r>
        <w:rPr>
          <w:sz w:val="16"/>
        </w:rPr>
        <w:t>.</w:t>
      </w:r>
    </w:p>
    <w:p w14:paraId="5621E491" w14:textId="77777777" w:rsidR="001868E1" w:rsidRDefault="001868E1" w:rsidP="001868E1">
      <w:pPr>
        <w:rPr>
          <w:sz w:val="16"/>
        </w:rPr>
      </w:pPr>
      <w:r>
        <w:rPr>
          <w:sz w:val="16"/>
        </w:rPr>
        <w:t xml:space="preserve">Further, </w:t>
      </w:r>
      <w:r>
        <w:rPr>
          <w:u w:val="single"/>
        </w:rPr>
        <w:t>almost 100 per cent of the pandemics so far</w:t>
      </w:r>
      <w:r>
        <w:rPr>
          <w:sz w:val="16"/>
        </w:rPr>
        <w:t xml:space="preserve">, which includes influenza, </w:t>
      </w:r>
      <w:proofErr w:type="gramStart"/>
      <w:r>
        <w:rPr>
          <w:sz w:val="16"/>
        </w:rPr>
        <w:t>SARS</w:t>
      </w:r>
      <w:proofErr w:type="gramEnd"/>
      <w:r>
        <w:rPr>
          <w:sz w:val="16"/>
        </w:rPr>
        <w:t xml:space="preserve"> and COVID-19, h</w:t>
      </w:r>
      <w:r>
        <w:rPr>
          <w:u w:val="single"/>
        </w:rPr>
        <w:t>ave been</w:t>
      </w:r>
      <w:r>
        <w:rPr>
          <w:sz w:val="16"/>
        </w:rPr>
        <w:t xml:space="preserve"> zoonoses (</w:t>
      </w:r>
      <w:r>
        <w:rPr>
          <w:u w:val="single"/>
        </w:rPr>
        <w:t>diseases caused by germs that spread between animals and people</w:t>
      </w:r>
      <w:r>
        <w:rPr>
          <w:sz w:val="16"/>
        </w:rPr>
        <w:t>).</w:t>
      </w:r>
    </w:p>
    <w:p w14:paraId="6D4A80CA" w14:textId="77777777" w:rsidR="001868E1" w:rsidRDefault="001868E1" w:rsidP="001868E1">
      <w:pPr>
        <w:rPr>
          <w:u w:val="single"/>
        </w:rPr>
      </w:pPr>
      <w:r>
        <w:rPr>
          <w:u w:val="single"/>
        </w:rPr>
        <w:t>The</w:t>
      </w:r>
      <w:r>
        <w:rPr>
          <w:sz w:val="16"/>
        </w:rPr>
        <w:t xml:space="preserve"> estimated </w:t>
      </w:r>
      <w:r>
        <w:rPr>
          <w:u w:val="single"/>
        </w:rPr>
        <w:t>value of</w:t>
      </w:r>
      <w:r>
        <w:rPr>
          <w:sz w:val="16"/>
        </w:rPr>
        <w:t xml:space="preserve"> the legal </w:t>
      </w:r>
      <w:r>
        <w:rPr>
          <w:u w:val="single"/>
        </w:rPr>
        <w:t>international wildlife trade in 2019 was about $107 billion, a 500 per cent increase since 2005 and a 2000 per cent increase since the 1980s.</w:t>
      </w:r>
    </w:p>
    <w:p w14:paraId="5E3BB7B9" w14:textId="77777777" w:rsidR="001868E1" w:rsidRDefault="001868E1" w:rsidP="001868E1">
      <w:pPr>
        <w:rPr>
          <w:sz w:val="16"/>
        </w:rPr>
      </w:pPr>
      <w:r>
        <w:rPr>
          <w:u w:val="single"/>
        </w:rPr>
        <w:t>The</w:t>
      </w:r>
      <w:r>
        <w:rPr>
          <w:sz w:val="16"/>
        </w:rPr>
        <w:t xml:space="preserve"> estimated </w:t>
      </w:r>
      <w:r>
        <w:rPr>
          <w:u w:val="single"/>
        </w:rPr>
        <w:t>cost of</w:t>
      </w:r>
      <w:r>
        <w:rPr>
          <w:sz w:val="16"/>
        </w:rPr>
        <w:t xml:space="preserve"> the </w:t>
      </w:r>
      <w:r>
        <w:rPr>
          <w:u w:val="single"/>
        </w:rPr>
        <w:t>COVID</w:t>
      </w:r>
      <w:r>
        <w:rPr>
          <w:sz w:val="16"/>
        </w:rPr>
        <w:t xml:space="preserve">-19 pandemic </w:t>
      </w:r>
      <w:r>
        <w:rPr>
          <w:u w:val="single"/>
        </w:rPr>
        <w:t>is somewhere between $8-$16 trillion</w:t>
      </w:r>
      <w:r>
        <w:rPr>
          <w:sz w:val="16"/>
        </w:rPr>
        <w:t>, while the economic impact of the 2014 Ebola epidemic in West Africa amounted to $53 billion.</w:t>
      </w:r>
    </w:p>
    <w:p w14:paraId="3404153D" w14:textId="77777777" w:rsidR="001868E1" w:rsidRDefault="001868E1" w:rsidP="001868E1">
      <w:pPr>
        <w:rPr>
          <w:sz w:val="16"/>
        </w:rPr>
      </w:pPr>
      <w:r>
        <w:rPr>
          <w:u w:val="single"/>
        </w:rPr>
        <w:t>The report suggests</w:t>
      </w:r>
      <w:r>
        <w:rPr>
          <w:sz w:val="16"/>
        </w:rPr>
        <w:t xml:space="preserve"> that </w:t>
      </w:r>
      <w:r>
        <w:rPr>
          <w:u w:val="single"/>
        </w:rPr>
        <w:t>pandemic risk can be lowered by reducing the human activities that drive loss of biodiversity</w:t>
      </w:r>
      <w:r>
        <w:rPr>
          <w:sz w:val="16"/>
        </w:rPr>
        <w:t xml:space="preserve">, </w:t>
      </w:r>
      <w:r>
        <w:rPr>
          <w:u w:val="single"/>
        </w:rPr>
        <w:t>by greater conservation</w:t>
      </w:r>
      <w:r>
        <w:rPr>
          <w:sz w:val="16"/>
        </w:rPr>
        <w:t xml:space="preserve"> of protected areas </w:t>
      </w:r>
      <w:r>
        <w:rPr>
          <w:u w:val="single"/>
        </w:rPr>
        <w:t>and through measures that reduce unsustainable exploitation of high biodiversity regions</w:t>
      </w:r>
      <w:r>
        <w:rPr>
          <w:sz w:val="16"/>
        </w:rPr>
        <w:t xml:space="preserve">. This, the report says, will help in reducing the contact between wildlife-livestock and humans, </w:t>
      </w:r>
      <w:r>
        <w:rPr>
          <w:u w:val="single"/>
        </w:rPr>
        <w:t>thereby helping prevent the spill-over of new diseases</w:t>
      </w:r>
      <w:r>
        <w:rPr>
          <w:sz w:val="16"/>
        </w:rPr>
        <w:t>.</w:t>
      </w:r>
    </w:p>
    <w:p w14:paraId="1BAFA79E" w14:textId="77777777" w:rsidR="001868E1" w:rsidRPr="006742C8" w:rsidRDefault="001868E1" w:rsidP="001868E1">
      <w:pPr>
        <w:rPr>
          <w:u w:val="single"/>
        </w:rPr>
      </w:pPr>
      <w:r>
        <w:rPr>
          <w:sz w:val="16"/>
        </w:rPr>
        <w:t xml:space="preserve">Further, the </w:t>
      </w:r>
      <w:r>
        <w:rPr>
          <w:u w:val="single"/>
        </w:rPr>
        <w:t>authors suggest</w:t>
      </w:r>
      <w:r>
        <w:rPr>
          <w:sz w:val="16"/>
        </w:rPr>
        <w:t xml:space="preserve"> a number of policy options that can help reduce the pandemic risk, which includes </w:t>
      </w:r>
      <w:r>
        <w:rPr>
          <w:u w:val="single"/>
        </w:rPr>
        <w:t>launching a high-level intergovernmental council on pandemic prevention, countries setting</w:t>
      </w:r>
      <w:r>
        <w:rPr>
          <w:sz w:val="16"/>
        </w:rPr>
        <w:t xml:space="preserve"> </w:t>
      </w:r>
      <w:proofErr w:type="gramStart"/>
      <w:r>
        <w:rPr>
          <w:sz w:val="16"/>
        </w:rPr>
        <w:t>mutually-agreed</w:t>
      </w:r>
      <w:proofErr w:type="gramEnd"/>
      <w:r>
        <w:rPr>
          <w:sz w:val="16"/>
        </w:rPr>
        <w:t xml:space="preserve"> </w:t>
      </w:r>
      <w:r>
        <w:rPr>
          <w:u w:val="single"/>
        </w:rPr>
        <w:t>goals</w:t>
      </w:r>
      <w:r>
        <w:rPr>
          <w:sz w:val="16"/>
        </w:rPr>
        <w:t xml:space="preserve"> or targets regarding the environment, animals and people, and </w:t>
      </w:r>
      <w:r>
        <w:rPr>
          <w:u w:val="single"/>
        </w:rPr>
        <w:t>reducing</w:t>
      </w:r>
      <w:r>
        <w:rPr>
          <w:sz w:val="16"/>
        </w:rPr>
        <w:t xml:space="preserve"> zoonotic disease risk in the </w:t>
      </w:r>
      <w:r>
        <w:rPr>
          <w:u w:val="single"/>
        </w:rPr>
        <w:t>international wildlife trade by forming intergovernmental ‘health and trade’ partnership.</w:t>
      </w:r>
    </w:p>
    <w:p w14:paraId="3CBE25CD" w14:textId="77777777" w:rsidR="001868E1" w:rsidRPr="00BA63B8" w:rsidRDefault="001868E1" w:rsidP="001868E1">
      <w:pPr>
        <w:pStyle w:val="Heading4"/>
      </w:pPr>
      <w:r>
        <w:t>Space antimicrobials trigger extinction</w:t>
      </w:r>
    </w:p>
    <w:p w14:paraId="65BCF54C" w14:textId="77777777" w:rsidR="001868E1" w:rsidRPr="000370A8" w:rsidRDefault="001868E1" w:rsidP="001868E1">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D1B5DEC" w14:textId="77777777" w:rsidR="001868E1" w:rsidRPr="000370A8" w:rsidRDefault="001868E1" w:rsidP="001868E1">
      <w:pPr>
        <w:rPr>
          <w:sz w:val="16"/>
        </w:rPr>
      </w:pPr>
      <w:r w:rsidRPr="000916E7">
        <w:rPr>
          <w:u w:val="single"/>
        </w:rPr>
        <w:t>It is</w:t>
      </w:r>
      <w:r w:rsidRPr="000370A8">
        <w:rPr>
          <w:sz w:val="16"/>
        </w:rPr>
        <w:t xml:space="preserve"> by now </w:t>
      </w:r>
      <w:r w:rsidRPr="000916E7">
        <w:rPr>
          <w:u w:val="single"/>
        </w:rPr>
        <w:t xml:space="preserve">no secret that </w:t>
      </w:r>
      <w:r w:rsidRPr="00537D2A">
        <w:rPr>
          <w:u w:val="single"/>
        </w:rPr>
        <w:t xml:space="preserve">the human species is </w:t>
      </w:r>
      <w:r w:rsidRPr="00537D2A">
        <w:rPr>
          <w:rStyle w:val="Emphasis"/>
        </w:rPr>
        <w:t>locked in a race</w:t>
      </w:r>
      <w:r w:rsidRPr="00537D2A">
        <w:rPr>
          <w:u w:val="single"/>
        </w:rPr>
        <w:t xml:space="preserve"> of its own making </w:t>
      </w:r>
      <w:r w:rsidRPr="00537D2A">
        <w:rPr>
          <w:rStyle w:val="Emphasis"/>
        </w:rPr>
        <w:t>with “superbugs.</w:t>
      </w:r>
      <w:r w:rsidRPr="00537D2A">
        <w:rPr>
          <w:u w:val="single"/>
        </w:rPr>
        <w:t>”</w:t>
      </w:r>
      <w:r w:rsidRPr="00537D2A">
        <w:rPr>
          <w:sz w:val="16"/>
        </w:rPr>
        <w:t xml:space="preserve"> Ind</w:t>
      </w:r>
      <w:r w:rsidRPr="000370A8">
        <w:rPr>
          <w:sz w:val="16"/>
        </w:rPr>
        <w:t>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537D2A">
        <w:rPr>
          <w:rStyle w:val="Emphasis"/>
        </w:rPr>
        <w:t>bad actors</w:t>
      </w:r>
      <w:r w:rsidRPr="00537D2A">
        <w:rPr>
          <w:u w:val="single"/>
        </w:rPr>
        <w:t xml:space="preserve"> might </w:t>
      </w:r>
      <w:r w:rsidRPr="00537D2A">
        <w:rPr>
          <w:rStyle w:val="Emphasis"/>
        </w:rPr>
        <w:t>deliberately engineer</w:t>
      </w:r>
      <w:r w:rsidRPr="00537D2A">
        <w:rPr>
          <w:u w:val="single"/>
        </w:rPr>
        <w:t xml:space="preserve"> deadly superbugs</w:t>
      </w:r>
      <w:r w:rsidRPr="00537D2A">
        <w:rPr>
          <w:sz w:val="16"/>
        </w:rPr>
        <w:t xml:space="preserve">.1 But even if that does not happen, </w:t>
      </w:r>
      <w:r w:rsidRPr="00537D2A">
        <w:rPr>
          <w:rStyle w:val="Emphasis"/>
        </w:rPr>
        <w:t>humanity faces an existential threat</w:t>
      </w:r>
      <w:r w:rsidRPr="00537D2A">
        <w:rPr>
          <w:u w:val="single"/>
        </w:rPr>
        <w:t xml:space="preserve"> largely of its own making in the absence of malign intentions</w:t>
      </w:r>
      <w:r w:rsidRPr="00537D2A">
        <w:rPr>
          <w:sz w:val="16"/>
        </w:rPr>
        <w:t xml:space="preserve">. As threats go, </w:t>
      </w:r>
      <w:r w:rsidRPr="00537D2A">
        <w:rPr>
          <w:u w:val="single"/>
        </w:rPr>
        <w:t xml:space="preserve">this one is </w:t>
      </w:r>
      <w:r w:rsidRPr="00537D2A">
        <w:rPr>
          <w:rStyle w:val="Emphasis"/>
        </w:rPr>
        <w:t>entirely predictable</w:t>
      </w:r>
      <w:r w:rsidRPr="00537D2A">
        <w:rPr>
          <w:sz w:val="16"/>
        </w:rPr>
        <w:t>. The con</w:t>
      </w:r>
      <w:r w:rsidRPr="00BA63B8">
        <w:rPr>
          <w:sz w:val="16"/>
        </w:rPr>
        <w:t xml:space="preserve">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w:t>
      </w:r>
      <w:r w:rsidRPr="00537D2A">
        <w:rPr>
          <w:sz w:val="16"/>
        </w:rPr>
        <w:t xml:space="preserve">s disease. </w:t>
      </w:r>
      <w:r w:rsidRPr="00537D2A">
        <w:rPr>
          <w:u w:val="single"/>
        </w:rPr>
        <w:t xml:space="preserve">Millions of people used to die every year </w:t>
      </w:r>
      <w:proofErr w:type="gramStart"/>
      <w:r w:rsidRPr="00537D2A">
        <w:rPr>
          <w:u w:val="single"/>
        </w:rPr>
        <w:t>as a result of</w:t>
      </w:r>
      <w:proofErr w:type="gramEnd"/>
      <w:r w:rsidRPr="00537D2A">
        <w:rPr>
          <w:u w:val="single"/>
        </w:rPr>
        <w:t xml:space="preserve"> bacterial infections</w:t>
      </w:r>
      <w:r w:rsidRPr="00537D2A">
        <w:rPr>
          <w:sz w:val="16"/>
        </w:rPr>
        <w:t xml:space="preserve">, </w:t>
      </w:r>
      <w:r w:rsidRPr="00537D2A">
        <w:rPr>
          <w:u w:val="single"/>
        </w:rPr>
        <w:t xml:space="preserve">until we developed </w:t>
      </w:r>
      <w:r w:rsidRPr="00537D2A">
        <w:rPr>
          <w:rStyle w:val="Emphasis"/>
        </w:rPr>
        <w:t>antibiotics</w:t>
      </w:r>
      <w:r w:rsidRPr="00537D2A">
        <w:rPr>
          <w:sz w:val="16"/>
        </w:rPr>
        <w:t xml:space="preserve">. </w:t>
      </w:r>
      <w:r w:rsidRPr="00537D2A">
        <w:rPr>
          <w:u w:val="single"/>
        </w:rPr>
        <w:t xml:space="preserve">These </w:t>
      </w:r>
      <w:r w:rsidRPr="00537D2A">
        <w:rPr>
          <w:rStyle w:val="Emphasis"/>
        </w:rPr>
        <w:t>wonder drugs</w:t>
      </w:r>
      <w:r w:rsidRPr="00537D2A">
        <w:rPr>
          <w:u w:val="single"/>
        </w:rPr>
        <w:t xml:space="preserve"> revolutionized medicine</w:t>
      </w:r>
      <w:r w:rsidRPr="00537D2A">
        <w:rPr>
          <w:sz w:val="16"/>
        </w:rPr>
        <w:t xml:space="preserve">, </w:t>
      </w:r>
      <w:r w:rsidRPr="00537D2A">
        <w:rPr>
          <w:u w:val="single"/>
        </w:rPr>
        <w:t>but one can have too much of a good thing</w:t>
      </w:r>
      <w:r w:rsidRPr="00537D2A">
        <w:rPr>
          <w:sz w:val="16"/>
        </w:rPr>
        <w:t xml:space="preserve">. </w:t>
      </w:r>
      <w:r w:rsidRPr="00537D2A">
        <w:rPr>
          <w:u w:val="single"/>
        </w:rPr>
        <w:t>Doctors</w:t>
      </w:r>
      <w:r w:rsidRPr="00537D2A">
        <w:rPr>
          <w:sz w:val="16"/>
        </w:rPr>
        <w:t xml:space="preserve"> have </w:t>
      </w:r>
      <w:r w:rsidRPr="00537D2A">
        <w:rPr>
          <w:u w:val="single"/>
        </w:rPr>
        <w:t xml:space="preserve">used antibiotics </w:t>
      </w:r>
      <w:r w:rsidRPr="00537D2A">
        <w:rPr>
          <w:rStyle w:val="Emphasis"/>
        </w:rPr>
        <w:t>recklessly</w:t>
      </w:r>
      <w:r w:rsidRPr="00537D2A">
        <w:rPr>
          <w:sz w:val="16"/>
        </w:rPr>
        <w:t xml:space="preserve">, prescribing them for just about everything, </w:t>
      </w:r>
      <w:r w:rsidRPr="00537D2A">
        <w:rPr>
          <w:u w:val="single"/>
        </w:rPr>
        <w:t xml:space="preserve">and in the process helped to </w:t>
      </w:r>
      <w:r w:rsidRPr="00537D2A">
        <w:rPr>
          <w:rStyle w:val="Emphasis"/>
        </w:rPr>
        <w:t>create strains of bacteria</w:t>
      </w:r>
      <w:r w:rsidRPr="00537D2A">
        <w:rPr>
          <w:u w:val="single"/>
        </w:rPr>
        <w:t xml:space="preserve"> that are </w:t>
      </w:r>
      <w:r w:rsidRPr="00537D2A">
        <w:rPr>
          <w:rStyle w:val="Emphasis"/>
        </w:rPr>
        <w:t>resistant to the medicines</w:t>
      </w:r>
      <w:r w:rsidRPr="00537D2A">
        <w:rPr>
          <w:u w:val="single"/>
        </w:rPr>
        <w:t xml:space="preserve"> we have</w:t>
      </w:r>
      <w:r w:rsidRPr="00537D2A">
        <w:rPr>
          <w:sz w:val="16"/>
        </w:rPr>
        <w:t>.</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537D2A">
        <w:rPr>
          <w:u w:val="single"/>
        </w:rPr>
        <w:t>antibiotics</w:t>
      </w:r>
      <w:r w:rsidRPr="00537D2A">
        <w:rPr>
          <w:sz w:val="16"/>
        </w:rPr>
        <w:t xml:space="preserve"> and commercial products containing them </w:t>
      </w:r>
      <w:r w:rsidRPr="00537D2A">
        <w:rPr>
          <w:u w:val="single"/>
        </w:rPr>
        <w:t xml:space="preserve">has </w:t>
      </w:r>
      <w:r w:rsidRPr="00537D2A">
        <w:rPr>
          <w:rStyle w:val="Emphasis"/>
        </w:rPr>
        <w:t>helped superbugs to 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DEEDD22" w14:textId="77777777" w:rsidR="001868E1" w:rsidRPr="00B77996" w:rsidRDefault="001868E1" w:rsidP="001868E1">
      <w:pPr>
        <w:pStyle w:val="Heading4"/>
      </w:pPr>
      <w:r>
        <w:t xml:space="preserve">Ignore generic burnout and intervening actors </w:t>
      </w:r>
      <w:proofErr w:type="spellStart"/>
      <w:r>
        <w:t>ev</w:t>
      </w:r>
      <w:proofErr w:type="spellEnd"/>
      <w:r>
        <w:t xml:space="preserve">—space viruses are uniquely bad c/a NW 21, and they are more common than earth antimicrobials </w:t>
      </w:r>
    </w:p>
    <w:p w14:paraId="0FA63640" w14:textId="77777777" w:rsidR="001868E1" w:rsidRPr="004B39CE" w:rsidRDefault="001868E1" w:rsidP="001868E1">
      <w:pPr>
        <w:pStyle w:val="Heading3"/>
        <w:rPr>
          <w:rFonts w:asciiTheme="minorHAnsi" w:hAnsiTheme="minorHAnsi" w:cstheme="minorHAnsi"/>
        </w:rPr>
      </w:pPr>
      <w:r w:rsidRPr="004B39CE">
        <w:rPr>
          <w:rFonts w:asciiTheme="minorHAnsi" w:hAnsiTheme="minorHAnsi" w:cstheme="minorHAnsi"/>
        </w:rPr>
        <w:t>1AC – Plan</w:t>
      </w:r>
    </w:p>
    <w:p w14:paraId="767BE101" w14:textId="77777777" w:rsidR="001868E1" w:rsidRPr="00B77996" w:rsidRDefault="001868E1" w:rsidP="001868E1">
      <w:pPr>
        <w:pStyle w:val="Heading4"/>
        <w:rPr>
          <w:rFonts w:asciiTheme="minorHAnsi" w:hAnsiTheme="minorHAnsi" w:cstheme="minorHAnsi"/>
        </w:rPr>
      </w:pPr>
      <w:r w:rsidRPr="004B39CE">
        <w:rPr>
          <w:rFonts w:asciiTheme="minorHAnsi" w:hAnsiTheme="minorHAnsi" w:cstheme="minorHAnsi"/>
        </w:rPr>
        <w:t>Thus, I affirm the whole rez, “Appropriation of outer space by private entities is unjust”</w:t>
      </w:r>
      <w:r>
        <w:rPr>
          <w:rFonts w:asciiTheme="minorHAnsi" w:hAnsiTheme="minorHAnsi" w:cstheme="minorHAnsi"/>
        </w:rPr>
        <w:t xml:space="preserve"> </w:t>
      </w:r>
    </w:p>
    <w:p w14:paraId="0973E691" w14:textId="6B61A0A6" w:rsidR="001868E1" w:rsidRPr="004B39CE" w:rsidRDefault="001868E1" w:rsidP="001868E1">
      <w:pPr>
        <w:pStyle w:val="Heading4"/>
      </w:pPr>
      <w:r>
        <w:t xml:space="preserve">The </w:t>
      </w:r>
      <w:proofErr w:type="spellStart"/>
      <w:r>
        <w:t>aff</w:t>
      </w:r>
      <w:proofErr w:type="spellEnd"/>
      <w:r>
        <w:t xml:space="preserve"> doesn’t have to prove solvency—the rez is a question of what it would be like if there was zero private space appropriation, it’s not a question of </w:t>
      </w:r>
      <w:proofErr w:type="spellStart"/>
      <w:r>
        <w:t>Ilaw</w:t>
      </w:r>
      <w:proofErr w:type="spellEnd"/>
      <w:r>
        <w:t xml:space="preserve"> or policy if we prove that it would be bad to go to space under our framework you can vote </w:t>
      </w:r>
      <w:proofErr w:type="spellStart"/>
      <w:r>
        <w:t>aff</w:t>
      </w:r>
      <w:proofErr w:type="spellEnd"/>
      <w:r>
        <w:t xml:space="preserve"> A] no actor means no action B] </w:t>
      </w:r>
      <w:proofErr w:type="spellStart"/>
      <w:r>
        <w:t>its</w:t>
      </w:r>
      <w:proofErr w:type="spellEnd"/>
      <w:r>
        <w:t xml:space="preserve"> in passive not active voice so it’s a value claim—this also means counterplans don’t negate since they don’t answer </w:t>
      </w:r>
      <w:proofErr w:type="spellStart"/>
      <w:r>
        <w:t>they</w:t>
      </w:r>
      <w:proofErr w:type="spellEnd"/>
      <w:r>
        <w:t xml:space="preserve"> question of whether space appropriation is unjust, they just say there might be another option C] solvency is literally in our cards—they are all based on a private space race happening</w:t>
      </w:r>
    </w:p>
    <w:p w14:paraId="3E60FE40"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Regulations fail – outer space is too big to enforce law on companies.</w:t>
      </w:r>
    </w:p>
    <w:p w14:paraId="2A06B238" w14:textId="77777777" w:rsidR="001868E1" w:rsidRPr="004B39CE" w:rsidRDefault="001868E1" w:rsidP="001868E1">
      <w:pPr>
        <w:rPr>
          <w:rFonts w:asciiTheme="minorHAnsi" w:hAnsiTheme="minorHAnsi" w:cstheme="minorHAnsi"/>
        </w:rPr>
      </w:pPr>
      <w:r w:rsidRPr="004B39CE">
        <w:rPr>
          <w:rStyle w:val="Style13ptBold"/>
          <w:rFonts w:asciiTheme="minorHAnsi" w:hAnsiTheme="minorHAnsi" w:cstheme="minorHAnsi"/>
        </w:rPr>
        <w:t>Torres 19</w:t>
      </w:r>
      <w:r w:rsidRPr="004B39CE">
        <w:rPr>
          <w:rFonts w:asciiTheme="minorHAnsi" w:hAnsiTheme="minorHAnsi" w:cstheme="minorHAnsi"/>
        </w:rPr>
        <w:t xml:space="preserve"> [Phil Torres is the director of the Project for Human Flourishing and the author of Morality, Foresight, and Human Flourishing: An Introduction to Existential Risks, Nautilus, “Why We Should Think Twice About Colonizing Space,” February 18</w:t>
      </w:r>
      <w:r w:rsidRPr="004B39CE">
        <w:rPr>
          <w:rFonts w:asciiTheme="minorHAnsi" w:hAnsiTheme="minorHAnsi" w:cstheme="minorHAnsi"/>
          <w:vertAlign w:val="superscript"/>
        </w:rPr>
        <w:t>th</w:t>
      </w:r>
      <w:r w:rsidRPr="004B39CE">
        <w:rPr>
          <w:rFonts w:asciiTheme="minorHAnsi" w:hAnsiTheme="minorHAnsi" w:cstheme="minorHAnsi"/>
        </w:rPr>
        <w:t xml:space="preserve"> 2019, </w:t>
      </w:r>
      <w:hyperlink r:id="rId30" w:history="1">
        <w:r w:rsidRPr="004B39CE">
          <w:rPr>
            <w:rStyle w:val="Hyperlink"/>
            <w:rFonts w:asciiTheme="minorHAnsi" w:hAnsiTheme="minorHAnsi" w:cstheme="minorHAnsi"/>
          </w:rPr>
          <w:t>https://nautil.us/blog/-why-we-should-think-twice-about-colonizing-space]/</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5DEFE76F"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sz w:val="16"/>
        </w:rPr>
        <w:t xml:space="preserve">The point is that </w:t>
      </w:r>
      <w:r w:rsidRPr="004B39CE">
        <w:rPr>
          <w:rFonts w:asciiTheme="minorHAnsi" w:hAnsiTheme="minorHAnsi" w:cstheme="minorHAnsi"/>
          <w:u w:val="single"/>
        </w:rPr>
        <w:t>if individuals</w:t>
      </w:r>
      <w:r w:rsidRPr="004B39CE">
        <w:rPr>
          <w:rFonts w:asciiTheme="minorHAnsi" w:hAnsiTheme="minorHAnsi" w:cstheme="minorHAnsi"/>
          <w:sz w:val="16"/>
        </w:rPr>
        <w:t>—you and I—</w:t>
      </w:r>
      <w:r w:rsidRPr="004B39CE">
        <w:rPr>
          <w:rFonts w:asciiTheme="minorHAnsi" w:hAnsiTheme="minorHAnsi" w:cstheme="minorHAnsi"/>
          <w:u w:val="single"/>
        </w:rPr>
        <w:t>can overcome the</w:t>
      </w:r>
      <w:r w:rsidRPr="004B39CE">
        <w:rPr>
          <w:rFonts w:asciiTheme="minorHAnsi" w:hAnsiTheme="minorHAnsi" w:cstheme="minorHAnsi"/>
          <w:sz w:val="16"/>
        </w:rPr>
        <w:t xml:space="preserve"> constant </w:t>
      </w:r>
      <w:r w:rsidRPr="004B39CE">
        <w:rPr>
          <w:rFonts w:asciiTheme="minorHAnsi" w:hAnsiTheme="minorHAnsi" w:cstheme="minorHAnsi"/>
          <w:u w:val="single"/>
        </w:rPr>
        <w:t>threat of harm posed by our neighbors by establishing a governing system</w:t>
      </w:r>
      <w:r w:rsidRPr="004B39CE">
        <w:rPr>
          <w:rFonts w:asciiTheme="minorHAnsi" w:hAnsiTheme="minorHAnsi" w:cstheme="minorHAnsi"/>
          <w:sz w:val="16"/>
        </w:rPr>
        <w:t xml:space="preserve">, then maybe future species could get together and create some sort of </w:t>
      </w:r>
      <w:r w:rsidRPr="004B39CE">
        <w:rPr>
          <w:rFonts w:asciiTheme="minorHAnsi" w:hAnsiTheme="minorHAnsi" w:cstheme="minorHAnsi"/>
          <w:u w:val="single"/>
        </w:rPr>
        <w:t>cosmic governing system</w:t>
      </w:r>
      <w:r w:rsidRPr="004B39CE">
        <w:rPr>
          <w:rFonts w:asciiTheme="minorHAnsi" w:hAnsiTheme="minorHAnsi" w:cstheme="minorHAnsi"/>
          <w:sz w:val="16"/>
        </w:rPr>
        <w:t xml:space="preserve"> that could similarly guarantee peace by replacing anarchy with hierarchy. Unfortunately, </w:t>
      </w:r>
      <w:r w:rsidRPr="004B39CE">
        <w:rPr>
          <w:rFonts w:asciiTheme="minorHAnsi" w:hAnsiTheme="minorHAnsi" w:cstheme="minorHAnsi"/>
          <w:u w:val="single"/>
        </w:rPr>
        <w:t>this looks unpromising within the “cosmopolitical” realm</w:t>
      </w:r>
      <w:r w:rsidRPr="004B39CE">
        <w:rPr>
          <w:rFonts w:asciiTheme="minorHAnsi" w:hAnsiTheme="minorHAnsi" w:cstheme="minorHAnsi"/>
          <w:sz w:val="16"/>
        </w:rPr>
        <w:t xml:space="preserve">. One reason is that </w:t>
      </w:r>
      <w:r w:rsidRPr="004B39CE">
        <w:rPr>
          <w:rFonts w:asciiTheme="minorHAnsi" w:hAnsiTheme="minorHAnsi" w:cstheme="minorHAnsi"/>
          <w:u w:val="single"/>
        </w:rPr>
        <w:t xml:space="preserve">for states </w:t>
      </w:r>
      <w:r w:rsidRPr="004B39CE">
        <w:rPr>
          <w:rFonts w:asciiTheme="minorHAnsi" w:hAnsiTheme="minorHAnsi" w:cstheme="minorHAnsi"/>
          <w:highlight w:val="cyan"/>
          <w:u w:val="single"/>
        </w:rPr>
        <w:t>to maintain law</w:t>
      </w:r>
      <w:r w:rsidRPr="004B39CE">
        <w:rPr>
          <w:rFonts w:asciiTheme="minorHAnsi" w:hAnsiTheme="minorHAnsi" w:cstheme="minorHAnsi"/>
          <w:u w:val="single"/>
        </w:rPr>
        <w:t xml:space="preserve"> and order </w:t>
      </w:r>
      <w:r w:rsidRPr="004B39CE">
        <w:rPr>
          <w:rFonts w:asciiTheme="minorHAnsi" w:hAnsiTheme="minorHAnsi" w:cstheme="minorHAnsi"/>
          <w:sz w:val="16"/>
        </w:rPr>
        <w:t xml:space="preserve">among their citizens, </w:t>
      </w:r>
      <w:r w:rsidRPr="004B39CE">
        <w:rPr>
          <w:rFonts w:asciiTheme="minorHAnsi" w:hAnsiTheme="minorHAnsi" w:cstheme="minorHAnsi"/>
          <w:u w:val="single"/>
        </w:rPr>
        <w:t>their various appendages</w:t>
      </w:r>
      <w:r w:rsidRPr="004B39CE">
        <w:rPr>
          <w:rFonts w:asciiTheme="minorHAnsi" w:hAnsiTheme="minorHAnsi" w:cstheme="minorHAnsi"/>
          <w:sz w:val="16"/>
        </w:rPr>
        <w:t xml:space="preserve">—e.g., law </w:t>
      </w:r>
      <w:r w:rsidRPr="004B39CE">
        <w:rPr>
          <w:rFonts w:asciiTheme="minorHAnsi" w:hAnsiTheme="minorHAnsi" w:cstheme="minorHAnsi"/>
          <w:highlight w:val="cyan"/>
          <w:u w:val="single"/>
        </w:rPr>
        <w:t>enforcement</w:t>
      </w:r>
      <w:r w:rsidRPr="004B39CE">
        <w:rPr>
          <w:rFonts w:asciiTheme="minorHAnsi" w:hAnsiTheme="minorHAnsi" w:cstheme="minorHAnsi"/>
          <w:sz w:val="16"/>
        </w:rPr>
        <w:t>, courts—</w:t>
      </w:r>
      <w:r w:rsidRPr="004B39CE">
        <w:rPr>
          <w:rFonts w:asciiTheme="minorHAnsi" w:hAnsiTheme="minorHAnsi" w:cstheme="minorHAnsi"/>
          <w:highlight w:val="cyan"/>
          <w:u w:val="single"/>
        </w:rPr>
        <w:t>need to be</w:t>
      </w:r>
      <w:r w:rsidRPr="004B39CE">
        <w:rPr>
          <w:rFonts w:asciiTheme="minorHAnsi" w:hAnsiTheme="minorHAnsi" w:cstheme="minorHAnsi"/>
          <w:u w:val="single"/>
        </w:rPr>
        <w:t xml:space="preserve"> properly </w:t>
      </w:r>
      <w:r w:rsidRPr="004B39CE">
        <w:rPr>
          <w:rFonts w:asciiTheme="minorHAnsi" w:hAnsiTheme="minorHAnsi" w:cstheme="minorHAnsi"/>
          <w:highlight w:val="cyan"/>
          <w:u w:val="single"/>
        </w:rPr>
        <w:t>coordinated</w:t>
      </w:r>
      <w:r w:rsidRPr="004B39CE">
        <w:rPr>
          <w:rFonts w:asciiTheme="minorHAnsi" w:hAnsiTheme="minorHAnsi" w:cstheme="minorHAnsi"/>
          <w:sz w:val="16"/>
        </w:rPr>
        <w:t xml:space="preserve">. </w:t>
      </w:r>
      <w:r w:rsidRPr="004B39CE">
        <w:rPr>
          <w:rFonts w:asciiTheme="minorHAnsi" w:hAnsiTheme="minorHAnsi" w:cstheme="minorHAnsi"/>
          <w:u w:val="single"/>
        </w:rPr>
        <w:t>If you call the police about a robbery and they don’t show up for three weeks, then what’s the point of living in that society? You’d be just as well off on your own!</w:t>
      </w:r>
      <w:r w:rsidRPr="004B39CE">
        <w:rPr>
          <w:rFonts w:asciiTheme="minorHAnsi" w:hAnsiTheme="minorHAnsi" w:cstheme="minorHAnsi"/>
          <w:sz w:val="16"/>
        </w:rPr>
        <w:t xml:space="preserve"> The question is, then, whether the appendages of a cosmic governing system could be sufficiently well-coordinated to respond to conflicts and make top-down decisions about how to respond to </w:t>
      </w:r>
      <w:proofErr w:type="gramStart"/>
      <w:r w:rsidRPr="004B39CE">
        <w:rPr>
          <w:rFonts w:asciiTheme="minorHAnsi" w:hAnsiTheme="minorHAnsi" w:cstheme="minorHAnsi"/>
          <w:sz w:val="16"/>
        </w:rPr>
        <w:t>particular situations</w:t>
      </w:r>
      <w:proofErr w:type="gramEnd"/>
      <w:r w:rsidRPr="004B39CE">
        <w:rPr>
          <w:rFonts w:asciiTheme="minorHAnsi" w:hAnsiTheme="minorHAnsi" w:cstheme="minorHAnsi"/>
          <w:sz w:val="16"/>
        </w:rPr>
        <w:t xml:space="preserve">. To put it differently: </w:t>
      </w:r>
      <w:r w:rsidRPr="004B39CE">
        <w:rPr>
          <w:rFonts w:asciiTheme="minorHAnsi" w:hAnsiTheme="minorHAnsi" w:cstheme="minorHAnsi"/>
          <w:u w:val="single"/>
        </w:rPr>
        <w:t>If conflict were to break out in some region of the universe, could the relevant governing authorities respond soon enough for it to matter, for it to make a difference?</w:t>
      </w:r>
    </w:p>
    <w:p w14:paraId="578E660A" w14:textId="77777777" w:rsidR="001868E1" w:rsidRPr="004B39CE" w:rsidRDefault="001868E1" w:rsidP="001868E1">
      <w:pPr>
        <w:rPr>
          <w:rFonts w:asciiTheme="minorHAnsi" w:hAnsiTheme="minorHAnsi" w:cstheme="minorHAnsi"/>
          <w:u w:val="single"/>
        </w:rPr>
      </w:pPr>
      <w:r w:rsidRPr="004B39CE">
        <w:rPr>
          <w:rFonts w:asciiTheme="minorHAnsi" w:hAnsiTheme="minorHAnsi" w:cstheme="minorHAnsi"/>
          <w:u w:val="single"/>
        </w:rPr>
        <w:t>Probably not, because of the immense vastness of space</w:t>
      </w:r>
      <w:r w:rsidRPr="004B39CE">
        <w:rPr>
          <w:rFonts w:asciiTheme="minorHAnsi" w:hAnsiTheme="minorHAnsi" w:cstheme="minorHAnsi"/>
          <w:sz w:val="16"/>
        </w:rPr>
        <w:t xml:space="preserve">. For example, consider again Epsilon </w:t>
      </w:r>
      <w:proofErr w:type="spellStart"/>
      <w:r w:rsidRPr="004B39CE">
        <w:rPr>
          <w:rFonts w:asciiTheme="minorHAnsi" w:hAnsiTheme="minorHAnsi" w:cstheme="minorHAnsi"/>
          <w:sz w:val="16"/>
        </w:rPr>
        <w:t>Eridani</w:t>
      </w:r>
      <w:proofErr w:type="spellEnd"/>
      <w:r w:rsidRPr="004B39CE">
        <w:rPr>
          <w:rFonts w:asciiTheme="minorHAnsi" w:hAnsiTheme="minorHAnsi" w:cstheme="minorHAnsi"/>
          <w:sz w:val="16"/>
        </w:rPr>
        <w:t xml:space="preserve"> b, Gliese 674 b, and Gliese 581 d. These are, respectively, 10.5, 14.8, and 20.4 light-years from Earth. This means that </w:t>
      </w:r>
      <w:r w:rsidRPr="004B39CE">
        <w:rPr>
          <w:rFonts w:asciiTheme="minorHAnsi" w:hAnsiTheme="minorHAnsi" w:cstheme="minorHAnsi"/>
          <w:highlight w:val="cyan"/>
          <w:u w:val="single"/>
        </w:rPr>
        <w:t>a signal sent</w:t>
      </w:r>
      <w:r w:rsidRPr="004B39CE">
        <w:rPr>
          <w:rFonts w:asciiTheme="minorHAnsi" w:hAnsiTheme="minorHAnsi" w:cstheme="minorHAnsi"/>
          <w:u w:val="single"/>
        </w:rPr>
        <w:t xml:space="preserve"> as of this writing, </w:t>
      </w:r>
      <w:r w:rsidRPr="004B39CE">
        <w:rPr>
          <w:rFonts w:asciiTheme="minorHAnsi" w:hAnsiTheme="minorHAnsi" w:cstheme="minorHAnsi"/>
          <w:highlight w:val="cyan"/>
          <w:u w:val="single"/>
        </w:rPr>
        <w:t>in</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2018, wouldn’t reach Gliese</w:t>
      </w:r>
      <w:r w:rsidRPr="004B39CE">
        <w:rPr>
          <w:rFonts w:asciiTheme="minorHAnsi" w:hAnsiTheme="minorHAnsi" w:cstheme="minorHAnsi"/>
          <w:u w:val="single"/>
        </w:rPr>
        <w:t xml:space="preserve"> 581 d </w:t>
      </w:r>
      <w:r w:rsidRPr="004B39CE">
        <w:rPr>
          <w:rFonts w:asciiTheme="minorHAnsi" w:hAnsiTheme="minorHAnsi" w:cstheme="minorHAnsi"/>
          <w:highlight w:val="cyan"/>
          <w:u w:val="single"/>
        </w:rPr>
        <w:t>until 2038</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A spaceship traveling at</w:t>
      </w:r>
      <w:r w:rsidRPr="004B39CE">
        <w:rPr>
          <w:rFonts w:asciiTheme="minorHAnsi" w:hAnsiTheme="minorHAnsi" w:cstheme="minorHAnsi"/>
          <w:u w:val="single"/>
        </w:rPr>
        <w:t xml:space="preserve"> one-</w:t>
      </w:r>
      <w:r w:rsidRPr="004B39CE">
        <w:rPr>
          <w:rFonts w:asciiTheme="minorHAnsi" w:hAnsiTheme="minorHAnsi" w:cstheme="minorHAnsi"/>
          <w:highlight w:val="cyan"/>
          <w:u w:val="single"/>
        </w:rPr>
        <w:t>quarter</w:t>
      </w:r>
      <w:r w:rsidRPr="004B39CE">
        <w:rPr>
          <w:rFonts w:asciiTheme="minorHAnsi" w:hAnsiTheme="minorHAnsi" w:cstheme="minorHAnsi"/>
          <w:u w:val="single"/>
        </w:rPr>
        <w:t xml:space="preserve"> the cosmic </w:t>
      </w:r>
      <w:r w:rsidRPr="004B39CE">
        <w:rPr>
          <w:rFonts w:asciiTheme="minorHAnsi" w:hAnsiTheme="minorHAnsi" w:cstheme="minorHAnsi"/>
          <w:highlight w:val="cyan"/>
          <w:u w:val="single"/>
        </w:rPr>
        <w:t>speed limit</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wouldn’t arrive until 2098</w:t>
      </w:r>
      <w:r w:rsidRPr="004B39CE">
        <w:rPr>
          <w:rFonts w:asciiTheme="minorHAnsi" w:hAnsiTheme="minorHAnsi" w:cstheme="minorHAnsi"/>
          <w:sz w:val="16"/>
        </w:rPr>
        <w:t xml:space="preserve">, and a message to simply affirm that it had arrived safely wouldn’t return to Earth until 2118. </w:t>
      </w:r>
      <w:r w:rsidRPr="004B39CE">
        <w:rPr>
          <w:rFonts w:asciiTheme="minorHAnsi" w:hAnsiTheme="minorHAnsi" w:cstheme="minorHAnsi"/>
          <w:u w:val="single"/>
        </w:rPr>
        <w:t>And Gliese 581 is relatively close as far as exoplanets go</w:t>
      </w:r>
      <w:r w:rsidRPr="004B39CE">
        <w:rPr>
          <w:rFonts w:asciiTheme="minorHAnsi" w:hAnsiTheme="minorHAnsi" w:cstheme="minorHAnsi"/>
          <w:sz w:val="16"/>
        </w:rPr>
        <w:t xml:space="preserve">. Just consider that he Andromeda Galaxy is some 2.5 million light-years from Earth and the Triangulum Galaxy about 3 million light-years away. What’s more, there are some 54 galaxies in our Local Group, which is about 10 million light-years wide, within a universe that stretches some 93 billion light-years across. </w:t>
      </w:r>
      <w:r w:rsidRPr="004B39CE">
        <w:rPr>
          <w:rFonts w:asciiTheme="minorHAnsi" w:hAnsiTheme="minorHAnsi" w:cstheme="minorHAnsi"/>
          <w:u w:val="single"/>
        </w:rPr>
        <w:t xml:space="preserve">These facts make it look hopeless for a governing system to effectively coordinate law enforcement activities, judicial decisions, and so on, across cosmic distances. </w:t>
      </w:r>
      <w:r w:rsidRPr="004B39CE">
        <w:rPr>
          <w:rFonts w:asciiTheme="minorHAnsi" w:hAnsiTheme="minorHAnsi" w:cstheme="minorHAnsi"/>
          <w:highlight w:val="cyan"/>
          <w:u w:val="single"/>
        </w:rPr>
        <w:t>The universe is</w:t>
      </w:r>
      <w:r w:rsidRPr="004B39CE">
        <w:rPr>
          <w:rFonts w:asciiTheme="minorHAnsi" w:hAnsiTheme="minorHAnsi" w:cstheme="minorHAnsi"/>
          <w:u w:val="single"/>
        </w:rPr>
        <w:t xml:space="preserve"> simply </w:t>
      </w:r>
      <w:r w:rsidRPr="004B39CE">
        <w:rPr>
          <w:rFonts w:asciiTheme="minorHAnsi" w:hAnsiTheme="minorHAnsi" w:cstheme="minorHAnsi"/>
          <w:highlight w:val="cyan"/>
          <w:u w:val="single"/>
        </w:rPr>
        <w:t>too big for</w:t>
      </w:r>
      <w:r w:rsidRPr="004B39CE">
        <w:rPr>
          <w:rFonts w:asciiTheme="minorHAnsi" w:hAnsiTheme="minorHAnsi" w:cstheme="minorHAnsi"/>
          <w:u w:val="single"/>
        </w:rPr>
        <w:t xml:space="preserve"> a </w:t>
      </w:r>
      <w:r w:rsidRPr="004B39CE">
        <w:rPr>
          <w:rFonts w:asciiTheme="minorHAnsi" w:hAnsiTheme="minorHAnsi" w:cstheme="minorHAnsi"/>
          <w:highlight w:val="cyan"/>
          <w:u w:val="single"/>
        </w:rPr>
        <w:t>government</w:t>
      </w:r>
      <w:r w:rsidRPr="004B39CE">
        <w:rPr>
          <w:rFonts w:asciiTheme="minorHAnsi" w:hAnsiTheme="minorHAnsi" w:cstheme="minorHAnsi"/>
          <w:u w:val="single"/>
        </w:rPr>
        <w:t xml:space="preserve"> to establish law and order in a top-down fashion.</w:t>
      </w:r>
    </w:p>
    <w:p w14:paraId="0CED69DF" w14:textId="77777777" w:rsidR="001868E1" w:rsidRPr="004B39CE" w:rsidRDefault="001868E1" w:rsidP="001868E1">
      <w:pPr>
        <w:rPr>
          <w:rFonts w:asciiTheme="minorHAnsi" w:hAnsiTheme="minorHAnsi" w:cstheme="minorHAnsi"/>
        </w:rPr>
      </w:pPr>
    </w:p>
    <w:p w14:paraId="0B035A7E" w14:textId="77777777" w:rsidR="001868E1" w:rsidRDefault="001868E1" w:rsidP="001868E1">
      <w:pPr>
        <w:pStyle w:val="Heading3"/>
      </w:pPr>
      <w:r w:rsidRPr="004B39CE">
        <w:t>1AC – Framing</w:t>
      </w:r>
    </w:p>
    <w:p w14:paraId="1AB35C62" w14:textId="77777777" w:rsidR="001868E1" w:rsidRPr="000E4DF7" w:rsidRDefault="001868E1" w:rsidP="001868E1">
      <w:pPr>
        <w:pStyle w:val="Heading4"/>
      </w:pPr>
      <w:r>
        <w:t xml:space="preserve">The value is morality. </w:t>
      </w:r>
    </w:p>
    <w:p w14:paraId="6DEBCF73" w14:textId="77777777" w:rsidR="001868E1" w:rsidRPr="003677F5" w:rsidRDefault="001868E1" w:rsidP="001868E1">
      <w:pPr>
        <w:pStyle w:val="Heading4"/>
        <w:rPr>
          <w:rFonts w:cs="Calibri"/>
        </w:rPr>
      </w:pPr>
      <w:r>
        <w:rPr>
          <w:rFonts w:cs="Calibri"/>
        </w:rPr>
        <w:t>The value criterion is maximizing expected</w:t>
      </w:r>
      <w:r w:rsidRPr="003677F5">
        <w:rPr>
          <w:rFonts w:cs="Calibri"/>
        </w:rPr>
        <w:t xml:space="preserve"> </w:t>
      </w:r>
      <w:proofErr w:type="spellStart"/>
      <w:r w:rsidRPr="003677F5">
        <w:rPr>
          <w:rFonts w:cs="Calibri"/>
        </w:rPr>
        <w:t>well being</w:t>
      </w:r>
      <w:proofErr w:type="spellEnd"/>
      <w:r w:rsidRPr="003677F5">
        <w:rPr>
          <w:rFonts w:cs="Calibri"/>
        </w:rPr>
        <w:t>.</w:t>
      </w:r>
    </w:p>
    <w:p w14:paraId="0A82634B" w14:textId="77777777" w:rsidR="001868E1" w:rsidRPr="003677F5" w:rsidRDefault="001868E1" w:rsidP="001868E1">
      <w:pPr>
        <w:pStyle w:val="Heading4"/>
        <w:rPr>
          <w:rFonts w:cs="Calibri"/>
        </w:rPr>
      </w:pPr>
      <w:r w:rsidRPr="003677F5">
        <w:rPr>
          <w:rFonts w:cs="Calibri"/>
        </w:rPr>
        <w:t>1] Actor specificity</w:t>
      </w:r>
    </w:p>
    <w:p w14:paraId="4727F91B" w14:textId="77777777" w:rsidR="001868E1" w:rsidRPr="003677F5" w:rsidRDefault="001868E1" w:rsidP="001868E1">
      <w:pPr>
        <w:pStyle w:val="Heading4"/>
        <w:rPr>
          <w:rFonts w:cs="Calibri"/>
        </w:rPr>
      </w:pPr>
      <w:r w:rsidRPr="003677F5">
        <w:rPr>
          <w:rFonts w:cs="Calibri"/>
        </w:rPr>
        <w:t>---A] Aggregation – every policy benefits some and harms others, which also means side constraints freeze action.</w:t>
      </w:r>
    </w:p>
    <w:p w14:paraId="638C57E0" w14:textId="77777777" w:rsidR="001868E1" w:rsidRPr="003677F5" w:rsidRDefault="001868E1" w:rsidP="001868E1">
      <w:pPr>
        <w:pStyle w:val="Heading4"/>
        <w:rPr>
          <w:rFonts w:cs="Calibri"/>
        </w:rPr>
      </w:pPr>
      <w:r w:rsidRPr="003677F5">
        <w:rPr>
          <w:rFonts w:cs="Calibri"/>
        </w:rPr>
        <w:t>---B] No act-omission distinction – choosing to omit is an act itself – governments actively decide not to act so there is no omission</w:t>
      </w:r>
    </w:p>
    <w:p w14:paraId="1A1408C4" w14:textId="77777777" w:rsidR="001868E1" w:rsidRPr="003677F5" w:rsidRDefault="001868E1" w:rsidP="001868E1">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DA0F942" w14:textId="77777777" w:rsidR="001868E1" w:rsidRPr="003677F5" w:rsidRDefault="001868E1" w:rsidP="001868E1">
      <w:pPr>
        <w:pStyle w:val="Heading4"/>
      </w:pPr>
      <w:r w:rsidRPr="003677F5">
        <w:t xml:space="preserve">3] Extinction </w:t>
      </w:r>
      <w:r>
        <w:t>matters</w:t>
      </w:r>
      <w:r w:rsidRPr="003677F5">
        <w:t xml:space="preserve"> under any framework:</w:t>
      </w:r>
    </w:p>
    <w:p w14:paraId="73871956" w14:textId="77777777" w:rsidR="001868E1" w:rsidRPr="003677F5" w:rsidRDefault="001868E1" w:rsidP="001868E1">
      <w:pPr>
        <w:pStyle w:val="Heading4"/>
      </w:pPr>
      <w:r w:rsidRPr="003677F5">
        <w:t>---A] It precludes the possibility of any kind of moral value – we can’t confer value onto anything if we’re not alive.</w:t>
      </w:r>
    </w:p>
    <w:p w14:paraId="20E3F992" w14:textId="77777777" w:rsidR="001868E1" w:rsidRDefault="001868E1" w:rsidP="001868E1">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4EA1D4B" w14:textId="77777777" w:rsidR="001868E1" w:rsidRPr="004B39CE" w:rsidRDefault="001868E1" w:rsidP="001868E1">
      <w:pPr>
        <w:rPr>
          <w:rFonts w:asciiTheme="minorHAnsi" w:hAnsiTheme="minorHAnsi" w:cstheme="minorHAnsi"/>
        </w:rPr>
      </w:pPr>
    </w:p>
    <w:p w14:paraId="0472BC7D" w14:textId="77777777" w:rsidR="001868E1" w:rsidRPr="004B39CE" w:rsidRDefault="001868E1" w:rsidP="001868E1">
      <w:pPr>
        <w:pStyle w:val="Heading3"/>
      </w:pPr>
      <w:r>
        <w:t xml:space="preserve">1AC – </w:t>
      </w:r>
      <w:proofErr w:type="spellStart"/>
      <w:r>
        <w:t>Underview</w:t>
      </w:r>
      <w:proofErr w:type="spellEnd"/>
    </w:p>
    <w:p w14:paraId="40B5ACA6" w14:textId="77777777" w:rsidR="001868E1" w:rsidRPr="004B39CE" w:rsidRDefault="001868E1" w:rsidP="001868E1">
      <w:pPr>
        <w:pStyle w:val="Heading4"/>
        <w:rPr>
          <w:rFonts w:asciiTheme="minorHAnsi" w:hAnsiTheme="minorHAnsi" w:cstheme="minorHAnsi"/>
        </w:rPr>
      </w:pPr>
      <w:r>
        <w:rPr>
          <w:rFonts w:asciiTheme="minorHAnsi" w:hAnsiTheme="minorHAnsi" w:cstheme="minorHAnsi"/>
        </w:rPr>
        <w:t>1</w:t>
      </w:r>
      <w:r w:rsidRPr="004B39CE">
        <w:rPr>
          <w:rFonts w:asciiTheme="minorHAnsi" w:hAnsiTheme="minorHAnsi" w:cstheme="minorHAnsi"/>
        </w:rPr>
        <w:t xml:space="preserve">] Presumption affirms – </w:t>
      </w:r>
    </w:p>
    <w:p w14:paraId="14AD40B6"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 xml:space="preserve">A] We presume things to be true until proven false – </w:t>
      </w:r>
      <w:proofErr w:type="gramStart"/>
      <w:r w:rsidRPr="004B39CE">
        <w:rPr>
          <w:rFonts w:asciiTheme="minorHAnsi" w:hAnsiTheme="minorHAnsi" w:cstheme="minorHAnsi"/>
        </w:rPr>
        <w:t>i.e.</w:t>
      </w:r>
      <w:proofErr w:type="gramEnd"/>
      <w:r w:rsidRPr="004B39CE">
        <w:rPr>
          <w:rFonts w:asciiTheme="minorHAnsi" w:hAnsiTheme="minorHAnsi" w:cstheme="minorHAnsi"/>
        </w:rPr>
        <w:t xml:space="preserve"> if I told you my name was L</w:t>
      </w:r>
      <w:r>
        <w:rPr>
          <w:rFonts w:asciiTheme="minorHAnsi" w:hAnsiTheme="minorHAnsi" w:cstheme="minorHAnsi"/>
        </w:rPr>
        <w:t>iam</w:t>
      </w:r>
      <w:r w:rsidRPr="004B39CE">
        <w:rPr>
          <w:rFonts w:asciiTheme="minorHAnsi" w:hAnsiTheme="minorHAnsi" w:cstheme="minorHAnsi"/>
        </w:rPr>
        <w:t>, you’d believe me.</w:t>
      </w:r>
    </w:p>
    <w:p w14:paraId="559848E1"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B] We wouldn’t be able to start a strand of reasoning otherwise – answering this proves since any arguments presumes that the rules of logic are true.</w:t>
      </w:r>
    </w:p>
    <w:p w14:paraId="4E30B382" w14:textId="77777777" w:rsidR="001868E1" w:rsidRPr="004B39CE" w:rsidRDefault="001868E1" w:rsidP="001868E1">
      <w:pPr>
        <w:pStyle w:val="Heading4"/>
        <w:rPr>
          <w:rFonts w:asciiTheme="minorHAnsi" w:hAnsiTheme="minorHAnsi" w:cstheme="minorHAnsi"/>
        </w:rPr>
      </w:pPr>
      <w:r>
        <w:rPr>
          <w:rFonts w:asciiTheme="minorHAnsi" w:hAnsiTheme="minorHAnsi" w:cstheme="minorHAnsi"/>
        </w:rPr>
        <w:t>2</w:t>
      </w:r>
      <w:r w:rsidRPr="004B39CE">
        <w:rPr>
          <w:rFonts w:asciiTheme="minorHAnsi" w:hAnsiTheme="minorHAnsi" w:cstheme="minorHAnsi"/>
        </w:rPr>
        <w:t xml:space="preserve">] Permissibility affirms – </w:t>
      </w:r>
    </w:p>
    <w:p w14:paraId="3D635EEA" w14:textId="77777777" w:rsidR="001868E1" w:rsidRPr="004B39CE" w:rsidRDefault="001868E1" w:rsidP="001868E1">
      <w:pPr>
        <w:pStyle w:val="Heading4"/>
        <w:rPr>
          <w:rFonts w:asciiTheme="minorHAnsi" w:hAnsiTheme="minorHAnsi" w:cstheme="minorHAnsi"/>
        </w:rPr>
      </w:pPr>
      <w:r w:rsidRPr="004B39CE">
        <w:rPr>
          <w:rFonts w:asciiTheme="minorHAnsi" w:hAnsiTheme="minorHAnsi" w:cstheme="minorHAnsi"/>
        </w:rPr>
        <w:t>A] Actions fall into three moral categories – obligatory, prohibited, or permissible. Even if I fail to prove that the action of the res is obligatory, if my opponent fails to prove it’s morally prohibited then it’s permissible.</w:t>
      </w:r>
    </w:p>
    <w:p w14:paraId="283D04EF" w14:textId="77777777" w:rsidR="001868E1" w:rsidRPr="00912562" w:rsidRDefault="001868E1" w:rsidP="001868E1">
      <w:pPr>
        <w:pStyle w:val="Heading4"/>
        <w:rPr>
          <w:rFonts w:asciiTheme="minorHAnsi" w:hAnsiTheme="minorHAnsi" w:cstheme="minorHAnsi"/>
        </w:rPr>
      </w:pPr>
      <w:r w:rsidRPr="004B39CE">
        <w:rPr>
          <w:rFonts w:asciiTheme="minorHAnsi" w:hAnsiTheme="minorHAnsi" w:cstheme="minorHAnsi"/>
        </w:rPr>
        <w:t>B] Anything else freezes all actions since it would require giving justifications to do frivolous things like drink water.</w:t>
      </w:r>
    </w:p>
    <w:p w14:paraId="47F31B11" w14:textId="77777777" w:rsidR="001868E1" w:rsidRPr="006C4B66" w:rsidRDefault="001868E1" w:rsidP="001868E1">
      <w:pPr>
        <w:pStyle w:val="Heading4"/>
      </w:pPr>
      <w:r>
        <w:t xml:space="preserve">3] </w:t>
      </w:r>
      <w:r w:rsidRPr="006C4B66">
        <w:t>1AR theory –</w:t>
      </w:r>
    </w:p>
    <w:p w14:paraId="7D8246E9" w14:textId="7BF7A13B" w:rsidR="001868E1" w:rsidRPr="00536275" w:rsidRDefault="001868E1" w:rsidP="00050CDB">
      <w:pPr>
        <w:pStyle w:val="Heading4"/>
      </w:pPr>
      <w:r w:rsidRPr="006C4B66">
        <w:t xml:space="preserve">---A] AFF gets it because otherwise the neg can engage in infinite abuse, making debate impossible. </w:t>
      </w:r>
    </w:p>
    <w:p w14:paraId="7382A5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3tjA2NTI3NTUwNTRT0lEKTi0uzszPAykwrAUAzHKhtCwAAAA="/>
    <w:docVar w:name="RibbonPointer" w:val="150407768"/>
    <w:docVar w:name="VerbatimVersion" w:val="5.1"/>
  </w:docVars>
  <w:rsids>
    <w:rsidRoot w:val="000D36A1"/>
    <w:rsid w:val="000139A3"/>
    <w:rsid w:val="00050CDB"/>
    <w:rsid w:val="000D36A1"/>
    <w:rsid w:val="00100833"/>
    <w:rsid w:val="00104529"/>
    <w:rsid w:val="00105942"/>
    <w:rsid w:val="00107396"/>
    <w:rsid w:val="00144A4C"/>
    <w:rsid w:val="00176AB0"/>
    <w:rsid w:val="00177B7D"/>
    <w:rsid w:val="0018322D"/>
    <w:rsid w:val="001868E1"/>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DE769"/>
  <w15:chartTrackingRefBased/>
  <w15:docId w15:val="{4FA11755-E721-448C-AC51-EB26E62C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0CDB"/>
    <w:rPr>
      <w:rFonts w:ascii="Calibri" w:hAnsi="Calibri" w:cs="Calibri"/>
    </w:rPr>
  </w:style>
  <w:style w:type="paragraph" w:styleId="Heading1">
    <w:name w:val="heading 1"/>
    <w:aliases w:val="Pocket"/>
    <w:basedOn w:val="Normal"/>
    <w:next w:val="Normal"/>
    <w:link w:val="Heading1Char"/>
    <w:qFormat/>
    <w:rsid w:val="00050C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0C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50C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50C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0C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CDB"/>
  </w:style>
  <w:style w:type="character" w:customStyle="1" w:styleId="Heading1Char">
    <w:name w:val="Heading 1 Char"/>
    <w:aliases w:val="Pocket Char"/>
    <w:basedOn w:val="DefaultParagraphFont"/>
    <w:link w:val="Heading1"/>
    <w:rsid w:val="00050C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0CD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50CD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50C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50CD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0CDB"/>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050CD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50CDB"/>
    <w:rPr>
      <w:color w:val="auto"/>
      <w:u w:val="none"/>
    </w:rPr>
  </w:style>
  <w:style w:type="character" w:styleId="FollowedHyperlink">
    <w:name w:val="FollowedHyperlink"/>
    <w:basedOn w:val="DefaultParagraphFont"/>
    <w:uiPriority w:val="99"/>
    <w:semiHidden/>
    <w:unhideWhenUsed/>
    <w:rsid w:val="00050CDB"/>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1868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868E1"/>
    <w:pP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4/4/21/5625246/space-war-china-north-korea-iran" TargetMode="External"/><Relationship Id="rId13" Type="http://schemas.openxmlformats.org/officeDocument/2006/relationships/hyperlink" Target="http://www.armscontrol.org/act/2004_11/Krepon"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indianexpress.com/article/explained/likelihood-of-future-pandemics-their-damage-potential-ipbes-6945649/" TargetMode="External"/><Relationship Id="rId3" Type="http://schemas.openxmlformats.org/officeDocument/2006/relationships/styles" Target="styles.xml"/><Relationship Id="rId21" Type="http://schemas.openxmlformats.org/officeDocument/2006/relationships/hyperlink" Target="https://e360.yale.edu/features/geoengineer-the-planet-more-scientists-now-say-it-must-be-an-option" TargetMode="External"/><Relationship Id="rId7" Type="http://schemas.openxmlformats.org/officeDocument/2006/relationships/hyperlink" Target="https://www.spaceobs.com/en/Alain-Maury-s-Blog/Is-wild-capitalism-the-best-humanity-has-to-offer-to-the-Solar-System-updated-May-30th-2020%5d/" TargetMode="External"/><Relationship Id="rId12" Type="http://schemas.openxmlformats.org/officeDocument/2006/relationships/hyperlink" Target="http://www.cfr.org/space/dangerous-space-incidents/p32790?sp_mid=45655631&amp;sp_rid=emFjay5iZWF1Y2hhbXBAZ21haWwuY29tS0"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io9.gizmodo.com/5908499/could-helium-3-really-solve-earths-energy-problems" TargetMode="External"/><Relationship Id="rId2" Type="http://schemas.openxmlformats.org/officeDocument/2006/relationships/numbering" Target="numbering.xml"/><Relationship Id="rId16" Type="http://schemas.openxmlformats.org/officeDocument/2006/relationships/hyperlink" Target="http://www.pbs.org/wgbh/nova/military/nuclear-false-alarms.html" TargetMode="External"/><Relationship Id="rId20" Type="http://schemas.openxmlformats.org/officeDocument/2006/relationships/hyperlink" Target="https://www.acclimatise.uk.com/2018/05/02/earth-observation-of-increasing-importance-for-climate-change-adaptation/" TargetMode="External"/><Relationship Id="rId29" Type="http://schemas.openxmlformats.org/officeDocument/2006/relationships/hyperlink" Target="https://indianexpress.com/article/what-is/zika-virus-symptoms-causes-treatment-5401223/"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www.cfr.org/space/dangerous-space-incidents/p32790?sp_mid=45655631&amp;sp_rid=emFjay5iZWF1Y2hhbXBAZ21haWwuY29tS0" TargetMode="External"/><Relationship Id="rId24" Type="http://schemas.openxmlformats.org/officeDocument/2006/relationships/hyperlink" Target="http://www.thenewatlantis.com/publications/the-conquest-of-space-and-the-stature-of-ma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merica.aljazeera.com/articles/2014/4/16/china-s-presidentxiurgesgreatermilitaryuseofspace.html" TargetMode="External"/><Relationship Id="rId23" Type="http://schemas.openxmlformats.org/officeDocument/2006/relationships/hyperlink" Target="https://www.congress.gov/bill/113th-congress/house-bill/5063" TargetMode="External"/><Relationship Id="rId28" Type="http://schemas.openxmlformats.org/officeDocument/2006/relationships/hyperlink" Target="https://indianexpress.com/article/explained/pandemic-explained-who-novel-coronavirus-covid19-what-is-a-pandemic-6309727/" TargetMode="External"/><Relationship Id="rId10" Type="http://schemas.openxmlformats.org/officeDocument/2006/relationships/hyperlink" Target="http://blogs.cfr.org/zenko/2012/02/23/clear-and-present-safety-the-united-states-is-more-secure-than-washington-thinks/" TargetMode="External"/><Relationship Id="rId19" Type="http://schemas.openxmlformats.org/officeDocument/2006/relationships/hyperlink" Target="https://www2.ucar.edu/atmosnews/just-published/3995/nuclear-war-and-ultraviolet-radi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heamericanconservative.com/articles/the-anti-warrior/" TargetMode="External"/><Relationship Id="rId14" Type="http://schemas.openxmlformats.org/officeDocument/2006/relationships/hyperlink" Target="http://www.stimson.org/images/uploads/Anti-satellite_Weapons.pdf" TargetMode="External"/><Relationship Id="rId22" Type="http://schemas.openxmlformats.org/officeDocument/2006/relationships/hyperlink" Target="https://jacobinmag.com/2015/03/space-industry-extraction-levine%5d/" TargetMode="External"/><Relationship Id="rId27" Type="http://schemas.openxmlformats.org/officeDocument/2006/relationships/hyperlink" Target="https://indianexpress.com/about/coronavirus/" TargetMode="External"/><Relationship Id="rId30" Type="http://schemas.openxmlformats.org/officeDocument/2006/relationships/hyperlink" Target="https://nautil.us/blog/-why-we-should-think-twice-about-colonizing-space%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6842</Words>
  <Characters>39004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2022-01-15T16:19:00Z</dcterms:created>
  <dcterms:modified xsi:type="dcterms:W3CDTF">2022-01-15T16:46:00Z</dcterms:modified>
</cp:coreProperties>
</file>