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33592" w14:textId="1DC9A110" w:rsidR="00804850" w:rsidRDefault="00A63BD2" w:rsidP="00A63BD2">
      <w:pPr>
        <w:pStyle w:val="Heading1"/>
      </w:pPr>
      <w:r>
        <w:t>NC</w:t>
      </w:r>
    </w:p>
    <w:p w14:paraId="5B34AA84" w14:textId="0E7E83A4" w:rsidR="00A63BD2" w:rsidRDefault="00A63BD2" w:rsidP="00A63BD2"/>
    <w:p w14:paraId="268CDD75" w14:textId="1A9DECBE" w:rsidR="00A63BD2" w:rsidRDefault="00A63BD2" w:rsidP="00A63BD2">
      <w:pPr>
        <w:pStyle w:val="Heading3"/>
      </w:pPr>
      <w:r>
        <w:lastRenderedPageBreak/>
        <w:t>1</w:t>
      </w:r>
    </w:p>
    <w:p w14:paraId="141E9B4B" w14:textId="77777777" w:rsidR="009F6886" w:rsidRDefault="009F6886" w:rsidP="009F6886"/>
    <w:p w14:paraId="75385419" w14:textId="77777777" w:rsidR="009F6886" w:rsidRDefault="009F6886" w:rsidP="009F6886">
      <w:pPr>
        <w:pStyle w:val="Heading4"/>
        <w:rPr>
          <w:rFonts w:eastAsia="Times New Roman"/>
        </w:rPr>
      </w:pPr>
      <w:r>
        <w:rPr>
          <w:rFonts w:eastAsia="Times New Roman"/>
        </w:rPr>
        <w:t>Morality arises from agents with conflicting interests that mutually agree on constraints to each other actions.</w:t>
      </w:r>
    </w:p>
    <w:p w14:paraId="0CFF4AB5" w14:textId="77777777" w:rsidR="009F6886" w:rsidRDefault="009F6886" w:rsidP="009F6886">
      <w:pPr>
        <w:rPr>
          <w:sz w:val="18"/>
          <w:szCs w:val="18"/>
        </w:rPr>
      </w:pPr>
      <w:r>
        <w:rPr>
          <w:b/>
          <w:bCs/>
          <w:sz w:val="26"/>
          <w:szCs w:val="26"/>
        </w:rPr>
        <w:t>Gauthier 86</w:t>
      </w:r>
      <w:r>
        <w:t xml:space="preserve"> </w:t>
      </w:r>
      <w:r>
        <w:rPr>
          <w:sz w:val="18"/>
          <w:szCs w:val="18"/>
        </w:rPr>
        <w:t xml:space="preserve">Gauthier, David P. </w:t>
      </w:r>
      <w:r>
        <w:rPr>
          <w:i/>
          <w:sz w:val="18"/>
          <w:szCs w:val="18"/>
        </w:rPr>
        <w:t>Morals by Agreement</w:t>
      </w:r>
      <w:r>
        <w:rPr>
          <w:sz w:val="18"/>
          <w:szCs w:val="18"/>
        </w:rPr>
        <w:t>. Oxford: Clarendon, 1986. Print. // Park City NL</w:t>
      </w:r>
    </w:p>
    <w:p w14:paraId="38E1AC8A" w14:textId="77777777" w:rsidR="009F6886" w:rsidRPr="00DF1471" w:rsidRDefault="009F6886" w:rsidP="009F6886">
      <w:pPr>
        <w:rPr>
          <w:bCs/>
          <w:iCs/>
          <w:sz w:val="24"/>
          <w:u w:val="single"/>
        </w:rPr>
      </w:pPr>
      <w:r w:rsidRPr="00DF1471">
        <w:rPr>
          <w:rStyle w:val="Emphasis"/>
          <w:b w:val="0"/>
          <w:bCs/>
          <w:sz w:val="24"/>
          <w:highlight w:val="cyan"/>
        </w:rPr>
        <w:t>Moral principles are</w:t>
      </w:r>
      <w:r w:rsidRPr="00DF1471">
        <w:rPr>
          <w:rStyle w:val="Emphasis"/>
          <w:b w:val="0"/>
          <w:bCs/>
          <w:sz w:val="24"/>
        </w:rPr>
        <w:t xml:space="preserve"> introduced as the </w:t>
      </w:r>
      <w:r w:rsidRPr="00DF1471">
        <w:rPr>
          <w:rStyle w:val="Emphasis"/>
          <w:b w:val="0"/>
          <w:bCs/>
          <w:sz w:val="24"/>
          <w:highlight w:val="cyan"/>
        </w:rPr>
        <w:t>objects of</w:t>
      </w:r>
      <w:r w:rsidRPr="00DF1471">
        <w:rPr>
          <w:rStyle w:val="Emphasis"/>
          <w:b w:val="0"/>
          <w:bCs/>
          <w:sz w:val="24"/>
        </w:rPr>
        <w:t xml:space="preserve"> full voluntary ex ante </w:t>
      </w:r>
      <w:r w:rsidRPr="00DF1471">
        <w:rPr>
          <w:rStyle w:val="Emphasis"/>
          <w:b w:val="0"/>
          <w:bCs/>
          <w:sz w:val="24"/>
          <w:highlight w:val="cyan"/>
        </w:rPr>
        <w:t>agreement among rational persons</w:t>
      </w:r>
      <w:r w:rsidRPr="00DF1471">
        <w:rPr>
          <w:rStyle w:val="Emphasis"/>
          <w:b w:val="0"/>
          <w:bCs/>
          <w:sz w:val="24"/>
        </w:rPr>
        <w:t>.  Su</w:t>
      </w:r>
      <w:r w:rsidRPr="00DF1471">
        <w:rPr>
          <w:b/>
          <w:bCs/>
          <w:sz w:val="16"/>
        </w:rPr>
        <w:t>ch agreement is hypothetical, in supposing a pre-moral context for the adoption of moral rules and practices.  But the parties to agreement are real, determinate individuals, distinguished by their capacities, situations, and concerns.  In so far as [</w:t>
      </w:r>
      <w:r w:rsidRPr="00DF1471">
        <w:rPr>
          <w:rStyle w:val="Emphasis"/>
          <w:b w:val="0"/>
          <w:bCs/>
          <w:sz w:val="24"/>
          <w:highlight w:val="cyan"/>
        </w:rPr>
        <w:t>Since] they would agree to constraints on their choices,</w:t>
      </w:r>
      <w:r w:rsidRPr="00DF1471">
        <w:rPr>
          <w:rStyle w:val="Emphasis"/>
          <w:b w:val="0"/>
          <w:bCs/>
          <w:sz w:val="24"/>
        </w:rPr>
        <w:t xml:space="preserve"> restraining their pursuit of their own interests, </w:t>
      </w:r>
      <w:r w:rsidRPr="00DF1471">
        <w:rPr>
          <w:rStyle w:val="Emphasis"/>
          <w:b w:val="0"/>
          <w:bCs/>
          <w:sz w:val="24"/>
          <w:highlight w:val="cyan"/>
        </w:rPr>
        <w:t>they acknowledge a distinction between what they may and may not do</w:t>
      </w:r>
      <w:r w:rsidRPr="00DF1471">
        <w:rPr>
          <w:rStyle w:val="Emphasis"/>
          <w:b w:val="0"/>
          <w:bCs/>
          <w:sz w:val="24"/>
        </w:rPr>
        <w:t xml:space="preserve">.  As rational persons understanding the structure of their interaction, </w:t>
      </w:r>
      <w:r w:rsidRPr="00DF1471">
        <w:rPr>
          <w:rStyle w:val="Emphasis"/>
          <w:b w:val="0"/>
          <w:bCs/>
          <w:sz w:val="24"/>
          <w:highlight w:val="cyan"/>
        </w:rPr>
        <w:t>they recognize</w:t>
      </w:r>
      <w:r w:rsidRPr="00DF1471">
        <w:rPr>
          <w:rStyle w:val="Emphasis"/>
          <w:b w:val="0"/>
          <w:bCs/>
          <w:sz w:val="24"/>
        </w:rPr>
        <w:t xml:space="preserve"> for </w:t>
      </w:r>
      <w:r w:rsidRPr="00DF1471">
        <w:rPr>
          <w:rStyle w:val="Emphasis"/>
          <w:b w:val="0"/>
          <w:bCs/>
          <w:sz w:val="24"/>
          <w:highlight w:val="cyan"/>
        </w:rPr>
        <w:t>mutual constraint</w:t>
      </w:r>
      <w:r w:rsidRPr="00DF1471">
        <w:rPr>
          <w:rStyle w:val="Emphasis"/>
          <w:b w:val="0"/>
          <w:bCs/>
          <w:sz w:val="24"/>
        </w:rPr>
        <w:t xml:space="preserve">, and so </w:t>
      </w:r>
      <w:r w:rsidRPr="00DF1471">
        <w:rPr>
          <w:rStyle w:val="Emphasis"/>
          <w:b w:val="0"/>
          <w:bCs/>
          <w:sz w:val="24"/>
          <w:highlight w:val="cyan"/>
        </w:rPr>
        <w:t>for a moral dimension</w:t>
      </w:r>
      <w:r w:rsidRPr="00DF1471">
        <w:rPr>
          <w:rStyle w:val="Emphasis"/>
          <w:b w:val="0"/>
          <w:bCs/>
          <w:sz w:val="24"/>
        </w:rPr>
        <w:t xml:space="preserve"> in their affairs.</w:t>
      </w:r>
    </w:p>
    <w:p w14:paraId="44A4F91B" w14:textId="77777777" w:rsidR="009F6886" w:rsidRPr="00156597" w:rsidRDefault="009F6886" w:rsidP="009F6886"/>
    <w:p w14:paraId="07F56BE3" w14:textId="77777777" w:rsidR="009F6886" w:rsidRDefault="009F6886" w:rsidP="009F6886">
      <w:pPr>
        <w:pStyle w:val="Heading4"/>
        <w:rPr>
          <w:bCs/>
        </w:rPr>
      </w:pPr>
      <w:r w:rsidRPr="006859AA">
        <w:rPr>
          <w:bCs/>
        </w:rPr>
        <w:t>Th</w:t>
      </w:r>
      <w:r>
        <w:rPr>
          <w:bCs/>
        </w:rPr>
        <w:t>us the</w:t>
      </w:r>
      <w:r w:rsidRPr="006859AA">
        <w:rPr>
          <w:bCs/>
        </w:rPr>
        <w:t xml:space="preserve"> standard is consistency with </w:t>
      </w:r>
      <w:r>
        <w:rPr>
          <w:bCs/>
        </w:rPr>
        <w:t>C</w:t>
      </w:r>
      <w:r w:rsidRPr="006859AA">
        <w:rPr>
          <w:bCs/>
        </w:rPr>
        <w:t>ontractarianism</w:t>
      </w:r>
      <w:r>
        <w:rPr>
          <w:bCs/>
        </w:rPr>
        <w:t xml:space="preserve"> – agents have subjective conflicting desires that can only be resolved based on mutual agreement.</w:t>
      </w:r>
    </w:p>
    <w:p w14:paraId="6D38863B" w14:textId="77777777" w:rsidR="009F6886" w:rsidRPr="00FD344A" w:rsidRDefault="009F6886" w:rsidP="009F6886">
      <w:pPr>
        <w:rPr>
          <w:b/>
          <w:bCs/>
          <w:sz w:val="26"/>
        </w:rPr>
      </w:pPr>
      <w:r w:rsidRPr="00FD344A">
        <w:rPr>
          <w:rStyle w:val="Style13ptBold"/>
        </w:rPr>
        <w:t xml:space="preserve">Stanford 0 </w:t>
      </w:r>
      <w:r>
        <w:t xml:space="preserve">[Stanford Encyclopedia of Philosophy. “Contractarianism.” </w:t>
      </w:r>
      <w:hyperlink r:id="rId6" w:history="1">
        <w:r>
          <w:rPr>
            <w:rStyle w:val="Hyperlink"/>
            <w:color w:val="000000"/>
            <w:u w:val="single"/>
          </w:rPr>
          <w:t>https://plato.stanford.edu/entries/contractarianism/</w:t>
        </w:r>
      </w:hyperlink>
      <w:r>
        <w:t xml:space="preserve"> Published 18 June 2000] </w:t>
      </w:r>
    </w:p>
    <w:p w14:paraId="2C826A10" w14:textId="77777777" w:rsidR="009F6886" w:rsidRDefault="009F6886" w:rsidP="009F6886">
      <w:pPr>
        <w:rPr>
          <w:sz w:val="16"/>
        </w:rPr>
      </w:pPr>
      <w:r w:rsidRPr="00E27497">
        <w:rPr>
          <w:sz w:val="16"/>
        </w:rPr>
        <w:t>A brief sketch of the most complete and influential contemporary contractarian theory, David Gauthier’s, is in order. Gauthier’s project in Morals By Agreement is to employ a contractarian approach to grounding morality in rationality in order to defeat the moral skeptic. (However, Anita Superson (2009) points out that Gauthier attempts to answer only the skeptic who asks “why should I be moral?” but leaves both the motive skeptic, who argues that it is enough to act morally but need not be motivated by morality, and the amoralist, who denies that there is any such thing as morality, that is, that there are true moral statements</w:t>
      </w:r>
      <w:r w:rsidRPr="00E27497">
        <w:rPr>
          <w:u w:val="single"/>
        </w:rPr>
        <w:t xml:space="preserve">.) It is generally assumed that </w:t>
      </w:r>
      <w:r w:rsidRPr="00E10CCA">
        <w:rPr>
          <w:highlight w:val="cyan"/>
          <w:u w:val="single"/>
        </w:rPr>
        <w:t>humans can have no perfect</w:t>
      </w:r>
      <w:r w:rsidRPr="00E27497">
        <w:rPr>
          <w:u w:val="single"/>
        </w:rPr>
        <w:t xml:space="preserve"> natural </w:t>
      </w:r>
      <w:r w:rsidRPr="00E10CCA">
        <w:rPr>
          <w:highlight w:val="cyan"/>
          <w:u w:val="single"/>
        </w:rPr>
        <w:t>harmony of interests</w:t>
      </w:r>
      <w:r w:rsidRPr="00E27497">
        <w:rPr>
          <w:u w:val="single"/>
        </w:rPr>
        <w:t xml:space="preserve"> (otherwise morality would be largely superfluous),</w:t>
      </w:r>
      <w:r w:rsidRPr="00E27497">
        <w:rPr>
          <w:sz w:val="16"/>
        </w:rPr>
        <w:t xml:space="preserve"> and that there is much for each individual to gain through cooperation. However, </w:t>
      </w:r>
      <w:r w:rsidRPr="00E10CCA">
        <w:rPr>
          <w:highlight w:val="cyan"/>
          <w:u w:val="single"/>
        </w:rPr>
        <w:t>moral constraint</w:t>
      </w:r>
      <w:r w:rsidRPr="00E27497">
        <w:rPr>
          <w:u w:val="single"/>
        </w:rPr>
        <w:t xml:space="preserve"> on the pursuit of individual self-interest </w:t>
      </w:r>
      <w:r w:rsidRPr="00E10CCA">
        <w:rPr>
          <w:highlight w:val="cyan"/>
          <w:u w:val="single"/>
        </w:rPr>
        <w:t>is required because cooperative activities</w:t>
      </w:r>
      <w:r w:rsidRPr="00E27497">
        <w:rPr>
          <w:u w:val="single"/>
        </w:rPr>
        <w:t xml:space="preserve"> almost inevitably </w:t>
      </w:r>
      <w:r w:rsidRPr="00E10CCA">
        <w:rPr>
          <w:highlight w:val="cyan"/>
          <w:u w:val="single"/>
        </w:rPr>
        <w:t>lead to a prisoner’s dilemma:</w:t>
      </w:r>
      <w:r w:rsidRPr="00E27497">
        <w:rPr>
          <w:u w:val="single"/>
        </w:rPr>
        <w:t xml:space="preserve"> </w:t>
      </w:r>
      <w:r w:rsidRPr="00E27497">
        <w:rPr>
          <w:sz w:val="16"/>
        </w:rPr>
        <w:t xml:space="preserve">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each others’ trust and cooperate successfully. 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 It is helpful </w:t>
      </w:r>
      <w:r w:rsidRPr="00E27497">
        <w:rPr>
          <w:u w:val="single"/>
        </w:rPr>
        <w:t xml:space="preserve">to </w:t>
      </w:r>
      <w:r w:rsidRPr="00E10CCA">
        <w:rPr>
          <w:highlight w:val="cyan"/>
          <w:u w:val="single"/>
        </w:rPr>
        <w:t>think of the contract situation as a bargain, in which each party is</w:t>
      </w:r>
      <w:r w:rsidRPr="00E27497">
        <w:rPr>
          <w:u w:val="single"/>
        </w:rPr>
        <w:t xml:space="preserve"> trying to </w:t>
      </w:r>
      <w:r w:rsidRPr="00E10CCA">
        <w:rPr>
          <w:highlight w:val="cyan"/>
          <w:u w:val="single"/>
        </w:rPr>
        <w:t>negotiate the moral rules that will allow them to realize optimal utility</w:t>
      </w:r>
      <w:r w:rsidRPr="00E27497">
        <w:rPr>
          <w:u w:val="single"/>
        </w:rPr>
        <w:t xml:space="preserve">, </w:t>
      </w:r>
      <w:r w:rsidRPr="00E27497">
        <w:rPr>
          <w:sz w:val="16"/>
        </w:rPr>
        <w:t xml:space="preserve">and this has led philosophers to apply a number of bargaining solutions to the initial contract situation. Gauthier’s solution is the “minimax relative concession” (1986, ch. V). The idea of minimax relative concession is that each bargainer will be most concerned with the concessions that she makes from her ideal outcome relative to the concessions that others make.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 </w:t>
      </w:r>
      <w:r w:rsidRPr="00E10CCA">
        <w:rPr>
          <w:highlight w:val="cyan"/>
          <w:u w:val="single"/>
        </w:rPr>
        <w:t>The reasonable outcome</w:t>
      </w:r>
      <w:r w:rsidRPr="00E27497">
        <w:rPr>
          <w:u w:val="single"/>
        </w:rPr>
        <w:t xml:space="preserve">, according to this view, is the outcome that </w:t>
      </w:r>
      <w:r w:rsidRPr="00E10CCA">
        <w:rPr>
          <w:highlight w:val="cyan"/>
          <w:u w:val="single"/>
        </w:rPr>
        <w:t>minimizes the maximum relative concessions</w:t>
      </w:r>
      <w:r w:rsidRPr="00E27497">
        <w:rPr>
          <w:u w:val="single"/>
        </w:rPr>
        <w:t xml:space="preserve"> of each party to the bargain (Gauthier 1986, ch. V). </w:t>
      </w:r>
      <w:r w:rsidRPr="00E27497">
        <w:rPr>
          <w:sz w:val="16"/>
        </w:rPr>
        <w:t>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w:t>
      </w:r>
      <w:r w:rsidRPr="00E27497">
        <w:rPr>
          <w:u w:val="single"/>
        </w:rPr>
        <w:t xml:space="preserve">. It is important, then, that </w:t>
      </w:r>
      <w:r w:rsidRPr="00E10CCA">
        <w:rPr>
          <w:highlight w:val="cyan"/>
          <w:u w:val="single"/>
        </w:rPr>
        <w:t>the initial position must have been arrived at non-coercively</w:t>
      </w:r>
      <w:r w:rsidRPr="00E27497">
        <w:rPr>
          <w:u w:val="single"/>
        </w:rPr>
        <w:t xml:space="preserve"> if compliance to the agreement is to be secured. </w:t>
      </w:r>
      <w:r w:rsidRPr="00E27497">
        <w:rPr>
          <w:sz w:val="16"/>
        </w:rPr>
        <w:t>A form of the “Lockean proviso” (modeled after Locke’s description of the initial situation of his social contract): that one cannot have bettered himself by worsening others, may turn out to be beneficial in cases without a veil of ignorance. In sum, the moral norms that rational contractors will adopt (and comply with) are those norms that would be reached by the contractors beginning from a position each has attained through her own actions which have not worsened anyone else, and adopting as their principle for agreement the rule of minimax relative concession (Gauthier 1986, ch. VII). On one line of thought, contractarianism produces liberal individuals who seem well suited to join the kind of society that Rawls envisioned (Gauthier 1986, ch. XI). On another line, the Hobbesian contractarian argument leads towards the sparse government of libertarianism (Narveson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222BBF8E" w14:textId="77777777" w:rsidR="009F6886" w:rsidRDefault="009F6886" w:rsidP="009F6886">
      <w:pPr>
        <w:pStyle w:val="Heading4"/>
      </w:pPr>
      <w:r>
        <w:t>Prefer additionally –</w:t>
      </w:r>
    </w:p>
    <w:p w14:paraId="036078F7" w14:textId="77777777" w:rsidR="009F6886" w:rsidRDefault="009F6886" w:rsidP="009F6886">
      <w:pPr>
        <w:pStyle w:val="Heading4"/>
      </w:pPr>
      <w:r>
        <w:t>1] Epistemic modesty – philosophers have debated ethics for thousands of years – it’s unlikely that their ethical theory happens to be the correct one. Contractarianism allows everyone to operate by their own theory of ethics.</w:t>
      </w:r>
    </w:p>
    <w:p w14:paraId="270D4F0F" w14:textId="77777777" w:rsidR="009F6886" w:rsidRDefault="009F6886" w:rsidP="009F6886">
      <w:pPr>
        <w:pStyle w:val="Heading4"/>
      </w:pPr>
      <w:r>
        <w:t>2] Actor spec – governments and policies are created based on compromises and mutual agreements between representatives with different interests.</w:t>
      </w:r>
    </w:p>
    <w:p w14:paraId="449EB62F" w14:textId="77777777" w:rsidR="009F6886" w:rsidRDefault="009F6886" w:rsidP="009F6886">
      <w:pPr>
        <w:pStyle w:val="Heading4"/>
      </w:pPr>
      <w:r>
        <w:t>3] Subjectivism – we can’t experience each other’s feelings or emotions and there is no view-from-nowhere, so only agreement between different subjects can provide a basis of ethics.</w:t>
      </w:r>
    </w:p>
    <w:p w14:paraId="17C00AB5" w14:textId="77777777" w:rsidR="009F6886" w:rsidRPr="00A67219" w:rsidRDefault="009F6886" w:rsidP="009F6886"/>
    <w:p w14:paraId="3D678F3B" w14:textId="77777777" w:rsidR="009F6886" w:rsidRPr="006859AA" w:rsidRDefault="009F6886" w:rsidP="009F6886">
      <w:pPr>
        <w:pStyle w:val="Heading4"/>
        <w:rPr>
          <w:rFonts w:cs="Calibri"/>
          <w:bCs/>
        </w:rPr>
      </w:pPr>
      <w:r>
        <w:rPr>
          <w:rFonts w:cs="Calibri"/>
          <w:bCs/>
        </w:rPr>
        <w:t xml:space="preserve">Now negate – </w:t>
      </w:r>
    </w:p>
    <w:p w14:paraId="48EE9D3B" w14:textId="77777777" w:rsidR="009F6886" w:rsidRPr="006859AA" w:rsidRDefault="009F6886" w:rsidP="009F6886">
      <w:pPr>
        <w:pStyle w:val="Heading4"/>
        <w:rPr>
          <w:bCs/>
        </w:rPr>
      </w:pPr>
      <w:r w:rsidRPr="006859AA">
        <w:rPr>
          <w:bCs/>
        </w:rPr>
        <w:t xml:space="preserve">1] Unconditional striking breaches different elements of contracts. </w:t>
      </w:r>
    </w:p>
    <w:p w14:paraId="0512AF43" w14:textId="77777777" w:rsidR="009F6886" w:rsidRDefault="009F6886" w:rsidP="009F6886">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SJEP</w:t>
      </w:r>
    </w:p>
    <w:p w14:paraId="38DA541D" w14:textId="77777777" w:rsidR="009F6886" w:rsidRPr="00E10CCA" w:rsidRDefault="009F6886" w:rsidP="009F6886">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period.Section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2AD9ADE9" w14:textId="77777777" w:rsidR="009F6886" w:rsidRPr="006859AA" w:rsidRDefault="009F6886" w:rsidP="009F6886">
      <w:pPr>
        <w:pStyle w:val="Heading4"/>
        <w:rPr>
          <w:bCs/>
        </w:rPr>
      </w:pPr>
      <w:r w:rsidRPr="006859AA">
        <w:rPr>
          <w:bCs/>
        </w:rPr>
        <w:t xml:space="preserve">2] A worker has the ability to choose their employer and thus their contract. Therefore, there is no reason a worker can strike against a contract they have agreed to previously. </w:t>
      </w:r>
    </w:p>
    <w:p w14:paraId="7BF18128" w14:textId="77777777" w:rsidR="009F6886" w:rsidRPr="006859AA" w:rsidRDefault="009F6886" w:rsidP="009F6886">
      <w:pPr>
        <w:pStyle w:val="Heading4"/>
        <w:rPr>
          <w:bCs/>
        </w:rPr>
      </w:pPr>
      <w:r w:rsidRPr="006859AA">
        <w:rPr>
          <w:bCs/>
        </w:rPr>
        <w:t>3] Strikes inhibit the ability to create contracts, create power imbalances, and violate individual contracts.</w:t>
      </w:r>
    </w:p>
    <w:p w14:paraId="7AF4E09A" w14:textId="77777777" w:rsidR="009F6886" w:rsidRDefault="009F6886" w:rsidP="009F6886">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1F596491" w14:textId="77777777" w:rsidR="009F6886" w:rsidRPr="00E10CCA" w:rsidRDefault="009F6886" w:rsidP="009F6886">
      <w:pPr>
        <w:rPr>
          <w:sz w:val="16"/>
        </w:rPr>
      </w:pPr>
      <w:r w:rsidRPr="00E10CCA">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10CCA">
        <w:rPr>
          <w:highlight w:val="cyan"/>
          <w:u w:val="single"/>
        </w:rPr>
        <w:t xml:space="preserve">unions gain strength </w:t>
      </w:r>
      <w:r w:rsidRPr="00E10CCA">
        <w:rPr>
          <w:highlight w:val="cyan"/>
          <w:u w:val="single"/>
          <w:bdr w:val="single" w:sz="4" w:space="0" w:color="auto" w:frame="1"/>
        </w:rPr>
        <w:t>by overriding private rights.</w:t>
      </w:r>
      <w:r w:rsidRPr="00E10CCA">
        <w:rPr>
          <w:highlight w:val="cyan"/>
          <w:u w:val="single"/>
        </w:rPr>
        <w:t xml:space="preserve"> </w:t>
      </w:r>
      <w:r w:rsidRPr="00E10CCA">
        <w:rPr>
          <w:u w:val="single"/>
        </w:rPr>
        <w:t xml:space="preserve">They routinely </w:t>
      </w:r>
      <w:r w:rsidRPr="00E10CCA">
        <w:rPr>
          <w:highlight w:val="cyan"/>
          <w:u w:val="single"/>
        </w:rPr>
        <w:t>block anyone from working under a non-union contract</w:t>
      </w:r>
      <w:r w:rsidRPr="00E10CCA">
        <w:rPr>
          <w:u w:val="single"/>
        </w:rPr>
        <w:t xml:space="preserve">, </w:t>
      </w:r>
      <w:r w:rsidRPr="00E10CCA">
        <w:rPr>
          <w:highlight w:val="cyan"/>
          <w:u w:val="single"/>
        </w:rPr>
        <w:t xml:space="preserve">and </w:t>
      </w:r>
      <w:r w:rsidRPr="00E10CCA">
        <w:rPr>
          <w:u w:val="single"/>
        </w:rPr>
        <w:t xml:space="preserve">they </w:t>
      </w:r>
      <w:r w:rsidRPr="00E10CCA">
        <w:rPr>
          <w:highlight w:val="cyan"/>
          <w:u w:val="single"/>
        </w:rPr>
        <w:t>prevent employers from making offers</w:t>
      </w:r>
      <w:r w:rsidRPr="00E10CCA">
        <w:rPr>
          <w:u w:val="single"/>
        </w:rPr>
        <w:t>--even advantageous ones--</w:t>
      </w:r>
      <w:r w:rsidRPr="00E10CCA">
        <w:rPr>
          <w:highlight w:val="cyan"/>
          <w:u w:val="single"/>
        </w:rPr>
        <w:t xml:space="preserve">to individual workers </w:t>
      </w:r>
      <w:r w:rsidRPr="00E10CCA">
        <w:rPr>
          <w:u w:val="single"/>
        </w:rPr>
        <w:t xml:space="preserve">unless the union is informed and consents. </w:t>
      </w:r>
      <w:r w:rsidRPr="00E10CCA">
        <w:rPr>
          <w:highlight w:val="cyan"/>
          <w:u w:val="single"/>
        </w:rPr>
        <w:t>Unions declare strikes</w:t>
      </w:r>
      <w:r w:rsidRPr="00E10CCA">
        <w:rPr>
          <w:sz w:val="16"/>
          <w:highlight w:val="cyan"/>
        </w:rPr>
        <w:t xml:space="preserve"> </w:t>
      </w:r>
      <w:r w:rsidRPr="00E10CCA">
        <w:rPr>
          <w:sz w:val="16"/>
        </w:rPr>
        <w:t xml:space="preserve">and establish picket lines </w:t>
      </w:r>
      <w:r w:rsidRPr="00E10CCA">
        <w:rPr>
          <w:highlight w:val="cyan"/>
          <w:u w:val="single"/>
        </w:rPr>
        <w:t>to prevent</w:t>
      </w:r>
      <w:r w:rsidRPr="00E10CCA">
        <w:rPr>
          <w:sz w:val="16"/>
          <w:highlight w:val="cyan"/>
        </w:rPr>
        <w:t xml:space="preserve"> </w:t>
      </w:r>
      <w:r w:rsidRPr="00E10CCA">
        <w:rPr>
          <w:highlight w:val="cyan"/>
          <w:u w:val="single"/>
        </w:rPr>
        <w:t>customers and workers from entering company property</w:t>
      </w:r>
      <w:r w:rsidRPr="00E10CCA">
        <w:rPr>
          <w:u w:val="single"/>
        </w:rPr>
        <w:t xml:space="preserve">; </w:t>
      </w:r>
      <w:r w:rsidRPr="00E10CCA">
        <w:rPr>
          <w:highlight w:val="cyan"/>
          <w:u w:val="single"/>
        </w:rPr>
        <w:t xml:space="preserve">they </w:t>
      </w:r>
      <w:r w:rsidRPr="00E10CCA">
        <w:rPr>
          <w:u w:val="single"/>
        </w:rPr>
        <w:t xml:space="preserve">may </w:t>
      </w:r>
      <w:r w:rsidRPr="00E10CCA">
        <w:rPr>
          <w:highlight w:val="cyan"/>
          <w:u w:val="single"/>
          <w:bdr w:val="single" w:sz="4" w:space="0" w:color="auto" w:frame="1"/>
        </w:rPr>
        <w:t>fine employees who cross these lines.</w:t>
      </w:r>
      <w:r w:rsidRPr="00E10CCA">
        <w:rPr>
          <w:sz w:val="16"/>
          <w:highlight w:val="cyan"/>
        </w:rPr>
        <w:t xml:space="preserve"> </w:t>
      </w:r>
      <w:r w:rsidRPr="00E10CCA">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10CCA">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10CCA">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37900041" w14:textId="4373C274" w:rsidR="00A63BD2" w:rsidRDefault="00A63BD2" w:rsidP="00A63BD2"/>
    <w:p w14:paraId="4AF7A352" w14:textId="1941700F" w:rsidR="009F6886" w:rsidRDefault="009F6886" w:rsidP="00A63BD2"/>
    <w:p w14:paraId="20742FB3" w14:textId="28500BDC" w:rsidR="0098638F" w:rsidRDefault="0098638F" w:rsidP="0098638F">
      <w:pPr>
        <w:pStyle w:val="Heading1"/>
      </w:pPr>
      <w:r>
        <w:t>Case</w:t>
      </w:r>
    </w:p>
    <w:p w14:paraId="21E3CF1D" w14:textId="3B8D5D5C" w:rsidR="0098638F" w:rsidRDefault="0098638F" w:rsidP="0098638F"/>
    <w:p w14:paraId="39435363" w14:textId="7612724F" w:rsidR="0098638F" w:rsidRDefault="002E24B5" w:rsidP="0098638F">
      <w:pPr>
        <w:pStyle w:val="Heading3"/>
      </w:pPr>
      <w:r>
        <w:t>FW</w:t>
      </w:r>
    </w:p>
    <w:p w14:paraId="03168210" w14:textId="77777777" w:rsidR="007815B4" w:rsidRPr="00863516" w:rsidRDefault="007815B4" w:rsidP="007815B4">
      <w:pPr>
        <w:pStyle w:val="Heading4"/>
      </w:pPr>
      <w:r>
        <w:t>Turn – contractarianism allows for way more ground because it allows for reason based and affect based arguments. Also, contractarianism doesn’t need lots of evidence either since we’re also phil based. On B) no and turn – even the constitution’s first amendment has simple exceptions like not being able to yell fire in a movie theater and contracts are way more explanatory of the real world.</w:t>
      </w:r>
    </w:p>
    <w:p w14:paraId="11883EFC" w14:textId="77777777" w:rsidR="007815B4" w:rsidRPr="0031743E" w:rsidRDefault="007815B4" w:rsidP="007815B4"/>
    <w:p w14:paraId="32E5129B" w14:textId="77777777" w:rsidR="007815B4" w:rsidRPr="00B974F2" w:rsidRDefault="007815B4" w:rsidP="007815B4"/>
    <w:p w14:paraId="1907929D" w14:textId="77777777" w:rsidR="007815B4" w:rsidRPr="00E81CE7" w:rsidRDefault="007815B4" w:rsidP="007815B4"/>
    <w:p w14:paraId="0160D6CE" w14:textId="77777777" w:rsidR="00DC38C4" w:rsidRDefault="00DC38C4" w:rsidP="00DC38C4">
      <w:pPr>
        <w:pStyle w:val="Heading4"/>
      </w:pPr>
      <w:r>
        <w:t>On the 5 point, this is just a bad tricks – me disproving the fw disproves it not concedes it – plus I could be being coerced to say this which debunks it and contractarianism also guarantees my ability to say this.</w:t>
      </w:r>
    </w:p>
    <w:p w14:paraId="7B1D3BB4" w14:textId="77777777" w:rsidR="00DC38C4" w:rsidRDefault="00DC38C4" w:rsidP="00DC38C4"/>
    <w:p w14:paraId="6FEAF5E2" w14:textId="23E7C502" w:rsidR="002E24B5" w:rsidRDefault="002E24B5" w:rsidP="0098638F"/>
    <w:p w14:paraId="0D7D9268" w14:textId="7CF9C0A5" w:rsidR="002E24B5" w:rsidRDefault="002E24B5" w:rsidP="002E24B5">
      <w:pPr>
        <w:pStyle w:val="Heading3"/>
      </w:pPr>
      <w:r>
        <w:t>Case</w:t>
      </w:r>
    </w:p>
    <w:p w14:paraId="146078CC" w14:textId="5406F184" w:rsidR="002E24B5" w:rsidRDefault="002E24B5" w:rsidP="002E24B5"/>
    <w:p w14:paraId="1EA6C610" w14:textId="62401353" w:rsidR="002E24B5" w:rsidRDefault="002E24B5" w:rsidP="002E24B5">
      <w:pPr>
        <w:pStyle w:val="Heading4"/>
      </w:pPr>
      <w:r>
        <w:t>1] Right to strike violates the categorical imperative.</w:t>
      </w:r>
    </w:p>
    <w:p w14:paraId="7F0914EC" w14:textId="77777777" w:rsidR="002E24B5" w:rsidRPr="00384BFB" w:rsidRDefault="002E24B5" w:rsidP="002E24B5">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A749C05" w14:textId="77777777" w:rsidR="002E24B5" w:rsidRPr="00384BFB" w:rsidRDefault="002E24B5" w:rsidP="002E24B5">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6923014" w14:textId="13570CE4" w:rsidR="002E24B5" w:rsidRDefault="002E24B5" w:rsidP="002E24B5">
      <w:pPr>
        <w:pStyle w:val="Heading4"/>
      </w:pPr>
      <w:r>
        <w:t>2] And strikes violate the Kantian duty not to cause harm.</w:t>
      </w:r>
    </w:p>
    <w:p w14:paraId="314B34F3" w14:textId="77777777" w:rsidR="002E24B5" w:rsidRPr="00F21509" w:rsidRDefault="002E24B5" w:rsidP="002E24B5">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2D3B2545" w14:textId="77777777" w:rsidR="002E24B5" w:rsidRPr="00384BFB" w:rsidRDefault="002E24B5" w:rsidP="002E24B5">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296C32C4" w14:textId="77777777" w:rsidR="002E24B5" w:rsidRPr="002E24B5" w:rsidRDefault="002E24B5" w:rsidP="002E24B5"/>
    <w:p w14:paraId="4CD3B7B4" w14:textId="36C5E13D" w:rsidR="002E24B5" w:rsidRDefault="002E24B5" w:rsidP="002E24B5">
      <w:pPr>
        <w:pStyle w:val="Heading4"/>
      </w:pPr>
      <w:r>
        <w:t xml:space="preserve">3] </w:t>
      </w:r>
      <w:r w:rsidR="00D20479">
        <w:t xml:space="preserve">Independently, </w:t>
      </w:r>
      <w:r>
        <w:t>with hospital workers, an unconditional right to strike is immoral as it uses patients as a bargaining chip and thus as a means to an end.</w:t>
      </w:r>
    </w:p>
    <w:p w14:paraId="713B527F" w14:textId="77777777" w:rsidR="002E24B5" w:rsidRPr="00384BFB" w:rsidRDefault="002E24B5" w:rsidP="002E24B5">
      <w:pPr>
        <w:rPr>
          <w:sz w:val="16"/>
          <w:szCs w:val="16"/>
        </w:rPr>
      </w:pPr>
      <w:r w:rsidRPr="00967970">
        <w:rPr>
          <w:rStyle w:val="Style13ptBold"/>
        </w:rPr>
        <w:t>Loewy</w:t>
      </w:r>
      <w:r>
        <w:rPr>
          <w:rStyle w:val="Style13ptBold"/>
        </w:rPr>
        <w:t xml:space="preserve"> 0</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0BD8D7BD" w14:textId="77777777" w:rsidR="002E24B5" w:rsidRPr="00E35E4D" w:rsidRDefault="002E24B5" w:rsidP="002E24B5">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is </w:t>
      </w:r>
      <w:r w:rsidRPr="00F83D7D">
        <w:rPr>
          <w:sz w:val="26"/>
          <w:szCs w:val="26"/>
          <w:highlight w:val="green"/>
          <w:u w:val="single"/>
        </w:rPr>
        <w:t xml:space="preserve">considered </w:t>
      </w:r>
      <w:r w:rsidRPr="00384BFB">
        <w:rPr>
          <w:sz w:val="26"/>
          <w:szCs w:val="26"/>
          <w:u w:val="single"/>
        </w:rPr>
        <w:t xml:space="preserve">to be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fire department</w:t>
      </w:r>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51119D7C" w14:textId="5884E952" w:rsidR="002E24B5" w:rsidRDefault="002E24B5">
      <w:pPr>
        <w:rPr>
          <w:rFonts w:asciiTheme="minorHAnsi" w:hAnsiTheme="minorHAnsi"/>
        </w:rPr>
      </w:pPr>
    </w:p>
    <w:p w14:paraId="25F558DE" w14:textId="6AC1C3A7" w:rsidR="00F913AE" w:rsidRDefault="00F913AE" w:rsidP="00F913AE">
      <w:pPr>
        <w:pStyle w:val="Heading4"/>
      </w:pPr>
      <w:r>
        <w:t xml:space="preserve">4] Strikes violate </w:t>
      </w:r>
      <w:r>
        <w:rPr>
          <w:u w:val="single"/>
        </w:rPr>
        <w:t>individual autonomy</w:t>
      </w:r>
      <w:r>
        <w:t xml:space="preserve"> by exercising </w:t>
      </w:r>
      <w:r>
        <w:rPr>
          <w:u w:val="single"/>
        </w:rPr>
        <w:t>coercion</w:t>
      </w:r>
      <w:r>
        <w:t>.</w:t>
      </w:r>
    </w:p>
    <w:p w14:paraId="505F1331" w14:textId="77777777" w:rsidR="00F913AE" w:rsidRDefault="00F913AE" w:rsidP="00F913AE">
      <w:r>
        <w:rPr>
          <w:rStyle w:val="Style13ptBold"/>
        </w:rPr>
        <w:t>Gourevitch 18</w:t>
      </w:r>
      <w:r>
        <w:t xml:space="preserve"> [Alex; Brown University; “The Right to Strike: A Radical View,” American Political Science Review; 2018; </w:t>
      </w:r>
      <w:hyperlink r:id="rId9" w:history="1">
        <w:r>
          <w:rPr>
            <w:rStyle w:val="Hyperlink"/>
            <w:color w:val="000000"/>
            <w:u w:val="single"/>
          </w:rPr>
          <w:t>https://sci-hub.se/10.1017/s0003055418000321]</w:t>
        </w:r>
      </w:hyperlink>
      <w:r>
        <w:t xml:space="preserve"> Justin</w:t>
      </w:r>
    </w:p>
    <w:p w14:paraId="6A7010C5" w14:textId="77777777" w:rsidR="00F913AE" w:rsidRDefault="00F913AE" w:rsidP="00F913AE">
      <w:r>
        <w:t>**Edited for ableist language</w:t>
      </w:r>
    </w:p>
    <w:p w14:paraId="68404AD4" w14:textId="77777777" w:rsidR="00F913AE" w:rsidRDefault="00F913AE" w:rsidP="00F913AE">
      <w:pPr>
        <w:rPr>
          <w:sz w:val="16"/>
        </w:rPr>
      </w:pPr>
      <w:r>
        <w:rPr>
          <w:sz w:val="16"/>
        </w:rPr>
        <w:t xml:space="preserve">Every </w:t>
      </w:r>
      <w:r>
        <w:rPr>
          <w:u w:val="single"/>
        </w:rPr>
        <w:t xml:space="preserve">liberal </w:t>
      </w:r>
      <w:r>
        <w:rPr>
          <w:highlight w:val="green"/>
          <w:u w:val="single"/>
        </w:rPr>
        <w:t xml:space="preserve">democracy </w:t>
      </w:r>
      <w:r>
        <w:rPr>
          <w:rStyle w:val="Emphasis"/>
          <w:highlight w:val="green"/>
        </w:rPr>
        <w:t>recognizes</w:t>
      </w:r>
      <w:r>
        <w:rPr>
          <w:u w:val="single"/>
        </w:rPr>
        <w:t xml:space="preserve"> that workers have a </w:t>
      </w:r>
      <w:r>
        <w:rPr>
          <w:rStyle w:val="Emphasis"/>
          <w:highlight w:val="green"/>
        </w:rPr>
        <w:t>right</w:t>
      </w:r>
      <w:r>
        <w:rPr>
          <w:highlight w:val="green"/>
          <w:u w:val="single"/>
        </w:rPr>
        <w:t xml:space="preserve"> to </w:t>
      </w:r>
      <w:r>
        <w:rPr>
          <w:rStyle w:val="Emphasis"/>
          <w:highlight w:val="green"/>
        </w:rPr>
        <w:t>strike</w:t>
      </w:r>
      <w:r>
        <w:rPr>
          <w:sz w:val="16"/>
        </w:rPr>
        <w:t xml:space="preserve">. That right is protected in law, sometimes in the constitution itself. Yet </w:t>
      </w:r>
      <w:r>
        <w:rPr>
          <w:highlight w:val="green"/>
          <w:u w:val="single"/>
        </w:rPr>
        <w:t xml:space="preserve">strikes pose </w:t>
      </w:r>
      <w:r>
        <w:rPr>
          <w:rStyle w:val="Emphasis"/>
          <w:highlight w:val="green"/>
        </w:rPr>
        <w:t>serious</w:t>
      </w:r>
      <w:r>
        <w:rPr>
          <w:highlight w:val="green"/>
          <w:u w:val="single"/>
        </w:rPr>
        <w:t xml:space="preserve"> </w:t>
      </w:r>
      <w:r>
        <w:rPr>
          <w:rStyle w:val="Emphasis"/>
          <w:highlight w:val="green"/>
        </w:rPr>
        <w:t>problems</w:t>
      </w:r>
      <w:r>
        <w:rPr>
          <w:u w:val="single"/>
        </w:rPr>
        <w:t xml:space="preserve"> for </w:t>
      </w:r>
      <w:r>
        <w:rPr>
          <w:rStyle w:val="Emphasis"/>
        </w:rPr>
        <w:t>liberal</w:t>
      </w:r>
      <w:r>
        <w:rPr>
          <w:u w:val="single"/>
        </w:rPr>
        <w:t xml:space="preserve"> </w:t>
      </w:r>
      <w:r>
        <w:rPr>
          <w:rStyle w:val="Emphasis"/>
        </w:rPr>
        <w:t>societies</w:t>
      </w:r>
      <w:r>
        <w:rPr>
          <w:u w:val="single"/>
        </w:rPr>
        <w:t xml:space="preserve">. They involve </w:t>
      </w:r>
      <w:r>
        <w:rPr>
          <w:rStyle w:val="Emphasis"/>
        </w:rPr>
        <w:t>violence</w:t>
      </w:r>
      <w:r>
        <w:rPr>
          <w:u w:val="single"/>
        </w:rPr>
        <w:t xml:space="preserve"> and </w:t>
      </w:r>
      <w:r>
        <w:rPr>
          <w:rStyle w:val="Emphasis"/>
          <w:highlight w:val="green"/>
        </w:rPr>
        <w:t>coercion</w:t>
      </w:r>
      <w:r>
        <w:rPr>
          <w:sz w:val="16"/>
        </w:rPr>
        <w:t xml:space="preserve">, they often </w:t>
      </w:r>
      <w:r>
        <w:rPr>
          <w:u w:val="single"/>
        </w:rPr>
        <w:t>violate</w:t>
      </w:r>
      <w:r>
        <w:rPr>
          <w:sz w:val="16"/>
        </w:rPr>
        <w:t xml:space="preserve"> some </w:t>
      </w:r>
      <w:r>
        <w:rPr>
          <w:rStyle w:val="Emphasis"/>
        </w:rPr>
        <w:t>basic</w:t>
      </w:r>
      <w:r>
        <w:rPr>
          <w:u w:val="single"/>
        </w:rPr>
        <w:t xml:space="preserve"> </w:t>
      </w:r>
      <w:r>
        <w:rPr>
          <w:rStyle w:val="Emphasis"/>
        </w:rPr>
        <w:t>liberal</w:t>
      </w:r>
      <w:r>
        <w:rPr>
          <w:u w:val="single"/>
        </w:rPr>
        <w:t xml:space="preserve"> </w:t>
      </w:r>
      <w:r>
        <w:rPr>
          <w:rStyle w:val="Emphasis"/>
        </w:rPr>
        <w:t>liberties</w:t>
      </w:r>
      <w:r>
        <w:rPr>
          <w:u w:val="single"/>
        </w:rPr>
        <w:t xml:space="preserve">, they appear to </w:t>
      </w:r>
      <w:r>
        <w:rPr>
          <w:rStyle w:val="Emphasis"/>
          <w:highlight w:val="green"/>
        </w:rPr>
        <w:t>involve</w:t>
      </w:r>
      <w:r>
        <w:rPr>
          <w:highlight w:val="green"/>
          <w:u w:val="single"/>
        </w:rPr>
        <w:t xml:space="preserve"> group </w:t>
      </w:r>
      <w:r>
        <w:rPr>
          <w:u w:val="single"/>
        </w:rPr>
        <w:t xml:space="preserve">rights </w:t>
      </w:r>
      <w:r>
        <w:rPr>
          <w:highlight w:val="green"/>
          <w:u w:val="single"/>
        </w:rPr>
        <w:t xml:space="preserve">having </w:t>
      </w:r>
      <w:r>
        <w:rPr>
          <w:rStyle w:val="Emphasis"/>
          <w:highlight w:val="green"/>
        </w:rPr>
        <w:t>priority</w:t>
      </w:r>
      <w:r>
        <w:rPr>
          <w:u w:val="single"/>
        </w:rPr>
        <w:t xml:space="preserve"> over </w:t>
      </w:r>
      <w:r>
        <w:rPr>
          <w:rStyle w:val="Emphasis"/>
        </w:rPr>
        <w:t>individual</w:t>
      </w:r>
      <w:r>
        <w:rPr>
          <w:u w:val="single"/>
        </w:rPr>
        <w:t xml:space="preserve"> </w:t>
      </w:r>
      <w:r>
        <w:rPr>
          <w:rStyle w:val="Emphasis"/>
        </w:rPr>
        <w:t>ones</w:t>
      </w:r>
      <w:r>
        <w:rPr>
          <w:u w:val="single"/>
        </w:rPr>
        <w:t xml:space="preserve">, </w:t>
      </w:r>
      <w:r>
        <w:rPr>
          <w:highlight w:val="green"/>
          <w:u w:val="single"/>
        </w:rPr>
        <w:t>and</w:t>
      </w:r>
      <w:r>
        <w:rPr>
          <w:u w:val="single"/>
        </w:rPr>
        <w:t xml:space="preserve"> they can </w:t>
      </w:r>
      <w:r>
        <w:rPr>
          <w:rStyle w:val="Emphasis"/>
          <w:highlight w:val="green"/>
        </w:rPr>
        <w:t>threaten</w:t>
      </w:r>
      <w:r>
        <w:rPr>
          <w:highlight w:val="green"/>
          <w:u w:val="single"/>
        </w:rPr>
        <w:t xml:space="preserve"> </w:t>
      </w:r>
      <w:r>
        <w:rPr>
          <w:rStyle w:val="Emphasis"/>
          <w:highlight w:val="green"/>
        </w:rPr>
        <w:t>public</w:t>
      </w:r>
      <w:r>
        <w:rPr>
          <w:highlight w:val="green"/>
          <w:u w:val="single"/>
        </w:rPr>
        <w:t xml:space="preserve"> </w:t>
      </w:r>
      <w:r>
        <w:rPr>
          <w:rStyle w:val="Emphasis"/>
          <w:highlight w:val="green"/>
        </w:rPr>
        <w:t>order</w:t>
      </w:r>
      <w:r>
        <w:rPr>
          <w:u w:val="single"/>
        </w:rPr>
        <w:t xml:space="preserve"> itself. </w:t>
      </w:r>
      <w:r>
        <w:rPr>
          <w:highlight w:val="green"/>
          <w:u w:val="single"/>
        </w:rPr>
        <w:t>Strikes are</w:t>
      </w:r>
      <w:r>
        <w:rPr>
          <w:u w:val="single"/>
        </w:rPr>
        <w:t xml:space="preserve"> also</w:t>
      </w:r>
      <w:r>
        <w:rPr>
          <w:sz w:val="16"/>
        </w:rPr>
        <w:t xml:space="preserve"> one of the most common forms of </w:t>
      </w:r>
      <w:r>
        <w:rPr>
          <w:rStyle w:val="Emphasis"/>
          <w:highlight w:val="green"/>
        </w:rPr>
        <w:t>disruptive</w:t>
      </w:r>
      <w:r>
        <w:rPr>
          <w:u w:val="single"/>
        </w:rPr>
        <w:t xml:space="preserve"> </w:t>
      </w:r>
      <w:r>
        <w:rPr>
          <w:rStyle w:val="Emphasis"/>
        </w:rPr>
        <w:t>collective</w:t>
      </w:r>
      <w:r>
        <w:rPr>
          <w:u w:val="single"/>
        </w:rPr>
        <w:t xml:space="preserve"> </w:t>
      </w:r>
      <w:r>
        <w:rPr>
          <w:rStyle w:val="Emphasis"/>
        </w:rPr>
        <w:t>protest</w:t>
      </w:r>
      <w:r>
        <w:rPr>
          <w:sz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rStyle w:val="Emphasis"/>
        </w:rPr>
        <w:t>froze</w:t>
      </w:r>
      <w:r>
        <w:rPr>
          <w:u w:val="single"/>
        </w:rPr>
        <w:t xml:space="preserve"> major school districts in Chicago and Seattle, as well as </w:t>
      </w:r>
      <w:r>
        <w:rPr>
          <w:rStyle w:val="Emphasis"/>
        </w:rPr>
        <w:t>statewide</w:t>
      </w:r>
      <w:r>
        <w:rPr>
          <w:u w:val="single"/>
        </w:rPr>
        <w:t xml:space="preserve"> in </w:t>
      </w:r>
      <w:r>
        <w:rPr>
          <w:rStyle w:val="Emphasis"/>
        </w:rPr>
        <w:t>West</w:t>
      </w:r>
      <w:r>
        <w:rPr>
          <w:u w:val="single"/>
        </w:rPr>
        <w:t xml:space="preserve"> </w:t>
      </w:r>
      <w:r>
        <w:rPr>
          <w:rStyle w:val="Emphasis"/>
        </w:rPr>
        <w:t>Virginia</w:t>
      </w:r>
      <w:r>
        <w:rPr>
          <w:u w:val="single"/>
        </w:rPr>
        <w:t xml:space="preserve">, </w:t>
      </w:r>
      <w:r>
        <w:rPr>
          <w:rStyle w:val="Emphasis"/>
        </w:rPr>
        <w:t>Oklahoma</w:t>
      </w:r>
      <w:r>
        <w:rPr>
          <w:u w:val="single"/>
        </w:rPr>
        <w:t xml:space="preserve">, </w:t>
      </w:r>
      <w:r>
        <w:rPr>
          <w:rStyle w:val="Emphasis"/>
        </w:rPr>
        <w:t>Arizona</w:t>
      </w:r>
      <w:r>
        <w:rPr>
          <w:u w:val="single"/>
        </w:rPr>
        <w:t xml:space="preserve">, and </w:t>
      </w:r>
      <w:r>
        <w:rPr>
          <w:rStyle w:val="Emphasis"/>
        </w:rPr>
        <w:t>Colorado</w:t>
      </w:r>
      <w:r>
        <w:rPr>
          <w:sz w:val="16"/>
        </w:rPr>
        <w:t xml:space="preserve">; </w:t>
      </w:r>
      <w:r>
        <w:rPr>
          <w:u w:val="single"/>
        </w:rPr>
        <w:t xml:space="preserve">a </w:t>
      </w:r>
      <w:r>
        <w:rPr>
          <w:rStyle w:val="Emphasis"/>
        </w:rPr>
        <w:t>strike</w:t>
      </w:r>
      <w:r>
        <w:rPr>
          <w:u w:val="single"/>
        </w:rPr>
        <w:t xml:space="preserve"> by taxi drivers played a </w:t>
      </w:r>
      <w:r>
        <w:rPr>
          <w:rStyle w:val="Emphasis"/>
        </w:rPr>
        <w:t>major</w:t>
      </w:r>
      <w:r>
        <w:rPr>
          <w:u w:val="single"/>
        </w:rPr>
        <w:t xml:space="preserve"> role in debates and court decisions regarding </w:t>
      </w:r>
      <w:r>
        <w:rPr>
          <w:rStyle w:val="Emphasis"/>
        </w:rPr>
        <w:t>immigration</w:t>
      </w:r>
      <w:r>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5838B20" w14:textId="77777777" w:rsidR="00F913AE" w:rsidRDefault="00F913AE" w:rsidP="00F913AE">
      <w:pPr>
        <w:rPr>
          <w:sz w:val="16"/>
        </w:rPr>
      </w:pPr>
      <w:r>
        <w:rPr>
          <w:sz w:val="16"/>
        </w:rPr>
        <w:t xml:space="preserve">The </w:t>
      </w:r>
      <w:r>
        <w:rPr>
          <w:u w:val="single"/>
        </w:rPr>
        <w:t xml:space="preserve">right to strike raises </w:t>
      </w:r>
      <w:r>
        <w:rPr>
          <w:rStyle w:val="Emphasis"/>
        </w:rPr>
        <w:t>far</w:t>
      </w:r>
      <w:r>
        <w:rPr>
          <w:u w:val="single"/>
        </w:rPr>
        <w:t xml:space="preserve"> more </w:t>
      </w:r>
      <w:r>
        <w:rPr>
          <w:rStyle w:val="Emphasis"/>
        </w:rPr>
        <w:t>issues</w:t>
      </w:r>
      <w:r>
        <w:rPr>
          <w:u w:val="single"/>
        </w:rPr>
        <w:t xml:space="preserve"> than a </w:t>
      </w:r>
      <w:r>
        <w:rPr>
          <w:rStyle w:val="Emphasis"/>
        </w:rPr>
        <w:t>single</w:t>
      </w:r>
      <w:r>
        <w:rPr>
          <w:u w:val="single"/>
        </w:rPr>
        <w:t xml:space="preserve"> </w:t>
      </w:r>
      <w:r>
        <w:rPr>
          <w:rStyle w:val="Emphasis"/>
        </w:rPr>
        <w:t>essay</w:t>
      </w:r>
      <w:r>
        <w:rPr>
          <w:u w:val="single"/>
        </w:rPr>
        <w:t xml:space="preserve"> can handle</w:t>
      </w:r>
      <w:r>
        <w:rPr>
          <w:sz w:val="16"/>
        </w:rPr>
        <w:t xml:space="preserve">. In what follows, </w:t>
      </w:r>
      <w:r>
        <w:rPr>
          <w:u w:val="single"/>
        </w:rPr>
        <w:t xml:space="preserve">I address a particularly significant problem regarding the right to strike and its </w:t>
      </w:r>
      <w:r>
        <w:rPr>
          <w:rStyle w:val="Emphasis"/>
        </w:rPr>
        <w:t>relation</w:t>
      </w:r>
      <w:r>
        <w:rPr>
          <w:u w:val="single"/>
        </w:rPr>
        <w:t xml:space="preserve"> to </w:t>
      </w:r>
      <w:r>
        <w:rPr>
          <w:rStyle w:val="Emphasis"/>
        </w:rPr>
        <w:t>coercive</w:t>
      </w:r>
      <w:r>
        <w:rPr>
          <w:u w:val="single"/>
        </w:rPr>
        <w:t xml:space="preserve"> </w:t>
      </w:r>
      <w:r>
        <w:rPr>
          <w:rStyle w:val="Emphasis"/>
        </w:rPr>
        <w:t>strike</w:t>
      </w:r>
      <w:r>
        <w:rPr>
          <w:u w:val="single"/>
        </w:rPr>
        <w:t xml:space="preserve"> </w:t>
      </w:r>
      <w:r>
        <w:rPr>
          <w:rStyle w:val="Emphasis"/>
        </w:rPr>
        <w:t>tactics</w:t>
      </w:r>
      <w:r>
        <w:rPr>
          <w:sz w:val="16"/>
        </w:rPr>
        <w:t xml:space="preserve">. I argue that </w:t>
      </w:r>
      <w:r>
        <w:rPr>
          <w:u w:val="single"/>
        </w:rPr>
        <w:t xml:space="preserve">strikes present a </w:t>
      </w:r>
      <w:r>
        <w:rPr>
          <w:rStyle w:val="Emphasis"/>
        </w:rPr>
        <w:t>dilemma</w:t>
      </w:r>
      <w:r>
        <w:rPr>
          <w:sz w:val="16"/>
        </w:rPr>
        <w:t xml:space="preserve"> for liberal societies </w:t>
      </w:r>
      <w:r>
        <w:rPr>
          <w:u w:val="single"/>
        </w:rPr>
        <w:t xml:space="preserve">because </w:t>
      </w:r>
      <w:r>
        <w:rPr>
          <w:highlight w:val="green"/>
          <w:u w:val="single"/>
        </w:rPr>
        <w:t xml:space="preserve">for </w:t>
      </w:r>
      <w:r>
        <w:rPr>
          <w:rStyle w:val="Emphasis"/>
        </w:rPr>
        <w:t>most</w:t>
      </w:r>
      <w:r>
        <w:rPr>
          <w:u w:val="single"/>
        </w:rPr>
        <w:t xml:space="preserve"> </w:t>
      </w:r>
      <w:r>
        <w:rPr>
          <w:rStyle w:val="Emphasis"/>
          <w:highlight w:val="green"/>
        </w:rPr>
        <w:t>workers</w:t>
      </w:r>
      <w:r>
        <w:rPr>
          <w:highlight w:val="green"/>
          <w:u w:val="single"/>
        </w:rPr>
        <w:t xml:space="preserve"> to have </w:t>
      </w:r>
      <w:r>
        <w:rPr>
          <w:u w:val="single"/>
        </w:rPr>
        <w:t xml:space="preserve">a reasonable chance of </w:t>
      </w:r>
      <w:r>
        <w:rPr>
          <w:rStyle w:val="Emphasis"/>
          <w:highlight w:val="green"/>
        </w:rPr>
        <w:t>success</w:t>
      </w:r>
      <w:r>
        <w:rPr>
          <w:highlight w:val="green"/>
          <w:u w:val="single"/>
        </w:rPr>
        <w:t xml:space="preserve"> they need to use</w:t>
      </w:r>
      <w:r>
        <w:rPr>
          <w:u w:val="single"/>
        </w:rPr>
        <w:t xml:space="preserve"> some </w:t>
      </w:r>
      <w:r>
        <w:rPr>
          <w:rStyle w:val="Emphasis"/>
          <w:highlight w:val="green"/>
        </w:rPr>
        <w:t>coercive</w:t>
      </w:r>
      <w:r>
        <w:rPr>
          <w:highlight w:val="green"/>
          <w:u w:val="single"/>
        </w:rPr>
        <w:t xml:space="preserve"> </w:t>
      </w:r>
      <w:r>
        <w:rPr>
          <w:rStyle w:val="Emphasis"/>
          <w:highlight w:val="green"/>
        </w:rPr>
        <w:t>strike</w:t>
      </w:r>
      <w:r>
        <w:rPr>
          <w:highlight w:val="green"/>
          <w:u w:val="single"/>
        </w:rPr>
        <w:t xml:space="preserve"> </w:t>
      </w:r>
      <w:r>
        <w:rPr>
          <w:rStyle w:val="Emphasis"/>
        </w:rPr>
        <w:t>tactics</w:t>
      </w:r>
      <w:r>
        <w:rPr>
          <w:u w:val="single"/>
        </w:rPr>
        <w:t xml:space="preserve">. But these </w:t>
      </w:r>
      <w:r>
        <w:rPr>
          <w:highlight w:val="green"/>
          <w:u w:val="single"/>
        </w:rPr>
        <w:t xml:space="preserve">coercive strike </w:t>
      </w:r>
      <w:r>
        <w:rPr>
          <w:u w:val="single"/>
        </w:rPr>
        <w:t xml:space="preserve">tactics both </w:t>
      </w:r>
      <w:r>
        <w:rPr>
          <w:rStyle w:val="Emphasis"/>
          <w:highlight w:val="green"/>
        </w:rPr>
        <w:t>violate</w:t>
      </w:r>
      <w:r>
        <w:rPr>
          <w:u w:val="single"/>
        </w:rPr>
        <w:t xml:space="preserve"> the law and </w:t>
      </w:r>
      <w:r>
        <w:rPr>
          <w:rStyle w:val="Emphasis"/>
        </w:rPr>
        <w:t>infringe</w:t>
      </w:r>
      <w:r>
        <w:rPr>
          <w:u w:val="single"/>
        </w:rPr>
        <w:t xml:space="preserve"> </w:t>
      </w:r>
      <w:r>
        <w:rPr>
          <w:highlight w:val="green"/>
          <w:u w:val="single"/>
        </w:rPr>
        <w:t>upon</w:t>
      </w:r>
      <w:r>
        <w:rPr>
          <w:u w:val="single"/>
        </w:rPr>
        <w:t xml:space="preserve"> what are widely held to be </w:t>
      </w:r>
      <w:r>
        <w:rPr>
          <w:rStyle w:val="Emphasis"/>
        </w:rPr>
        <w:t>basic</w:t>
      </w:r>
      <w:r>
        <w:rPr>
          <w:u w:val="single"/>
        </w:rPr>
        <w:t xml:space="preserve"> </w:t>
      </w:r>
      <w:r>
        <w:rPr>
          <w:rStyle w:val="Emphasis"/>
        </w:rPr>
        <w:t>liberal</w:t>
      </w:r>
      <w:r>
        <w:rPr>
          <w:u w:val="single"/>
        </w:rPr>
        <w:t xml:space="preserve"> </w:t>
      </w:r>
      <w:r>
        <w:rPr>
          <w:rStyle w:val="Emphasis"/>
          <w:highlight w:val="green"/>
        </w:rPr>
        <w:t>rights</w:t>
      </w:r>
      <w:r>
        <w:rPr>
          <w:sz w:val="16"/>
        </w:rPr>
        <w:t xml:space="preserve">. To resolve this dilemma, </w:t>
      </w:r>
      <w:r>
        <w:rPr>
          <w:u w:val="single"/>
        </w:rPr>
        <w:t xml:space="preserve">we have to know </w:t>
      </w:r>
      <w:r>
        <w:rPr>
          <w:rStyle w:val="Emphasis"/>
        </w:rPr>
        <w:t>why</w:t>
      </w:r>
      <w:r>
        <w:rPr>
          <w:u w:val="single"/>
        </w:rPr>
        <w:t xml:space="preserve"> workers have the right to strike</w:t>
      </w:r>
      <w:r>
        <w:rPr>
          <w:sz w:val="16"/>
        </w:rPr>
        <w:t xml:space="preserve"> in the first place. I argue that </w:t>
      </w:r>
      <w:r>
        <w:rPr>
          <w:u w:val="single"/>
        </w:rPr>
        <w:t xml:space="preserve">the </w:t>
      </w:r>
      <w:r>
        <w:rPr>
          <w:highlight w:val="green"/>
          <w:u w:val="single"/>
        </w:rPr>
        <w:t xml:space="preserve">best way of </w:t>
      </w:r>
      <w:r>
        <w:rPr>
          <w:rStyle w:val="Emphasis"/>
          <w:highlight w:val="green"/>
        </w:rPr>
        <w:t>understanding</w:t>
      </w:r>
      <w:r>
        <w:rPr>
          <w:highlight w:val="green"/>
          <w:u w:val="single"/>
        </w:rPr>
        <w:t xml:space="preserve"> </w:t>
      </w:r>
      <w:r>
        <w:rPr>
          <w:u w:val="single"/>
        </w:rPr>
        <w:t xml:space="preserve">the </w:t>
      </w:r>
      <w:r>
        <w:rPr>
          <w:highlight w:val="green"/>
          <w:u w:val="single"/>
        </w:rPr>
        <w:t>right to strike is</w:t>
      </w:r>
      <w:r>
        <w:rPr>
          <w:u w:val="single"/>
        </w:rPr>
        <w:t xml:space="preserve"> as </w:t>
      </w:r>
      <w:r>
        <w:rPr>
          <w:highlight w:val="green"/>
          <w:u w:val="single"/>
        </w:rPr>
        <w:t xml:space="preserve">a right to </w:t>
      </w:r>
      <w:r>
        <w:rPr>
          <w:rStyle w:val="Emphasis"/>
          <w:highlight w:val="green"/>
        </w:rPr>
        <w:t>resist</w:t>
      </w:r>
      <w:r>
        <w:rPr>
          <w:u w:val="single"/>
        </w:rPr>
        <w:t xml:space="preserve"> the </w:t>
      </w:r>
      <w:r>
        <w:rPr>
          <w:rStyle w:val="Emphasis"/>
          <w:highlight w:val="green"/>
        </w:rPr>
        <w:t>oppression</w:t>
      </w:r>
      <w:r>
        <w:rPr>
          <w:u w:val="single"/>
        </w:rPr>
        <w:t xml:space="preserve"> that workers face in the </w:t>
      </w:r>
      <w:r>
        <w:rPr>
          <w:rStyle w:val="Emphasis"/>
        </w:rPr>
        <w:t>standard</w:t>
      </w:r>
      <w:r>
        <w:rPr>
          <w:u w:val="single"/>
        </w:rPr>
        <w:t xml:space="preserve"> </w:t>
      </w:r>
      <w:r>
        <w:rPr>
          <w:rStyle w:val="Emphasis"/>
        </w:rPr>
        <w:t>liberal</w:t>
      </w:r>
      <w:r>
        <w:rPr>
          <w:u w:val="single"/>
        </w:rPr>
        <w:t xml:space="preserve"> </w:t>
      </w:r>
      <w:r>
        <w:rPr>
          <w:rStyle w:val="Emphasis"/>
        </w:rPr>
        <w:t>capitalist</w:t>
      </w:r>
      <w:r>
        <w:rPr>
          <w:u w:val="single"/>
        </w:rPr>
        <w:t xml:space="preserve"> </w:t>
      </w:r>
      <w:r>
        <w:rPr>
          <w:rStyle w:val="Emphasis"/>
        </w:rPr>
        <w:t>economy</w:t>
      </w:r>
      <w:r>
        <w:rPr>
          <w:sz w:val="16"/>
        </w:rPr>
        <w:t xml:space="preserve">. This way of </w:t>
      </w:r>
      <w:r>
        <w:rPr>
          <w:rStyle w:val="Emphasis"/>
          <w:highlight w:val="green"/>
        </w:rPr>
        <w:t>understanding</w:t>
      </w:r>
      <w:r>
        <w:rPr>
          <w:u w:val="single"/>
        </w:rPr>
        <w:t xml:space="preserve"> the right </w:t>
      </w:r>
      <w:r>
        <w:rPr>
          <w:highlight w:val="green"/>
          <w:u w:val="single"/>
        </w:rPr>
        <w:t xml:space="preserve">explains why </w:t>
      </w:r>
      <w:r>
        <w:rPr>
          <w:u w:val="single"/>
        </w:rPr>
        <w:t xml:space="preserve">the use of </w:t>
      </w:r>
      <w:r>
        <w:rPr>
          <w:rStyle w:val="Emphasis"/>
          <w:highlight w:val="green"/>
        </w:rPr>
        <w:t>coercive</w:t>
      </w:r>
      <w:r>
        <w:rPr>
          <w:highlight w:val="green"/>
          <w:u w:val="single"/>
        </w:rPr>
        <w:t xml:space="preserve"> </w:t>
      </w:r>
      <w:r>
        <w:rPr>
          <w:rStyle w:val="Emphasis"/>
          <w:highlight w:val="green"/>
        </w:rPr>
        <w:t>strike</w:t>
      </w:r>
      <w:r>
        <w:rPr>
          <w:highlight w:val="green"/>
          <w:u w:val="single"/>
        </w:rPr>
        <w:t xml:space="preserve"> </w:t>
      </w:r>
      <w:r>
        <w:rPr>
          <w:rStyle w:val="Emphasis"/>
        </w:rPr>
        <w:t>tactics</w:t>
      </w:r>
      <w:r>
        <w:rPr>
          <w:u w:val="single"/>
        </w:rPr>
        <w:t xml:space="preserve"> </w:t>
      </w:r>
      <w:r>
        <w:rPr>
          <w:highlight w:val="green"/>
          <w:u w:val="single"/>
        </w:rPr>
        <w:t xml:space="preserve">is not morally </w:t>
      </w:r>
      <w:r>
        <w:rPr>
          <w:rStyle w:val="Emphasis"/>
          <w:highlight w:val="green"/>
        </w:rPr>
        <w:t>constrained</w:t>
      </w:r>
      <w:r>
        <w:rPr>
          <w:u w:val="single"/>
        </w:rPr>
        <w:t xml:space="preserve"> by</w:t>
      </w:r>
      <w:r>
        <w:rPr>
          <w:sz w:val="16"/>
        </w:rPr>
        <w:t xml:space="preserve"> the </w:t>
      </w:r>
      <w:r>
        <w:rPr>
          <w:u w:val="single"/>
        </w:rPr>
        <w:t xml:space="preserve">requirement to respect the </w:t>
      </w:r>
      <w:r>
        <w:rPr>
          <w:rStyle w:val="Emphasis"/>
        </w:rPr>
        <w:t>basic</w:t>
      </w:r>
      <w:r>
        <w:rPr>
          <w:u w:val="single"/>
        </w:rPr>
        <w:t xml:space="preserve"> </w:t>
      </w:r>
      <w:r>
        <w:rPr>
          <w:rStyle w:val="Emphasis"/>
        </w:rPr>
        <w:t>liberties</w:t>
      </w:r>
      <w:r>
        <w:rPr>
          <w:sz w:val="16"/>
        </w:rPr>
        <w:t xml:space="preserve"> nor the related laws that strikers violate when using certain coercive tactics. </w:t>
      </w:r>
    </w:p>
    <w:p w14:paraId="7DF7C960" w14:textId="77777777" w:rsidR="00F913AE" w:rsidRDefault="00F913AE">
      <w:pPr>
        <w:rPr>
          <w:rFonts w:asciiTheme="minorHAnsi" w:hAnsiTheme="minorHAnsi"/>
        </w:rPr>
      </w:pPr>
    </w:p>
    <w:p w14:paraId="576A55C4" w14:textId="623E62CB" w:rsidR="009F5024" w:rsidRDefault="00F913AE" w:rsidP="009F5024">
      <w:pPr>
        <w:pStyle w:val="Heading4"/>
      </w:pPr>
      <w:r>
        <w:t xml:space="preserve">5] </w:t>
      </w:r>
      <w:r w:rsidR="009F5024">
        <w:t>The process of strike uses patients or beneficiaries of work as a means to an end – their author.</w:t>
      </w:r>
    </w:p>
    <w:p w14:paraId="2569225C" w14:textId="77777777" w:rsidR="009F5024" w:rsidRDefault="009F5024" w:rsidP="009F5024">
      <w:pPr>
        <w:rPr>
          <w:sz w:val="18"/>
          <w:szCs w:val="18"/>
        </w:rPr>
      </w:pPr>
      <w:r>
        <w:rPr>
          <w:rFonts w:eastAsiaTheme="majorEastAsia" w:cstheme="majorBidi"/>
          <w:b/>
          <w:iCs/>
          <w:sz w:val="26"/>
        </w:rPr>
        <w:t>Howard 20</w:t>
      </w:r>
      <w:r>
        <w:t xml:space="preserve"> </w:t>
      </w:r>
      <w:r>
        <w:rPr>
          <w:sz w:val="18"/>
          <w:szCs w:val="18"/>
        </w:rPr>
        <w:t xml:space="preserve">[Danielle Howard,, Mar 2020, "What Should Physicians Consider Prior to Unionizing?," Journal of Ethics | American Medical Association, </w:t>
      </w:r>
      <w:hyperlink r:id="rId10" w:history="1">
        <w:r>
          <w:rPr>
            <w:rStyle w:val="Hyperlink"/>
            <w:color w:val="000000"/>
            <w:sz w:val="18"/>
            <w:szCs w:val="18"/>
            <w:u w:val="single"/>
          </w:rPr>
          <w:t>https://journalofethics.ama-assn.org/article/what-should-physicians-consider-prior-unionizing/2020-03 //</w:t>
        </w:r>
      </w:hyperlink>
      <w:r>
        <w:rPr>
          <w:sz w:val="18"/>
          <w:szCs w:val="18"/>
        </w:rPr>
        <w:t xml:space="preserve">  LEX JB]</w:t>
      </w:r>
    </w:p>
    <w:p w14:paraId="4D57FB50" w14:textId="77777777" w:rsidR="009F5024" w:rsidRDefault="009F5024" w:rsidP="009F5024">
      <w:pPr>
        <w:pStyle w:val="ListParagraph"/>
        <w:numPr>
          <w:ilvl w:val="0"/>
          <w:numId w:val="12"/>
        </w:numPr>
        <w:rPr>
          <w:sz w:val="18"/>
          <w:szCs w:val="18"/>
        </w:rPr>
      </w:pPr>
      <w:r>
        <w:rPr>
          <w:sz w:val="18"/>
          <w:szCs w:val="18"/>
        </w:rPr>
        <w:t xml:space="preserve">Written in the context of doctors, warrant can be used for all jobs </w:t>
      </w:r>
    </w:p>
    <w:p w14:paraId="43510860" w14:textId="77777777" w:rsidR="009F5024" w:rsidRDefault="009F5024" w:rsidP="009F5024">
      <w:pPr>
        <w:rPr>
          <w:b/>
          <w:bCs/>
          <w:u w:val="single"/>
        </w:rPr>
      </w:pPr>
      <w:r>
        <w:rPr>
          <w:b/>
          <w:bCs/>
          <w:highlight w:val="green"/>
          <w:u w:val="single"/>
        </w:rPr>
        <w:t>The</w:t>
      </w:r>
      <w:r>
        <w:rPr>
          <w:sz w:val="16"/>
        </w:rPr>
        <w:t xml:space="preserve"> possible </w:t>
      </w:r>
      <w:r>
        <w:rPr>
          <w:b/>
          <w:bCs/>
          <w:highlight w:val="green"/>
          <w:u w:val="single"/>
        </w:rPr>
        <w:t>disadvantage</w:t>
      </w:r>
      <w:r>
        <w:rPr>
          <w:b/>
          <w:bCs/>
          <w:u w:val="single"/>
        </w:rPr>
        <w:t xml:space="preserve"> to</w:t>
      </w:r>
      <w:r>
        <w:rPr>
          <w:sz w:val="16"/>
        </w:rPr>
        <w:t xml:space="preserve"> patients highlights the crux </w:t>
      </w:r>
      <w:r>
        <w:rPr>
          <w:b/>
          <w:bCs/>
          <w:highlight w:val="green"/>
          <w:u w:val="single"/>
        </w:rPr>
        <w:t>of</w:t>
      </w:r>
      <w:r>
        <w:rPr>
          <w:sz w:val="16"/>
        </w:rPr>
        <w:t xml:space="preserve"> the moral issue of physician </w:t>
      </w:r>
      <w:r>
        <w:rPr>
          <w:b/>
          <w:bCs/>
          <w:highlight w:val="green"/>
          <w:u w:val="single"/>
        </w:rPr>
        <w:t>strikes. In</w:t>
      </w:r>
      <w:r>
        <w:rPr>
          <w:sz w:val="16"/>
        </w:rPr>
        <w:t xml:space="preserve"> Immanuel </w:t>
      </w:r>
      <w:r>
        <w:rPr>
          <w:b/>
          <w:bCs/>
          <w:u w:val="single"/>
        </w:rPr>
        <w:t>Kant’s</w:t>
      </w:r>
      <w:r>
        <w:rPr>
          <w:sz w:val="16"/>
        </w:rPr>
        <w:t> </w:t>
      </w:r>
      <w:r>
        <w:rPr>
          <w:i/>
          <w:iCs/>
          <w:sz w:val="16"/>
        </w:rPr>
        <w:t>Groundwork for the Metaphysics of Morals</w:t>
      </w:r>
      <w:r>
        <w:rPr>
          <w:sz w:val="16"/>
        </w:rPr>
        <w:t xml:space="preserve">, one formulation of </w:t>
      </w:r>
      <w:r>
        <w:rPr>
          <w:b/>
          <w:bCs/>
          <w:highlight w:val="green"/>
          <w:u w:val="single"/>
        </w:rPr>
        <w:t>the categorical imperative is</w:t>
      </w:r>
      <w:r>
        <w:rPr>
          <w:b/>
          <w:bCs/>
          <w:u w:val="single"/>
        </w:rPr>
        <w:t xml:space="preserve"> to “Act in such a way as to treat humanity, whether in your own person or in that of anyone else, always as an end and never merely as a means</w:t>
      </w:r>
      <w:r>
        <w:rPr>
          <w:sz w:val="16"/>
        </w:rPr>
        <w:t>.”</w:t>
      </w:r>
      <w:r>
        <w:rPr>
          <w:sz w:val="16"/>
          <w:vertAlign w:val="superscript"/>
        </w:rPr>
        <w:t>24</w:t>
      </w:r>
      <w:r>
        <w:rPr>
          <w:sz w:val="16"/>
        </w:rPr>
        <w:t> </w:t>
      </w:r>
      <w:r>
        <w:rPr>
          <w:b/>
          <w:bCs/>
          <w:highlight w:val="green"/>
          <w:u w:val="single"/>
        </w:rPr>
        <w:t>When patient care is leveraged</w:t>
      </w:r>
      <w:r>
        <w:rPr>
          <w:sz w:val="16"/>
        </w:rPr>
        <w:t xml:space="preserve"> by physicians during strikes, </w:t>
      </w:r>
      <w:r>
        <w:rPr>
          <w:b/>
          <w:bCs/>
          <w:highlight w:val="green"/>
          <w:u w:val="single"/>
        </w:rPr>
        <w:t>patients serve as a means to the union’s ends</w:t>
      </w:r>
      <w:r>
        <w:rPr>
          <w:sz w:val="16"/>
        </w:rPr>
        <w:t>. Unless physicians act to improve </w:t>
      </w:r>
      <w:r>
        <w:rPr>
          <w:i/>
          <w:iCs/>
          <w:sz w:val="16"/>
        </w:rPr>
        <w:t>everyone’s </w:t>
      </w:r>
      <w:r>
        <w:rPr>
          <w:sz w:val="16"/>
        </w:rPr>
        <w:t xml:space="preserve">care, union action—if </w:t>
      </w:r>
      <w:r>
        <w:rPr>
          <w:b/>
          <w:bCs/>
          <w:highlight w:val="green"/>
          <w:u w:val="single"/>
        </w:rPr>
        <w:t>it jeopardizes</w:t>
      </w:r>
      <w:r>
        <w:rPr>
          <w:sz w:val="16"/>
        </w:rPr>
        <w:t xml:space="preserve"> the </w:t>
      </w:r>
      <w:r>
        <w:rPr>
          <w:b/>
          <w:bCs/>
          <w:highlight w:val="green"/>
          <w:u w:val="single"/>
        </w:rPr>
        <w:t>care of some hospitalized patients</w:t>
      </w:r>
      <w:r>
        <w:rPr>
          <w:sz w:val="16"/>
        </w:rPr>
        <w:t xml:space="preserve">, for example—cannot be ethical. It is for this reason that, in the case of </w:t>
      </w:r>
      <w:r>
        <w:rPr>
          <w:b/>
          <w:bCs/>
          <w:u w:val="single"/>
        </w:rPr>
        <w:t>physicians looking to form a new union</w:t>
      </w:r>
      <w:r>
        <w:rPr>
          <w:sz w:val="16"/>
        </w:rPr>
        <w:t xml:space="preserve">, the argument can be made that unionization should be used only as a last resort. Physician union </w:t>
      </w:r>
      <w:r>
        <w:rPr>
          <w:b/>
          <w:bCs/>
          <w:u w:val="single"/>
        </w:rPr>
        <w:t>members must be prepared to utilize collective action and accept its risks to patient care, but every effort should be made to avoid actions that risk harm to patients.</w:t>
      </w:r>
    </w:p>
    <w:p w14:paraId="623647B8" w14:textId="22F5B348" w:rsidR="009F5024" w:rsidRDefault="009F5024">
      <w:pPr>
        <w:rPr>
          <w:rFonts w:asciiTheme="minorHAnsi" w:hAnsiTheme="minorHAnsi"/>
        </w:rPr>
      </w:pPr>
    </w:p>
    <w:p w14:paraId="56E12EC7" w14:textId="71AC8885" w:rsidR="003A4B08" w:rsidRDefault="00F913AE" w:rsidP="003A4B08">
      <w:pPr>
        <w:pStyle w:val="Heading4"/>
        <w:spacing w:before="0"/>
        <w:rPr>
          <w:rFonts w:ascii="Times New Roman" w:hAnsi="Times New Roman"/>
        </w:rPr>
      </w:pPr>
      <w:r>
        <w:rPr>
          <w:rFonts w:cs="Calibri"/>
        </w:rPr>
        <w:t xml:space="preserve">6] </w:t>
      </w:r>
      <w:r w:rsidR="003A4B08">
        <w:rPr>
          <w:rFonts w:cs="Calibri"/>
        </w:rPr>
        <w:t>The AC’s offense is bogus – it conflates “right to strike” with “right to quit” – striking is not a legitimate right and is fundamentally unfair.</w:t>
      </w:r>
    </w:p>
    <w:p w14:paraId="17CC6CED" w14:textId="77777777" w:rsidR="003A4B08" w:rsidRDefault="003A4B08" w:rsidP="003A4B08">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rPr>
        <w:t> </w:t>
      </w:r>
      <w:r>
        <w:rPr>
          <w:rFonts w:ascii="Calibri" w:hAnsi="Calibri" w:cs="Calibri"/>
          <w:b/>
          <w:bCs/>
          <w:sz w:val="20"/>
          <w:szCs w:val="20"/>
        </w:rPr>
        <w:t xml:space="preserve">(Alex Gourevitch,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xml:space="preserve">, "Quitting Work but Not the Job: Liberty and the Right to Strike", </w:t>
      </w:r>
      <w:hyperlink r:id="rId11" w:history="1">
        <w:r>
          <w:rPr>
            <w:rStyle w:val="Hyperlink"/>
            <w:rFonts w:eastAsiaTheme="majorEastAsia" w:cs="Calibri"/>
            <w:b/>
            <w:bCs/>
            <w:color w:val="000000"/>
            <w:sz w:val="20"/>
            <w:szCs w:val="20"/>
            <w:u w:val="single"/>
          </w:rPr>
          <w:t>https://sci-hub.se/10.1017/S1537592716000049</w:t>
        </w:r>
      </w:hyperlink>
      <w:r>
        <w:rPr>
          <w:rFonts w:ascii="Calibri" w:hAnsi="Calibri" w:cs="Calibri"/>
          <w:b/>
          <w:bCs/>
          <w:sz w:val="20"/>
          <w:szCs w:val="20"/>
        </w:rPr>
        <w:t>) *brackets in original //D.Ying</w:t>
      </w:r>
    </w:p>
    <w:p w14:paraId="187B7167" w14:textId="77777777" w:rsidR="003A4B08" w:rsidRDefault="003A4B08" w:rsidP="003A4B08">
      <w:r>
        <w:rPr>
          <w:rStyle w:val="Emphasis"/>
          <w:highlight w:val="green"/>
        </w:rPr>
        <w:t>The right to strike is</w:t>
      </w:r>
      <w:r>
        <w:rPr>
          <w:rStyle w:val="StyleUnderline"/>
        </w:rPr>
        <w:t xml:space="preserve"> peculiar. It is </w:t>
      </w:r>
      <w:r>
        <w:rPr>
          <w:rStyle w:val="Emphasis"/>
          <w:highlight w:val="green"/>
        </w:rPr>
        <w:t>not a right to quit</w:t>
      </w:r>
      <w:r>
        <w:rPr>
          <w:rStyle w:val="StyleUnderline"/>
        </w:rPr>
        <w:t xml:space="preserve">. The </w:t>
      </w:r>
      <w:r>
        <w:rPr>
          <w:rStyle w:val="Emphasis"/>
          <w:highlight w:val="green"/>
        </w:rPr>
        <w:t>right to quit is part of freedom of contract and</w:t>
      </w:r>
      <w:r>
        <w:rPr>
          <w:rStyle w:val="StyleUnderline"/>
        </w:rPr>
        <w:t xml:space="preserve"> the mirror of employment-at-will.</w:t>
      </w:r>
      <w:r>
        <w:t xml:space="preserve"> Workers may quit when they no longer wish to work for an employer; employers may fire their employees when they no longer want to employ them. </w:t>
      </w:r>
      <w:r>
        <w:rPr>
          <w:rStyle w:val="StyleUnderline"/>
        </w:rPr>
        <w:t xml:space="preserve">Either of those acts </w:t>
      </w:r>
      <w:r>
        <w:rPr>
          <w:rStyle w:val="Emphasis"/>
          <w:highlight w:val="green"/>
        </w:rPr>
        <w:t>severs the contractual relationship</w:t>
      </w:r>
      <w:r>
        <w:rPr>
          <w:rStyle w:val="StyleUnderline"/>
        </w:rPr>
        <w:t xml:space="preserve"> and the two parties are no longer assumed to be in any relationship at all. The </w:t>
      </w:r>
      <w:r>
        <w:rPr>
          <w:rStyle w:val="Emphasis"/>
          <w:highlight w:val="green"/>
        </w:rPr>
        <w:t>right to strike</w:t>
      </w:r>
      <w:r>
        <w:rPr>
          <w:rStyle w:val="StyleUnderline"/>
        </w:rPr>
        <w:t xml:space="preserve">, however, </w:t>
      </w:r>
      <w:r>
        <w:rPr>
          <w:rStyle w:val="Emphasis"/>
          <w:highlight w:val="green"/>
        </w:rPr>
        <w:t>assumes the continuity of the</w:t>
      </w:r>
      <w:r>
        <w:rPr>
          <w:rStyle w:val="StyleUnderline"/>
        </w:rPr>
        <w:t xml:space="preserve"> very </w:t>
      </w:r>
      <w:r>
        <w:rPr>
          <w:rStyle w:val="Emphasis"/>
          <w:highlight w:val="green"/>
        </w:rPr>
        <w:t xml:space="preserve">relationship </w:t>
      </w:r>
      <w:r>
        <w:rPr>
          <w:rStyle w:val="StyleUnderline"/>
        </w:rPr>
        <w:t>that is</w:t>
      </w:r>
      <w:r>
        <w:rPr>
          <w:rStyle w:val="Emphasis"/>
          <w:highlight w:val="green"/>
        </w:rPr>
        <w:t xml:space="preserve"> suspended</w:t>
      </w:r>
      <w:r>
        <w:rPr>
          <w:rStyle w:val="StyleUnderline"/>
        </w:rPr>
        <w:t>.</w:t>
      </w:r>
      <w:r>
        <w:t xml:space="preserve"> </w:t>
      </w:r>
      <w:r>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Pr>
          <w:rStyle w:val="StyleUnderline"/>
        </w:rPr>
        <w:t>the unqualified right to withdraw labour, which is a clear right of free men, does not describe the behaviour of strikers.… Strikers … withdraw from the performance of their jobs, but in the only relevant sense they do not withdraw their labour.</w:t>
      </w:r>
      <w:r>
        <w:t xml:space="preserve"> The jobs from which they have withdrawn performance belong to them, they maintain. 17 On what possible grounds may workers claim a right to a job they refuse to perform? </w:t>
      </w:r>
      <w:r>
        <w:rPr>
          <w:rStyle w:val="StyleUnderline"/>
        </w:rPr>
        <w:t xml:space="preserve">While many say that every able-bodied person should have a right to work, and they might say that the state therefore has an obligation to provide everyone with a job, </w:t>
      </w:r>
      <w:r>
        <w:rPr>
          <w:rStyle w:val="Emphasis"/>
          <w:highlight w:val="green"/>
        </w:rPr>
        <w:t>the argument for full employment never amounts to saying that workers have rights to specific jobs from specific</w:t>
      </w:r>
      <w:r>
        <w:rPr>
          <w:rStyle w:val="StyleUnderline"/>
        </w:rPr>
        <w:t xml:space="preserve"> private </w:t>
      </w:r>
      <w:r>
        <w:rPr>
          <w:rStyle w:val="Emphasis"/>
          <w:highlight w:val="green"/>
        </w:rPr>
        <w:t>employers</w:t>
      </w:r>
      <w:r>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Pr>
          <w:rStyle w:val="StyleUnderline"/>
        </w:rPr>
        <w:t xml:space="preserve">In fact, in a liberal society the whole point is that </w:t>
      </w:r>
      <w:r>
        <w:rPr>
          <w:rStyle w:val="Emphasis"/>
          <w:highlight w:val="green"/>
        </w:rPr>
        <w:t>claims on specific jobs are a relic of feudal thinking</w:t>
      </w:r>
      <w:r>
        <w:rPr>
          <w:rStyle w:val="StyleUnderline"/>
        </w:rPr>
        <w:t>.</w:t>
      </w:r>
      <w:r>
        <w:t xml:space="preserve"> In status-based societies, specific groups had rights to specific jobs in the name of corporate privilege. Oc</w:t>
      </w:r>
      <w:r>
        <w:rPr>
          <w:color w:val="FF0000"/>
        </w:rPr>
        <w:t xml:space="preserve">cupations were tied to birth or guild membership, but not available to all equally. </w:t>
      </w:r>
      <w:r>
        <w:rPr>
          <w:rStyle w:val="StyleUnderline"/>
          <w:color w:val="FF0000"/>
        </w:rPr>
        <w:t xml:space="preserve">Liberal society, based on </w:t>
      </w:r>
      <w:r>
        <w:rPr>
          <w:rStyle w:val="Emphasis"/>
          <w:color w:val="FF0000"/>
          <w:highlight w:val="green"/>
        </w:rPr>
        <w:t>freedom of contract, was designed to destroy</w:t>
      </w:r>
      <w:r>
        <w:rPr>
          <w:rStyle w:val="StyleUnderline"/>
          <w:color w:val="FF0000"/>
        </w:rPr>
        <w:t xml:space="preserve"> just </w:t>
      </w:r>
      <w:r>
        <w:rPr>
          <w:rStyle w:val="Emphasis"/>
          <w:color w:val="FF0000"/>
          <w:highlight w:val="green"/>
        </w:rPr>
        <w:t>that kind of unfair</w:t>
      </w:r>
      <w:r>
        <w:rPr>
          <w:rStyle w:val="StyleUnderline"/>
          <w:color w:val="FF0000"/>
        </w:rPr>
        <w:t xml:space="preserve"> and oppressive </w:t>
      </w:r>
      <w:r>
        <w:rPr>
          <w:rStyle w:val="Emphasis"/>
          <w:color w:val="FF0000"/>
          <w:highlight w:val="green"/>
        </w:rPr>
        <w:t>status-based hierarchy</w:t>
      </w:r>
      <w:r>
        <w:rPr>
          <w:rStyle w:val="StyleUnderline"/>
          <w:color w:val="FF0000"/>
        </w:rPr>
        <w:t xml:space="preserve">. A common argument against </w:t>
      </w:r>
      <w:r>
        <w:rPr>
          <w:rStyle w:val="Emphasis"/>
          <w:color w:val="FF0000"/>
          <w:highlight w:val="green"/>
        </w:rPr>
        <w:t>striking workers</w:t>
      </w:r>
      <w:r>
        <w:rPr>
          <w:rStyle w:val="StyleUnderline"/>
          <w:color w:val="FF0000"/>
        </w:rPr>
        <w:t xml:space="preserve"> is that they are latter-day guilds,</w:t>
      </w:r>
      <w:r>
        <w:rPr>
          <w:rStyle w:val="Emphasis"/>
          <w:color w:val="FF0000"/>
        </w:rPr>
        <w:t xml:space="preserve"> </w:t>
      </w:r>
      <w:r>
        <w:rPr>
          <w:rStyle w:val="Emphasis"/>
          <w:color w:val="FF0000"/>
          <w:highlight w:val="green"/>
        </w:rPr>
        <w:t>protect</w:t>
      </w:r>
      <w:r>
        <w:rPr>
          <w:rStyle w:val="StyleUnderline"/>
          <w:color w:val="FF0000"/>
        </w:rPr>
        <w:t>ing</w:t>
      </w:r>
      <w:r>
        <w:rPr>
          <w:rStyle w:val="Emphasis"/>
          <w:color w:val="FF0000"/>
          <w:highlight w:val="green"/>
        </w:rPr>
        <w:t xml:space="preserve"> their sectional interests by refusing to let anyone else perform “their jobs.”</w:t>
      </w:r>
      <w:r>
        <w:rPr>
          <w:color w:val="FF0000"/>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46EB95DE" w14:textId="494F85A0" w:rsidR="003A4B08" w:rsidRDefault="003A4B08">
      <w:pPr>
        <w:rPr>
          <w:rFonts w:asciiTheme="minorHAnsi" w:hAnsiTheme="minorHAnsi"/>
        </w:rPr>
      </w:pPr>
    </w:p>
    <w:p w14:paraId="0AC61921" w14:textId="1BFF03A0" w:rsidR="00455DD9" w:rsidRDefault="00F913AE" w:rsidP="00455DD9">
      <w:pPr>
        <w:pStyle w:val="Heading4"/>
      </w:pPr>
      <w:r>
        <w:t xml:space="preserve">7] </w:t>
      </w:r>
      <w:r w:rsidR="00455DD9">
        <w:t xml:space="preserve">AND </w:t>
      </w:r>
      <w:r w:rsidR="00455DD9" w:rsidRPr="00593FB7">
        <w:t>No act-omission distinction – choosing to omit is an act itself – governments actively decide not to act so there is no omission</w:t>
      </w:r>
      <w:r w:rsidR="006A75C6">
        <w:t>. Actor spec – governments need to take into account trade offs of different policies, so they don’t have an act-omission distinction.</w:t>
      </w:r>
    </w:p>
    <w:p w14:paraId="0251CBAF" w14:textId="16FFB50B" w:rsidR="005852F2" w:rsidRDefault="005852F2" w:rsidP="005852F2"/>
    <w:p w14:paraId="6AD130E0" w14:textId="60BCF5F3" w:rsidR="005852F2" w:rsidRDefault="005852F2" w:rsidP="005852F2">
      <w:pPr>
        <w:pStyle w:val="Heading3"/>
      </w:pPr>
      <w:r>
        <w:t>AT Climate</w:t>
      </w:r>
    </w:p>
    <w:p w14:paraId="4C345214" w14:textId="4DD74F55" w:rsidR="005852F2" w:rsidRPr="005852F2" w:rsidRDefault="005852F2" w:rsidP="005852F2">
      <w:pPr>
        <w:pStyle w:val="Heading4"/>
      </w:pPr>
      <w:r>
        <w:t>Neither of our frameworks look at consequences so we can frame their climate contention out of the round.</w:t>
      </w:r>
    </w:p>
    <w:p w14:paraId="1F02362F" w14:textId="77777777" w:rsidR="005852F2" w:rsidRPr="005852F2" w:rsidRDefault="005852F2" w:rsidP="005852F2"/>
    <w:sectPr w:rsidR="005852F2" w:rsidRPr="00585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68A7"/>
    <w:rsid w:val="000139A3"/>
    <w:rsid w:val="00042A4E"/>
    <w:rsid w:val="000B7C9A"/>
    <w:rsid w:val="000D3C70"/>
    <w:rsid w:val="00100833"/>
    <w:rsid w:val="00104529"/>
    <w:rsid w:val="00105942"/>
    <w:rsid w:val="00107396"/>
    <w:rsid w:val="00144A4C"/>
    <w:rsid w:val="001507E9"/>
    <w:rsid w:val="001729EA"/>
    <w:rsid w:val="00176AB0"/>
    <w:rsid w:val="00177B7D"/>
    <w:rsid w:val="0018322D"/>
    <w:rsid w:val="001B5776"/>
    <w:rsid w:val="001E527A"/>
    <w:rsid w:val="001F78CE"/>
    <w:rsid w:val="00251FC7"/>
    <w:rsid w:val="002855A7"/>
    <w:rsid w:val="002B146A"/>
    <w:rsid w:val="002B5E17"/>
    <w:rsid w:val="002E24B5"/>
    <w:rsid w:val="00307CFE"/>
    <w:rsid w:val="00315690"/>
    <w:rsid w:val="00316B75"/>
    <w:rsid w:val="0031743E"/>
    <w:rsid w:val="00325646"/>
    <w:rsid w:val="003460F2"/>
    <w:rsid w:val="0038158C"/>
    <w:rsid w:val="003902BA"/>
    <w:rsid w:val="003A09E2"/>
    <w:rsid w:val="003A4B08"/>
    <w:rsid w:val="003C7B07"/>
    <w:rsid w:val="003E72AC"/>
    <w:rsid w:val="00407037"/>
    <w:rsid w:val="00455DD9"/>
    <w:rsid w:val="004605D6"/>
    <w:rsid w:val="004C60E8"/>
    <w:rsid w:val="004E3579"/>
    <w:rsid w:val="004E728B"/>
    <w:rsid w:val="004F39E0"/>
    <w:rsid w:val="004F3B01"/>
    <w:rsid w:val="00502A58"/>
    <w:rsid w:val="00537BD5"/>
    <w:rsid w:val="0057268A"/>
    <w:rsid w:val="005852F2"/>
    <w:rsid w:val="005D2912"/>
    <w:rsid w:val="005E22F7"/>
    <w:rsid w:val="006050EF"/>
    <w:rsid w:val="006065BD"/>
    <w:rsid w:val="00607E5D"/>
    <w:rsid w:val="00645FA9"/>
    <w:rsid w:val="00647866"/>
    <w:rsid w:val="00665003"/>
    <w:rsid w:val="006A2AD0"/>
    <w:rsid w:val="006A75C6"/>
    <w:rsid w:val="006C2375"/>
    <w:rsid w:val="006D4ECC"/>
    <w:rsid w:val="006F68A7"/>
    <w:rsid w:val="00710EED"/>
    <w:rsid w:val="00722258"/>
    <w:rsid w:val="007243E5"/>
    <w:rsid w:val="007260C0"/>
    <w:rsid w:val="00766EA0"/>
    <w:rsid w:val="007815B4"/>
    <w:rsid w:val="007A2226"/>
    <w:rsid w:val="007F5B66"/>
    <w:rsid w:val="00804850"/>
    <w:rsid w:val="00817952"/>
    <w:rsid w:val="00823A1C"/>
    <w:rsid w:val="00845B9D"/>
    <w:rsid w:val="00860984"/>
    <w:rsid w:val="00863516"/>
    <w:rsid w:val="008B3ECB"/>
    <w:rsid w:val="008B4E85"/>
    <w:rsid w:val="008C1B2E"/>
    <w:rsid w:val="0091627E"/>
    <w:rsid w:val="00944310"/>
    <w:rsid w:val="0097032B"/>
    <w:rsid w:val="0098638F"/>
    <w:rsid w:val="009C58B1"/>
    <w:rsid w:val="009D2EAD"/>
    <w:rsid w:val="009D54B2"/>
    <w:rsid w:val="009E1922"/>
    <w:rsid w:val="009F5024"/>
    <w:rsid w:val="009F6886"/>
    <w:rsid w:val="009F7ED2"/>
    <w:rsid w:val="00A3477E"/>
    <w:rsid w:val="00A50EFD"/>
    <w:rsid w:val="00A52A66"/>
    <w:rsid w:val="00A63BD2"/>
    <w:rsid w:val="00A93661"/>
    <w:rsid w:val="00A95652"/>
    <w:rsid w:val="00AC0AB8"/>
    <w:rsid w:val="00AE2EC1"/>
    <w:rsid w:val="00AF1817"/>
    <w:rsid w:val="00B33C6D"/>
    <w:rsid w:val="00B4508F"/>
    <w:rsid w:val="00B55AD5"/>
    <w:rsid w:val="00B8057C"/>
    <w:rsid w:val="00B974F2"/>
    <w:rsid w:val="00BD6238"/>
    <w:rsid w:val="00BF593B"/>
    <w:rsid w:val="00BF773A"/>
    <w:rsid w:val="00BF7E81"/>
    <w:rsid w:val="00C07676"/>
    <w:rsid w:val="00C13773"/>
    <w:rsid w:val="00C17CC8"/>
    <w:rsid w:val="00C65513"/>
    <w:rsid w:val="00C83417"/>
    <w:rsid w:val="00C9604F"/>
    <w:rsid w:val="00CA19AA"/>
    <w:rsid w:val="00CC5298"/>
    <w:rsid w:val="00CD736E"/>
    <w:rsid w:val="00CD798D"/>
    <w:rsid w:val="00CE161E"/>
    <w:rsid w:val="00CF59A8"/>
    <w:rsid w:val="00D20479"/>
    <w:rsid w:val="00D325A9"/>
    <w:rsid w:val="00D36A8A"/>
    <w:rsid w:val="00D61409"/>
    <w:rsid w:val="00D6691E"/>
    <w:rsid w:val="00D6704B"/>
    <w:rsid w:val="00D71170"/>
    <w:rsid w:val="00DA1C92"/>
    <w:rsid w:val="00DA25D4"/>
    <w:rsid w:val="00DA6538"/>
    <w:rsid w:val="00DB5F4E"/>
    <w:rsid w:val="00DC38C4"/>
    <w:rsid w:val="00E15E75"/>
    <w:rsid w:val="00E5262C"/>
    <w:rsid w:val="00EC7DC4"/>
    <w:rsid w:val="00ED30CF"/>
    <w:rsid w:val="00F176EF"/>
    <w:rsid w:val="00F376FB"/>
    <w:rsid w:val="00F45E10"/>
    <w:rsid w:val="00F6364A"/>
    <w:rsid w:val="00F9113A"/>
    <w:rsid w:val="00F913AE"/>
    <w:rsid w:val="00FA5604"/>
    <w:rsid w:val="00FC6BAC"/>
    <w:rsid w:val="00FE2546"/>
    <w:rsid w:val="00FE303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5CE4"/>
  <w15:chartTrackingRefBased/>
  <w15:docId w15:val="{04F83CED-3945-4CDE-A9B8-59924BF53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15B4"/>
    <w:rPr>
      <w:rFonts w:ascii="Calibri" w:hAnsi="Calibri"/>
    </w:rPr>
  </w:style>
  <w:style w:type="paragraph" w:styleId="Heading1">
    <w:name w:val="heading 1"/>
    <w:aliases w:val="Pocket"/>
    <w:basedOn w:val="Normal"/>
    <w:next w:val="Normal"/>
    <w:link w:val="Heading1Char"/>
    <w:qFormat/>
    <w:rsid w:val="007815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15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15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7815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15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5B4"/>
  </w:style>
  <w:style w:type="character" w:customStyle="1" w:styleId="Heading1Char">
    <w:name w:val="Heading 1 Char"/>
    <w:aliases w:val="Pocket Char"/>
    <w:basedOn w:val="DefaultParagraphFont"/>
    <w:link w:val="Heading1"/>
    <w:rsid w:val="007815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15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15B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7815B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815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15B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7815B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815B4"/>
    <w:rPr>
      <w:color w:val="auto"/>
      <w:u w:val="none"/>
    </w:rPr>
  </w:style>
  <w:style w:type="character" w:styleId="FollowedHyperlink">
    <w:name w:val="FollowedHyperlink"/>
    <w:basedOn w:val="DefaultParagraphFont"/>
    <w:uiPriority w:val="99"/>
    <w:semiHidden/>
    <w:unhideWhenUsed/>
    <w:rsid w:val="007815B4"/>
    <w:rPr>
      <w:color w:val="auto"/>
      <w:u w:val="none"/>
    </w:rPr>
  </w:style>
  <w:style w:type="paragraph" w:customStyle="1" w:styleId="textbold">
    <w:name w:val="text bold"/>
    <w:basedOn w:val="Normal"/>
    <w:link w:val="Emphasis"/>
    <w:uiPriority w:val="7"/>
    <w:qFormat/>
    <w:rsid w:val="00804850"/>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9F6886"/>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9F6886"/>
  </w:style>
  <w:style w:type="paragraph" w:styleId="BodyText">
    <w:name w:val="Body Text"/>
    <w:basedOn w:val="Normal"/>
    <w:link w:val="BodyTextChar"/>
    <w:uiPriority w:val="99"/>
    <w:semiHidden/>
    <w:unhideWhenUsed/>
    <w:rsid w:val="005E22F7"/>
    <w:pPr>
      <w:spacing w:after="140" w:line="276" w:lineRule="auto"/>
    </w:pPr>
    <w:rPr>
      <w:rFonts w:eastAsia="Calibri" w:cs="Times New Roman"/>
      <w:szCs w:val="24"/>
    </w:rPr>
  </w:style>
  <w:style w:type="character" w:customStyle="1" w:styleId="BodyTextChar">
    <w:name w:val="Body Text Char"/>
    <w:basedOn w:val="DefaultParagraphFont"/>
    <w:link w:val="BodyText"/>
    <w:uiPriority w:val="99"/>
    <w:semiHidden/>
    <w:rsid w:val="005E22F7"/>
    <w:rPr>
      <w:rFonts w:ascii="Calibri" w:eastAsia="Calibri" w:hAnsi="Calibri" w:cs="Times New Roman"/>
      <w:szCs w:val="24"/>
    </w:rPr>
  </w:style>
  <w:style w:type="paragraph" w:styleId="ListParagraph">
    <w:name w:val="List Paragraph"/>
    <w:aliases w:val="6 font,Colorful List - Accent 11"/>
    <w:basedOn w:val="Normal"/>
    <w:uiPriority w:val="34"/>
    <w:qFormat/>
    <w:rsid w:val="005E22F7"/>
    <w:pPr>
      <w:spacing w:line="256" w:lineRule="auto"/>
      <w:ind w:left="720"/>
      <w:contextualSpacing/>
    </w:pPr>
  </w:style>
  <w:style w:type="paragraph" w:styleId="NormalWeb">
    <w:name w:val="Normal (Web)"/>
    <w:basedOn w:val="Normal"/>
    <w:uiPriority w:val="99"/>
    <w:semiHidden/>
    <w:unhideWhenUsed/>
    <w:rsid w:val="003A4B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contractarianism/" TargetMode="External"/><Relationship Id="rId11" Type="http://schemas.openxmlformats.org/officeDocument/2006/relationships/hyperlink" Target="https://sci-hub.se/10.1017/S1537592716000049" TargetMode="External"/><Relationship Id="rId5" Type="http://schemas.openxmlformats.org/officeDocument/2006/relationships/webSettings" Target="webSettings.xm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settings" Target="settings.xml"/><Relationship Id="rId9"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11</Pages>
  <Words>3928</Words>
  <Characters>22396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48</cp:revision>
  <dcterms:created xsi:type="dcterms:W3CDTF">2021-11-14T19:30:00Z</dcterms:created>
  <dcterms:modified xsi:type="dcterms:W3CDTF">2022-02-06T04:25:00Z</dcterms:modified>
</cp:coreProperties>
</file>