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815C1" w14:textId="5D02131E" w:rsidR="00A95652" w:rsidRDefault="00CA41E0" w:rsidP="00CA41E0">
      <w:pPr>
        <w:pStyle w:val="Heading1"/>
      </w:pPr>
      <w:r>
        <w:t>NC</w:t>
      </w:r>
    </w:p>
    <w:p w14:paraId="222E0099" w14:textId="29ACF0D3" w:rsidR="00CA41E0" w:rsidRDefault="00CA41E0" w:rsidP="00CA41E0">
      <w:r>
        <w:t>[brackets for clarification]</w:t>
      </w:r>
    </w:p>
    <w:p w14:paraId="6A9FA292" w14:textId="092CA5AA" w:rsidR="00CA41E0" w:rsidRDefault="00CA41E0" w:rsidP="00CA41E0"/>
    <w:p w14:paraId="10DC3072" w14:textId="6A3B360A" w:rsidR="00CA41E0" w:rsidRDefault="00CA41E0" w:rsidP="00CA41E0"/>
    <w:p w14:paraId="7C951969" w14:textId="7EFCD40A" w:rsidR="00CA41E0" w:rsidRDefault="00CA41E0" w:rsidP="00CA41E0"/>
    <w:p w14:paraId="445F906C" w14:textId="316CB3A7" w:rsidR="00CA41E0" w:rsidRDefault="00CA41E0" w:rsidP="00CA41E0"/>
    <w:p w14:paraId="2C15A2F5" w14:textId="6AA28ADB" w:rsidR="00D26460" w:rsidRDefault="00D26460" w:rsidP="00D26460">
      <w:pPr>
        <w:pStyle w:val="Heading3"/>
      </w:pPr>
      <w:r>
        <w:t>T</w:t>
      </w:r>
      <w:r w:rsidR="00CB1E98">
        <w:t xml:space="preserve"> -- </w:t>
      </w:r>
      <w:r>
        <w:t xml:space="preserve">mining </w:t>
      </w:r>
    </w:p>
    <w:p w14:paraId="55196B97" w14:textId="77777777" w:rsidR="00D26460" w:rsidRPr="00782A49" w:rsidRDefault="00D26460" w:rsidP="00D26460">
      <w:pPr>
        <w:pStyle w:val="Heading4"/>
        <w:rPr>
          <w:rFonts w:asciiTheme="minorHAnsi" w:hAnsiTheme="minorHAnsi" w:cstheme="minorHAnsi"/>
        </w:rPr>
      </w:pPr>
      <w:proofErr w:type="spellStart"/>
      <w:r w:rsidRPr="00782A49">
        <w:rPr>
          <w:rFonts w:asciiTheme="minorHAnsi" w:hAnsiTheme="minorHAnsi" w:cstheme="minorHAnsi"/>
        </w:rPr>
        <w:t>Interp</w:t>
      </w:r>
      <w:proofErr w:type="spellEnd"/>
      <w:r w:rsidRPr="00782A49">
        <w:rPr>
          <w:rFonts w:asciiTheme="minorHAnsi" w:hAnsiTheme="minorHAnsi" w:cstheme="minorHAnsi"/>
        </w:rPr>
        <w:t xml:space="preserve"> – space mining isn’t appropriation – </w:t>
      </w:r>
      <w:proofErr w:type="spellStart"/>
      <w:r w:rsidRPr="00782A49">
        <w:rPr>
          <w:rFonts w:asciiTheme="minorHAnsi" w:hAnsiTheme="minorHAnsi" w:cstheme="minorHAnsi"/>
        </w:rPr>
        <w:t>its</w:t>
      </w:r>
      <w:proofErr w:type="spellEnd"/>
      <w:r w:rsidRPr="00782A49">
        <w:rPr>
          <w:rFonts w:asciiTheme="minorHAnsi" w:hAnsiTheme="minorHAnsi" w:cstheme="minorHAnsi"/>
        </w:rPr>
        <w:t xml:space="preserve"> not permanent and OST consensus. </w:t>
      </w:r>
    </w:p>
    <w:p w14:paraId="4B4170D9" w14:textId="77777777" w:rsidR="00D26460" w:rsidRPr="00782A49" w:rsidRDefault="00D26460" w:rsidP="00D26460">
      <w:pPr>
        <w:rPr>
          <w:rFonts w:asciiTheme="minorHAnsi" w:hAnsiTheme="minorHAnsi" w:cstheme="minorHAnsi"/>
        </w:rPr>
      </w:pPr>
      <w:r w:rsidRPr="00782A49">
        <w:rPr>
          <w:rStyle w:val="Style13ptBold"/>
          <w:rFonts w:asciiTheme="minorHAnsi" w:hAnsiTheme="minorHAnsi" w:cstheme="minorHAnsi"/>
        </w:rPr>
        <w:t>Hofmann and Bergamasco 19</w:t>
      </w:r>
      <w:r w:rsidRPr="00782A49">
        <w:rPr>
          <w:rFonts w:asciiTheme="minorHAnsi" w:hAnsiTheme="minorHAnsi" w:cstheme="minorHAnsi"/>
        </w:rPr>
        <w:t xml:space="preserve"> [</w:t>
      </w:r>
      <w:proofErr w:type="spellStart"/>
      <w:r w:rsidRPr="00782A49">
        <w:rPr>
          <w:rFonts w:asciiTheme="minorHAnsi" w:hAnsiTheme="minorHAnsi" w:cstheme="minorHAnsi"/>
        </w:rPr>
        <w:t>Mahulena</w:t>
      </w:r>
      <w:proofErr w:type="spellEnd"/>
      <w:r w:rsidRPr="00782A49">
        <w:rPr>
          <w:rFonts w:asciiTheme="minorHAnsi" w:hAnsiTheme="minorHAnsi" w:cstheme="minorHAnsi"/>
        </w:rPr>
        <w:t xml:space="preserve"> Hofmann (SES Chair in Space, </w:t>
      </w:r>
      <w:proofErr w:type="spellStart"/>
      <w:r w:rsidRPr="00782A49">
        <w:rPr>
          <w:rFonts w:asciiTheme="minorHAnsi" w:hAnsiTheme="minorHAnsi" w:cstheme="minorHAnsi"/>
        </w:rPr>
        <w:t>SatCom</w:t>
      </w:r>
      <w:proofErr w:type="spellEnd"/>
      <w:r w:rsidRPr="00782A49">
        <w:rPr>
          <w:rFonts w:asciiTheme="minorHAnsi" w:hAnsiTheme="minorHAnsi" w:cstheme="minorHAnsi"/>
        </w:rPr>
        <w:t xml:space="preserve"> and Media Law at the University of Luxembourg) and Federico Bergamasco (PhD Researcher in aviation, </w:t>
      </w:r>
      <w:proofErr w:type="gramStart"/>
      <w:r w:rsidRPr="00782A49">
        <w:rPr>
          <w:rFonts w:asciiTheme="minorHAnsi" w:hAnsiTheme="minorHAnsi" w:cstheme="minorHAnsi"/>
        </w:rPr>
        <w:t>telecommunication</w:t>
      </w:r>
      <w:proofErr w:type="gramEnd"/>
      <w:r w:rsidRPr="00782A49">
        <w:rPr>
          <w:rFonts w:asciiTheme="minorHAnsi" w:hAnsiTheme="minorHAnsi" w:cstheme="minorHAnsi"/>
        </w:rPr>
        <w:t xml:space="preserve"> and space law University of Luxembourg). “Space resources activities from the perspective of sustainability: legal aspects”. Global Sustainability. 9 December 2019. Accessed 12/18/21. </w:t>
      </w:r>
      <w:hyperlink r:id="rId8" w:history="1">
        <w:r w:rsidRPr="00782A49">
          <w:rPr>
            <w:rStyle w:val="Hyperlink"/>
            <w:rFonts w:asciiTheme="minorHAnsi" w:hAnsiTheme="minorHAnsi" w:cstheme="minorHAnsi"/>
          </w:rPr>
          <w:t>https://www.cambridge.org/core/services/aop-cambridge-core/content/view/DF153F4A77970AC9E12444EC2B001F8A/S2059479819000279a.pdf/div-class-title-space-resources-activities-from-the-perspective-of-sustainability-legal-aspects-div.pdf</w:t>
        </w:r>
      </w:hyperlink>
      <w:r w:rsidRPr="00782A49">
        <w:rPr>
          <w:rFonts w:asciiTheme="minorHAnsi" w:hAnsiTheme="minorHAnsi" w:cstheme="minorHAnsi"/>
        </w:rPr>
        <w:t xml:space="preserve"> //Xu]</w:t>
      </w:r>
    </w:p>
    <w:p w14:paraId="28930B60" w14:textId="77777777" w:rsidR="00D26460" w:rsidRPr="00782A49" w:rsidRDefault="00D26460" w:rsidP="00D26460">
      <w:pPr>
        <w:rPr>
          <w:rFonts w:asciiTheme="minorHAnsi" w:hAnsiTheme="minorHAnsi" w:cstheme="minorHAnsi"/>
          <w:sz w:val="16"/>
        </w:rPr>
      </w:pPr>
      <w:r w:rsidRPr="00782A49">
        <w:rPr>
          <w:rStyle w:val="Emphasis"/>
          <w:rFonts w:asciiTheme="minorHAnsi" w:hAnsiTheme="minorHAnsi" w:cstheme="minorHAnsi"/>
        </w:rPr>
        <w:t xml:space="preserve">However, the purpose of </w:t>
      </w:r>
      <w:r w:rsidRPr="00782A49">
        <w:rPr>
          <w:rStyle w:val="Emphasis"/>
          <w:rFonts w:asciiTheme="minorHAnsi" w:hAnsiTheme="minorHAnsi" w:cstheme="minorHAnsi"/>
          <w:highlight w:val="green"/>
        </w:rPr>
        <w:t>space mining</w:t>
      </w:r>
      <w:r w:rsidRPr="00782A49">
        <w:rPr>
          <w:rStyle w:val="Emphasis"/>
          <w:rFonts w:asciiTheme="minorHAnsi" w:hAnsiTheme="minorHAnsi" w:cstheme="minorHAnsi"/>
        </w:rPr>
        <w:t xml:space="preserve"> activities </w:t>
      </w:r>
      <w:proofErr w:type="gramStart"/>
      <w:r w:rsidRPr="00782A49">
        <w:rPr>
          <w:rStyle w:val="Emphasis"/>
          <w:rFonts w:asciiTheme="minorHAnsi" w:hAnsiTheme="minorHAnsi" w:cstheme="minorHAnsi"/>
          <w:highlight w:val="green"/>
        </w:rPr>
        <w:t>is considered</w:t>
      </w:r>
      <w:r w:rsidRPr="00782A49">
        <w:rPr>
          <w:rStyle w:val="Emphasis"/>
          <w:rFonts w:asciiTheme="minorHAnsi" w:hAnsiTheme="minorHAnsi" w:cstheme="minorHAnsi"/>
        </w:rPr>
        <w:t xml:space="preserve"> to be</w:t>
      </w:r>
      <w:proofErr w:type="gramEnd"/>
      <w:r w:rsidRPr="00782A49">
        <w:rPr>
          <w:rStyle w:val="Emphasis"/>
          <w:rFonts w:asciiTheme="minorHAnsi" w:hAnsiTheme="minorHAnsi" w:cstheme="minorHAnsi"/>
        </w:rPr>
        <w:t xml:space="preserve"> </w:t>
      </w:r>
      <w:r w:rsidRPr="00782A49">
        <w:rPr>
          <w:rStyle w:val="Emphasis"/>
          <w:rFonts w:asciiTheme="minorHAnsi" w:hAnsiTheme="minorHAnsi" w:cstheme="minorHAnsi"/>
          <w:highlight w:val="green"/>
        </w:rPr>
        <w:t>neither</w:t>
      </w:r>
      <w:r w:rsidRPr="00782A49">
        <w:rPr>
          <w:rStyle w:val="Emphasis"/>
          <w:rFonts w:asciiTheme="minorHAnsi" w:hAnsiTheme="minorHAnsi" w:cstheme="minorHAnsi"/>
        </w:rPr>
        <w:t xml:space="preserve"> any ‘</w:t>
      </w:r>
      <w:r w:rsidRPr="00782A49">
        <w:rPr>
          <w:rStyle w:val="Emphasis"/>
          <w:rFonts w:asciiTheme="minorHAnsi" w:hAnsiTheme="minorHAnsi" w:cstheme="minorHAnsi"/>
          <w:highlight w:val="green"/>
        </w:rPr>
        <w:t>appropriation’</w:t>
      </w:r>
      <w:r w:rsidRPr="00782A49">
        <w:rPr>
          <w:rStyle w:val="Emphasis"/>
          <w:rFonts w:asciiTheme="minorHAnsi" w:hAnsiTheme="minorHAnsi" w:cstheme="minorHAnsi"/>
        </w:rPr>
        <w:t xml:space="preserve"> of parts </w:t>
      </w:r>
      <w:r w:rsidRPr="00782A49">
        <w:rPr>
          <w:rStyle w:val="Emphasis"/>
          <w:rFonts w:asciiTheme="minorHAnsi" w:hAnsiTheme="minorHAnsi" w:cstheme="minorHAnsi"/>
          <w:highlight w:val="green"/>
        </w:rPr>
        <w:t>of outer space nor of space resources</w:t>
      </w:r>
      <w:r w:rsidRPr="00782A49">
        <w:rPr>
          <w:rStyle w:val="Emphasis"/>
          <w:rFonts w:asciiTheme="minorHAnsi" w:hAnsiTheme="minorHAnsi" w:cstheme="minorHAnsi"/>
        </w:rPr>
        <w:t xml:space="preserve"> in situ. Instead, </w:t>
      </w:r>
      <w:r w:rsidRPr="00782A49">
        <w:rPr>
          <w:rStyle w:val="Emphasis"/>
          <w:rFonts w:asciiTheme="minorHAnsi" w:hAnsiTheme="minorHAnsi" w:cstheme="minorHAnsi"/>
          <w:highlight w:val="green"/>
        </w:rPr>
        <w:t>the sole aim</w:t>
      </w:r>
      <w:r w:rsidRPr="00782A49">
        <w:rPr>
          <w:rStyle w:val="Emphasis"/>
          <w:rFonts w:asciiTheme="minorHAnsi" w:hAnsiTheme="minorHAnsi" w:cstheme="minorHAnsi"/>
        </w:rPr>
        <w:t xml:space="preserve"> of any such activities </w:t>
      </w:r>
      <w:r w:rsidRPr="00782A49">
        <w:rPr>
          <w:rStyle w:val="Emphasis"/>
          <w:rFonts w:asciiTheme="minorHAnsi" w:hAnsiTheme="minorHAnsi" w:cstheme="minorHAnsi"/>
          <w:highlight w:val="green"/>
        </w:rPr>
        <w:t>is</w:t>
      </w:r>
      <w:r w:rsidRPr="00782A49">
        <w:rPr>
          <w:rStyle w:val="Emphasis"/>
          <w:rFonts w:asciiTheme="minorHAnsi" w:hAnsiTheme="minorHAnsi" w:cstheme="minorHAnsi"/>
        </w:rPr>
        <w:t xml:space="preserve"> their </w:t>
      </w:r>
      <w:r w:rsidRPr="00782A49">
        <w:rPr>
          <w:rStyle w:val="Emphasis"/>
          <w:rFonts w:asciiTheme="minorHAnsi" w:hAnsiTheme="minorHAnsi" w:cstheme="minorHAnsi"/>
          <w:highlight w:val="green"/>
        </w:rPr>
        <w:t>extraction, use and commercialization</w:t>
      </w:r>
      <w:r w:rsidRPr="00782A49">
        <w:rPr>
          <w:rStyle w:val="Emphasis"/>
          <w:rFonts w:asciiTheme="minorHAnsi" w:hAnsiTheme="minorHAnsi" w:cstheme="minorHAnsi"/>
        </w:rPr>
        <w:t xml:space="preserve">, </w:t>
      </w:r>
      <w:r w:rsidRPr="00782A49">
        <w:rPr>
          <w:rStyle w:val="Emphasis"/>
          <w:rFonts w:asciiTheme="minorHAnsi" w:hAnsiTheme="minorHAnsi" w:cstheme="minorHAnsi"/>
          <w:highlight w:val="green"/>
        </w:rPr>
        <w:t>without</w:t>
      </w:r>
      <w:r w:rsidRPr="00782A49">
        <w:rPr>
          <w:rStyle w:val="Emphasis"/>
          <w:rFonts w:asciiTheme="minorHAnsi" w:hAnsiTheme="minorHAnsi" w:cstheme="minorHAnsi"/>
        </w:rPr>
        <w:t xml:space="preserve"> any </w:t>
      </w:r>
      <w:r w:rsidRPr="00782A49">
        <w:rPr>
          <w:rStyle w:val="Emphasis"/>
          <w:rFonts w:asciiTheme="minorHAnsi" w:hAnsiTheme="minorHAnsi" w:cstheme="minorHAnsi"/>
          <w:highlight w:val="green"/>
        </w:rPr>
        <w:t>territorial demands or titles</w:t>
      </w:r>
      <w:r w:rsidRPr="00782A49">
        <w:rPr>
          <w:rStyle w:val="Emphasis"/>
          <w:rFonts w:asciiTheme="minorHAnsi" w:hAnsiTheme="minorHAnsi" w:cstheme="minorHAnsi"/>
        </w:rPr>
        <w:t xml:space="preserve"> as to the celestial bodies (or parts thereof) concerned (Mizushima et al., 2017).</w:t>
      </w:r>
      <w:r w:rsidRPr="00782A49">
        <w:rPr>
          <w:rFonts w:asciiTheme="minorHAnsi" w:hAnsiTheme="minorHAnsi" w:cstheme="minorHAnsi"/>
          <w:sz w:val="16"/>
        </w:rPr>
        <w:t xml:space="preserve"> The argument, which sees in the use or exploitation of a space mineral by one subject a limitation of the same right of another subject, is difficult to contest by other means than analogy with space exploration. </w:t>
      </w:r>
      <w:r w:rsidRPr="00782A49">
        <w:rPr>
          <w:rStyle w:val="Emphasis"/>
          <w:rFonts w:asciiTheme="minorHAnsi" w:hAnsiTheme="minorHAnsi" w:cstheme="minorHAnsi"/>
        </w:rPr>
        <w:t xml:space="preserve">As has been </w:t>
      </w:r>
      <w:r w:rsidRPr="00782A49">
        <w:rPr>
          <w:rStyle w:val="Emphasis"/>
          <w:rFonts w:asciiTheme="minorHAnsi" w:hAnsiTheme="minorHAnsi" w:cstheme="minorHAnsi"/>
          <w:highlight w:val="green"/>
        </w:rPr>
        <w:t>recognized by</w:t>
      </w:r>
      <w:r w:rsidRPr="00782A49">
        <w:rPr>
          <w:rStyle w:val="Emphasis"/>
          <w:rFonts w:asciiTheme="minorHAnsi" w:hAnsiTheme="minorHAnsi" w:cstheme="minorHAnsi"/>
        </w:rPr>
        <w:t xml:space="preserve"> the drafters of the </w:t>
      </w:r>
      <w:r w:rsidRPr="00782A49">
        <w:rPr>
          <w:rStyle w:val="Emphasis"/>
          <w:rFonts w:asciiTheme="minorHAnsi" w:hAnsiTheme="minorHAnsi" w:cstheme="minorHAnsi"/>
          <w:highlight w:val="green"/>
        </w:rPr>
        <w:t>OST</w:t>
      </w:r>
      <w:r w:rsidRPr="00782A49">
        <w:rPr>
          <w:rStyle w:val="Emphasis"/>
          <w:rFonts w:asciiTheme="minorHAnsi" w:hAnsiTheme="minorHAnsi" w:cstheme="minorHAnsi"/>
        </w:rPr>
        <w:t xml:space="preserve"> in its Articles IX and XII, </w:t>
      </w:r>
      <w:r w:rsidRPr="00782A49">
        <w:rPr>
          <w:rStyle w:val="Emphasis"/>
          <w:rFonts w:asciiTheme="minorHAnsi" w:hAnsiTheme="minorHAnsi" w:cstheme="minorHAnsi"/>
          <w:highlight w:val="green"/>
        </w:rPr>
        <w:t>a purely scientific project</w:t>
      </w:r>
      <w:r w:rsidRPr="00782A49">
        <w:rPr>
          <w:rStyle w:val="Emphasis"/>
          <w:rFonts w:asciiTheme="minorHAnsi" w:hAnsiTheme="minorHAnsi" w:cstheme="minorHAnsi"/>
        </w:rPr>
        <w:t xml:space="preserve"> in one area of outer space could de facto prevent research at the same site by a subject from another State.</w:t>
      </w:r>
      <w:r w:rsidRPr="00782A49">
        <w:rPr>
          <w:rFonts w:asciiTheme="minorHAnsi" w:hAnsiTheme="minorHAnsi" w:cstheme="minorHAnsi"/>
          <w:sz w:val="16"/>
        </w:rPr>
        <w:t xml:space="preserve"> To avoid such situations, the Treaty pre-envisages a system of international consultations aimed at avoiding any harmful interference with operations.</w:t>
      </w:r>
    </w:p>
    <w:p w14:paraId="0FC0DCAB" w14:textId="74DE47E9" w:rsidR="00FA02CA" w:rsidRPr="00CE115C" w:rsidRDefault="00FA02CA" w:rsidP="00CA41E0"/>
    <w:p w14:paraId="62B00DD5" w14:textId="3F828757" w:rsidR="00897BBC" w:rsidRPr="00B276D5" w:rsidRDefault="00897BBC" w:rsidP="00897BBC">
      <w:pPr>
        <w:pStyle w:val="Heading3"/>
        <w:rPr>
          <w:lang w:val="pt-PT"/>
        </w:rPr>
      </w:pPr>
      <w:r w:rsidRPr="00B276D5">
        <w:rPr>
          <w:lang w:val="pt-PT"/>
        </w:rPr>
        <w:t>NC -- Nozick NC</w:t>
      </w:r>
    </w:p>
    <w:p w14:paraId="170F8F3B" w14:textId="77777777" w:rsidR="00897BBC" w:rsidRPr="000C0F68" w:rsidRDefault="00897BBC" w:rsidP="00897BBC">
      <w:pPr>
        <w:pStyle w:val="Heading4"/>
        <w:rPr>
          <w:rFonts w:asciiTheme="minorHAnsi" w:hAnsiTheme="minorHAnsi" w:cstheme="minorHAnsi"/>
        </w:rPr>
      </w:pPr>
      <w:r w:rsidRPr="000C0F68">
        <w:rPr>
          <w:rFonts w:asciiTheme="minorHAnsi" w:hAnsiTheme="minorHAnsi" w:cstheme="minorHAnsi"/>
        </w:rPr>
        <w:t>The value must be justice, defined as giving each their due, as per the word ‘unjust’ in the resolution. Justice is distinct from ethics – what’s just is what arises out of a just history of transfers regardless of the outcomes.</w:t>
      </w:r>
    </w:p>
    <w:p w14:paraId="4AF67EA9" w14:textId="77777777" w:rsidR="00897BBC" w:rsidRPr="000C0F68" w:rsidRDefault="00897BBC" w:rsidP="00897BBC">
      <w:pPr>
        <w:rPr>
          <w:rFonts w:asciiTheme="minorHAnsi" w:hAnsiTheme="minorHAnsi" w:cstheme="minorHAnsi"/>
        </w:rPr>
      </w:pPr>
      <w:r w:rsidRPr="000C0F68">
        <w:rPr>
          <w:rStyle w:val="Style13ptBold"/>
          <w:rFonts w:asciiTheme="minorHAnsi" w:hAnsiTheme="minorHAnsi" w:cstheme="minorHAnsi"/>
        </w:rPr>
        <w:t>Nozick 74</w:t>
      </w:r>
      <w:r w:rsidRPr="000C0F68">
        <w:rPr>
          <w:rFonts w:asciiTheme="minorHAnsi" w:hAnsiTheme="minorHAnsi" w:cstheme="minorHAnsi"/>
        </w:rPr>
        <w:t xml:space="preserve"> [Robert Nozick, Renowned American Philosopher, “Anarchy, State and Utopia,” </w:t>
      </w:r>
      <w:proofErr w:type="gramStart"/>
      <w:r w:rsidRPr="000C0F68">
        <w:rPr>
          <w:rFonts w:asciiTheme="minorHAnsi" w:hAnsiTheme="minorHAnsi" w:cstheme="minorHAnsi"/>
        </w:rPr>
        <w:t>Part  II</w:t>
      </w:r>
      <w:proofErr w:type="gramEnd"/>
      <w:r w:rsidRPr="000C0F68">
        <w:rPr>
          <w:rFonts w:asciiTheme="minorHAnsi" w:hAnsiTheme="minorHAnsi" w:cstheme="minorHAnsi"/>
        </w:rPr>
        <w:t xml:space="preserve">, Section I, ]/ </w:t>
      </w:r>
      <w:proofErr w:type="spellStart"/>
      <w:r w:rsidRPr="000C0F68">
        <w:rPr>
          <w:rFonts w:asciiTheme="minorHAnsi" w:hAnsiTheme="minorHAnsi" w:cstheme="minorHAnsi"/>
        </w:rPr>
        <w:t>lm</w:t>
      </w:r>
      <w:proofErr w:type="spellEnd"/>
    </w:p>
    <w:p w14:paraId="6D65E405" w14:textId="77777777" w:rsidR="00897BBC" w:rsidRPr="000C0F68" w:rsidRDefault="00897BBC" w:rsidP="00897BBC">
      <w:pPr>
        <w:rPr>
          <w:rFonts w:asciiTheme="minorHAnsi" w:hAnsiTheme="minorHAnsi" w:cstheme="minorHAnsi"/>
          <w:sz w:val="16"/>
        </w:rPr>
      </w:pPr>
      <w:r w:rsidRPr="000C0F68">
        <w:rPr>
          <w:rFonts w:asciiTheme="minorHAnsi" w:hAnsiTheme="minorHAnsi" w:cstheme="minorHAnsi"/>
          <w:u w:val="single"/>
        </w:rPr>
        <w:t>If the</w:t>
      </w:r>
      <w:r w:rsidRPr="000C0F68">
        <w:rPr>
          <w:rFonts w:asciiTheme="minorHAnsi" w:hAnsiTheme="minorHAnsi" w:cstheme="minorHAnsi"/>
          <w:sz w:val="16"/>
        </w:rPr>
        <w:t xml:space="preserve"> hypothetical </w:t>
      </w:r>
      <w:r w:rsidRPr="000C0F68">
        <w:rPr>
          <w:rFonts w:asciiTheme="minorHAnsi" w:hAnsiTheme="minorHAnsi" w:cstheme="minorHAnsi"/>
          <w:u w:val="single"/>
        </w:rPr>
        <w:t>just history involves each person's consenting to the institutional structure</w:t>
      </w:r>
      <w:r w:rsidRPr="000C0F68">
        <w:rPr>
          <w:rFonts w:asciiTheme="minorHAnsi" w:hAnsiTheme="minorHAnsi" w:cstheme="minorHAnsi"/>
          <w:sz w:val="16"/>
        </w:rPr>
        <w:t xml:space="preserve"> and to any limitations on his rights (specified by the moral side constraints on the behavior of others) </w:t>
      </w:r>
      <w:r w:rsidRPr="000C0F68">
        <w:rPr>
          <w:rFonts w:asciiTheme="minorHAnsi" w:hAnsiTheme="minorHAnsi" w:cstheme="minorHAnsi"/>
          <w:u w:val="single"/>
        </w:rPr>
        <w:t>it embodies</w:t>
      </w:r>
      <w:r w:rsidRPr="000C0F68">
        <w:rPr>
          <w:rFonts w:asciiTheme="minorHAnsi" w:hAnsiTheme="minorHAnsi" w:cstheme="minorHAnsi"/>
          <w:sz w:val="16"/>
        </w:rPr>
        <w:t xml:space="preserve">, then </w:t>
      </w:r>
      <w:r w:rsidRPr="000C0F68">
        <w:rPr>
          <w:rFonts w:asciiTheme="minorHAnsi" w:hAnsiTheme="minorHAnsi" w:cstheme="minorHAnsi"/>
          <w:u w:val="single"/>
        </w:rPr>
        <w:t>if some actual person would not consent</w:t>
      </w:r>
      <w:r w:rsidRPr="000C0F68">
        <w:rPr>
          <w:rFonts w:asciiTheme="minorHAnsi" w:hAnsiTheme="minorHAnsi" w:cstheme="minorHAnsi"/>
          <w:sz w:val="16"/>
        </w:rPr>
        <w:t xml:space="preserve">, one must view </w:t>
      </w:r>
      <w:r w:rsidRPr="000C0F68">
        <w:rPr>
          <w:rFonts w:asciiTheme="minorHAnsi" w:hAnsiTheme="minorHAnsi" w:cstheme="minorHAnsi"/>
          <w:u w:val="single"/>
        </w:rPr>
        <w:t>the institutional structure as unjust</w:t>
      </w:r>
      <w:r w:rsidRPr="000C0F68">
        <w:rPr>
          <w:rFonts w:asciiTheme="minorHAnsi" w:hAnsiTheme="minorHAnsi" w:cstheme="minorHAnsi"/>
          <w:sz w:val="16"/>
        </w:rPr>
        <w:t xml:space="preserve"> (unless it counts as just via some other hypothetical history). Similarly, </w:t>
      </w:r>
      <w:r w:rsidRPr="000C0F68">
        <w:rPr>
          <w:rFonts w:asciiTheme="minorHAnsi" w:hAnsiTheme="minorHAnsi" w:cstheme="minorHAnsi"/>
          <w:u w:val="single"/>
        </w:rPr>
        <w:t>one must hold the institutional structure unjust if the hypothetical just history involves some people's consenting who didn't,</w:t>
      </w:r>
      <w:r w:rsidRPr="000C0F68">
        <w:rPr>
          <w:rFonts w:asciiTheme="minorHAnsi" w:hAnsiTheme="minorHAnsi" w:cstheme="minorHAnsi"/>
          <w:sz w:val="16"/>
        </w:rPr>
        <w:t xml:space="preserve"> and some now would not assent to those others having done so. </w:t>
      </w:r>
      <w:r w:rsidRPr="000C0F68">
        <w:rPr>
          <w:rFonts w:asciiTheme="minorHAnsi" w:hAnsiTheme="minorHAnsi" w:cstheme="minorHAnsi"/>
          <w:highlight w:val="cyan"/>
          <w:u w:val="single"/>
        </w:rPr>
        <w:t xml:space="preserve">If the </w:t>
      </w:r>
      <w:r w:rsidRPr="000C0F68">
        <w:rPr>
          <w:rFonts w:asciiTheme="minorHAnsi" w:hAnsiTheme="minorHAnsi" w:cstheme="minorHAnsi"/>
          <w:u w:val="single"/>
        </w:rPr>
        <w:t xml:space="preserve">institutional </w:t>
      </w:r>
      <w:r w:rsidRPr="000C0F68">
        <w:rPr>
          <w:rFonts w:asciiTheme="minorHAnsi" w:hAnsiTheme="minorHAnsi" w:cstheme="minorHAnsi"/>
          <w:highlight w:val="cyan"/>
          <w:u w:val="single"/>
        </w:rPr>
        <w:t>structure</w:t>
      </w:r>
      <w:r w:rsidRPr="000C0F68">
        <w:rPr>
          <w:rFonts w:asciiTheme="minorHAnsi" w:hAnsiTheme="minorHAnsi" w:cstheme="minorHAnsi"/>
          <w:u w:val="single"/>
        </w:rPr>
        <w:t xml:space="preserve"> could </w:t>
      </w:r>
      <w:r w:rsidRPr="000C0F68">
        <w:rPr>
          <w:rFonts w:asciiTheme="minorHAnsi" w:hAnsiTheme="minorHAnsi" w:cstheme="minorHAnsi"/>
          <w:highlight w:val="cyan"/>
          <w:u w:val="single"/>
        </w:rPr>
        <w:t>arise by</w:t>
      </w:r>
      <w:r w:rsidRPr="000C0F68">
        <w:rPr>
          <w:rFonts w:asciiTheme="minorHAnsi" w:hAnsiTheme="minorHAnsi" w:cstheme="minorHAnsi"/>
          <w:u w:val="single"/>
        </w:rPr>
        <w:t xml:space="preserve"> some hypothetical </w:t>
      </w:r>
      <w:r w:rsidRPr="000C0F68">
        <w:rPr>
          <w:rFonts w:asciiTheme="minorHAnsi" w:hAnsiTheme="minorHAnsi" w:cstheme="minorHAnsi"/>
          <w:highlight w:val="cyan"/>
          <w:u w:val="single"/>
        </w:rPr>
        <w:t>just history</w:t>
      </w:r>
      <w:r w:rsidRPr="000C0F68">
        <w:rPr>
          <w:rFonts w:asciiTheme="minorHAnsi" w:hAnsiTheme="minorHAnsi" w:cstheme="minorHAnsi"/>
          <w:u w:val="single"/>
        </w:rPr>
        <w:t xml:space="preserve"> which does not involve anyone's consent to that structure, </w:t>
      </w:r>
      <w:r w:rsidRPr="000C0F68">
        <w:rPr>
          <w:rFonts w:asciiTheme="minorHAnsi" w:hAnsiTheme="minorHAnsi" w:cstheme="minorHAnsi"/>
          <w:highlight w:val="cyan"/>
          <w:u w:val="single"/>
        </w:rPr>
        <w:t>then</w:t>
      </w:r>
      <w:r w:rsidRPr="000C0F68">
        <w:rPr>
          <w:rFonts w:asciiTheme="minorHAnsi" w:hAnsiTheme="minorHAnsi" w:cstheme="minorHAnsi"/>
          <w:sz w:val="16"/>
        </w:rPr>
        <w:t xml:space="preserve"> one's evaluation of the structure will depend upon one's evaluation of the process which would give rise to it. If </w:t>
      </w:r>
      <w:r w:rsidRPr="000C0F68">
        <w:rPr>
          <w:rFonts w:asciiTheme="minorHAnsi" w:hAnsiTheme="minorHAnsi" w:cstheme="minorHAnsi"/>
          <w:highlight w:val="cyan"/>
          <w:u w:val="single"/>
        </w:rPr>
        <w:t xml:space="preserve">that </w:t>
      </w:r>
      <w:r w:rsidRPr="000C0F68">
        <w:rPr>
          <w:rFonts w:asciiTheme="minorHAnsi" w:hAnsiTheme="minorHAnsi" w:cstheme="minorHAnsi"/>
          <w:u w:val="single"/>
        </w:rPr>
        <w:t xml:space="preserve">process </w:t>
      </w:r>
      <w:r w:rsidRPr="000C0F68">
        <w:rPr>
          <w:rFonts w:asciiTheme="minorHAnsi" w:hAnsiTheme="minorHAnsi" w:cstheme="minorHAnsi"/>
          <w:highlight w:val="cyan"/>
          <w:u w:val="single"/>
        </w:rPr>
        <w:t>is</w:t>
      </w:r>
      <w:r w:rsidRPr="000C0F68">
        <w:rPr>
          <w:rFonts w:asciiTheme="minorHAnsi" w:hAnsiTheme="minorHAnsi" w:cstheme="minorHAnsi"/>
          <w:u w:val="single"/>
        </w:rPr>
        <w:t xml:space="preserve"> viewed as</w:t>
      </w:r>
      <w:r w:rsidRPr="000C0F68">
        <w:rPr>
          <w:rFonts w:asciiTheme="minorHAnsi" w:hAnsiTheme="minorHAnsi" w:cstheme="minorHAnsi"/>
          <w:sz w:val="16"/>
        </w:rPr>
        <w:t xml:space="preserve"> better (along dimensions other than </w:t>
      </w:r>
      <w:r w:rsidRPr="000C0F68">
        <w:rPr>
          <w:rFonts w:asciiTheme="minorHAnsi" w:hAnsiTheme="minorHAnsi" w:cstheme="minorHAnsi"/>
          <w:highlight w:val="cyan"/>
          <w:u w:val="single"/>
        </w:rPr>
        <w:t>just</w:t>
      </w:r>
      <w:r w:rsidRPr="000C0F68">
        <w:rPr>
          <w:rFonts w:asciiTheme="minorHAnsi" w:hAnsiTheme="minorHAnsi" w:cstheme="minorHAnsi"/>
          <w:u w:val="single"/>
        </w:rPr>
        <w:t>ice</w:t>
      </w:r>
      <w:r w:rsidRPr="000C0F68">
        <w:rPr>
          <w:rFonts w:asciiTheme="minorHAnsi" w:hAnsiTheme="minorHAnsi" w:cstheme="minorHAnsi"/>
          <w:sz w:val="16"/>
        </w:rPr>
        <w:t xml:space="preserve"> where, by hypothesis, it excels) than the actual history, this probably will improve one's evaluation of the structure. </w:t>
      </w:r>
      <w:r w:rsidRPr="000C0F68">
        <w:rPr>
          <w:rFonts w:asciiTheme="minorHAnsi" w:hAnsiTheme="minorHAnsi" w:cstheme="minorHAnsi"/>
          <w:u w:val="single"/>
        </w:rPr>
        <w:t>That a just process would have led to the institutional structure</w:t>
      </w:r>
      <w:r w:rsidRPr="000C0F68">
        <w:rPr>
          <w:rFonts w:asciiTheme="minorHAnsi" w:hAnsiTheme="minorHAnsi" w:cstheme="minorHAnsi"/>
          <w:sz w:val="16"/>
        </w:rPr>
        <w:t>, but only if manned by despicable individuals, will not enhance one's evaluation of that institutional structure.</w:t>
      </w:r>
    </w:p>
    <w:p w14:paraId="78E990B8" w14:textId="77777777" w:rsidR="00897BBC" w:rsidRPr="000C0F68" w:rsidRDefault="00897BBC" w:rsidP="00897BBC">
      <w:pPr>
        <w:rPr>
          <w:rFonts w:asciiTheme="minorHAnsi" w:hAnsiTheme="minorHAnsi" w:cstheme="minorHAnsi"/>
          <w:sz w:val="16"/>
        </w:rPr>
      </w:pPr>
      <w:r w:rsidRPr="000C0F68">
        <w:rPr>
          <w:rFonts w:asciiTheme="minorHAnsi" w:hAnsiTheme="minorHAnsi" w:cstheme="minorHAnsi"/>
          <w:u w:val="single"/>
        </w:rPr>
        <w:t xml:space="preserve">The entitlement </w:t>
      </w:r>
      <w:r w:rsidRPr="000C0F68">
        <w:rPr>
          <w:rFonts w:asciiTheme="minorHAnsi" w:hAnsiTheme="minorHAnsi" w:cstheme="minorHAnsi"/>
          <w:highlight w:val="cyan"/>
          <w:u w:val="single"/>
        </w:rPr>
        <w:t>principles of justice</w:t>
      </w:r>
      <w:r w:rsidRPr="000C0F68">
        <w:rPr>
          <w:rFonts w:asciiTheme="minorHAnsi" w:hAnsiTheme="minorHAnsi" w:cstheme="minorHAnsi"/>
          <w:sz w:val="16"/>
        </w:rPr>
        <w:t xml:space="preserve"> in holdings that we have sketched </w:t>
      </w:r>
      <w:r w:rsidRPr="000C0F68">
        <w:rPr>
          <w:rFonts w:asciiTheme="minorHAnsi" w:hAnsiTheme="minorHAnsi" w:cstheme="minorHAnsi"/>
          <w:highlight w:val="cyan"/>
          <w:u w:val="single"/>
        </w:rPr>
        <w:t>are historical</w:t>
      </w:r>
      <w:r w:rsidRPr="000C0F68">
        <w:rPr>
          <w:rFonts w:asciiTheme="minorHAnsi" w:hAnsiTheme="minorHAnsi" w:cstheme="minorHAnsi"/>
          <w:u w:val="single"/>
        </w:rPr>
        <w:t xml:space="preserve"> principles of justice</w:t>
      </w:r>
      <w:r w:rsidRPr="000C0F68">
        <w:rPr>
          <w:rFonts w:asciiTheme="minorHAnsi" w:hAnsiTheme="minorHAnsi" w:cstheme="minorHAnsi"/>
          <w:sz w:val="16"/>
        </w:rPr>
        <w:t xml:space="preserve">. To better understand their precise character, we shall distinguish them from another subclass of the historical principles. Consider, as an example, the principle of distribution according to moral merit. This principle requires that total distributive shares vary directly with moral merit; no person should have a greater share than anyone whose moral merit is greater. (If moral merit could be not merely ordered but measured on an interval or ratio scale, stronger principles could be formulated.) Or consider the principle that results by substituting “usefulness to society” for “moral merit” in the previous principle. Or instead of “distribute according to moral merit,” or “distribute according to usefulness to society,” we might consider “distribute according to the weighted sum of moral merit, usefulness to society, and need,” with the weights of the different dimensions equal. Let us call </w:t>
      </w:r>
      <w:r w:rsidRPr="000C0F68">
        <w:rPr>
          <w:rFonts w:asciiTheme="minorHAnsi" w:hAnsiTheme="minorHAnsi" w:cstheme="minorHAnsi"/>
          <w:u w:val="single"/>
        </w:rPr>
        <w:t xml:space="preserve">a principle of distribution patterned if it specifies that a distribution is to vary along </w:t>
      </w:r>
      <w:r w:rsidRPr="000C0F68">
        <w:rPr>
          <w:rFonts w:asciiTheme="minorHAnsi" w:hAnsiTheme="minorHAnsi" w:cstheme="minorHAnsi"/>
          <w:highlight w:val="cyan"/>
          <w:u w:val="single"/>
        </w:rPr>
        <w:t>with</w:t>
      </w:r>
      <w:r w:rsidRPr="000C0F68">
        <w:rPr>
          <w:rFonts w:asciiTheme="minorHAnsi" w:hAnsiTheme="minorHAnsi" w:cstheme="minorHAnsi"/>
          <w:u w:val="single"/>
        </w:rPr>
        <w:t xml:space="preserve"> some </w:t>
      </w:r>
      <w:r w:rsidRPr="000C0F68">
        <w:rPr>
          <w:rFonts w:asciiTheme="minorHAnsi" w:hAnsiTheme="minorHAnsi" w:cstheme="minorHAnsi"/>
          <w:highlight w:val="cyan"/>
          <w:u w:val="single"/>
        </w:rPr>
        <w:t>natural dimension</w:t>
      </w:r>
      <w:r w:rsidRPr="000C0F68">
        <w:rPr>
          <w:rFonts w:asciiTheme="minorHAnsi" w:hAnsiTheme="minorHAnsi" w:cstheme="minorHAnsi"/>
          <w:sz w:val="16"/>
          <w:highlight w:val="cyan"/>
        </w:rPr>
        <w:t>,</w:t>
      </w:r>
      <w:r w:rsidRPr="000C0F68">
        <w:rPr>
          <w:rFonts w:asciiTheme="minorHAnsi" w:hAnsiTheme="minorHAnsi" w:cstheme="minorHAnsi"/>
          <w:sz w:val="16"/>
        </w:rPr>
        <w:t xml:space="preserve"> weighted sum of natural dimensions, or lexicographic ordering of natural dimensions. And let us say a </w:t>
      </w:r>
      <w:r w:rsidRPr="000C0F68">
        <w:rPr>
          <w:rFonts w:asciiTheme="minorHAnsi" w:hAnsiTheme="minorHAnsi" w:cstheme="minorHAnsi"/>
          <w:u w:val="single"/>
        </w:rPr>
        <w:t xml:space="preserve">distribution is </w:t>
      </w:r>
      <w:r w:rsidRPr="000C0F68">
        <w:rPr>
          <w:rFonts w:asciiTheme="minorHAnsi" w:hAnsiTheme="minorHAnsi" w:cstheme="minorHAnsi"/>
          <w:highlight w:val="cyan"/>
          <w:u w:val="single"/>
        </w:rPr>
        <w:t>patterned</w:t>
      </w:r>
      <w:r w:rsidRPr="000C0F68">
        <w:rPr>
          <w:rFonts w:asciiTheme="minorHAnsi" w:hAnsiTheme="minorHAnsi" w:cstheme="minorHAnsi"/>
          <w:u w:val="single"/>
        </w:rPr>
        <w:t xml:space="preserve"> if it accords </w:t>
      </w:r>
      <w:r w:rsidRPr="000C0F68">
        <w:rPr>
          <w:rFonts w:asciiTheme="minorHAnsi" w:hAnsiTheme="minorHAnsi" w:cstheme="minorHAnsi"/>
          <w:highlight w:val="cyan"/>
          <w:u w:val="single"/>
        </w:rPr>
        <w:t>with some</w:t>
      </w:r>
      <w:r w:rsidRPr="000C0F68">
        <w:rPr>
          <w:rFonts w:asciiTheme="minorHAnsi" w:hAnsiTheme="minorHAnsi" w:cstheme="minorHAnsi"/>
          <w:u w:val="single"/>
        </w:rPr>
        <w:t xml:space="preserve"> patterned </w:t>
      </w:r>
      <w:r w:rsidRPr="000C0F68">
        <w:rPr>
          <w:rFonts w:asciiTheme="minorHAnsi" w:hAnsiTheme="minorHAnsi" w:cstheme="minorHAnsi"/>
          <w:highlight w:val="cyan"/>
          <w:u w:val="single"/>
        </w:rPr>
        <w:t>principle</w:t>
      </w:r>
      <w:r w:rsidRPr="000C0F68">
        <w:rPr>
          <w:rFonts w:asciiTheme="minorHAnsi" w:hAnsiTheme="minorHAnsi" w:cstheme="minorHAnsi"/>
          <w:sz w:val="16"/>
        </w:rPr>
        <w:t xml:space="preserve">. (I speak of natural dimensions, admittedly without a general criterion for them, because for any set of holdings some artificial dimensions can be gimmicked up to vary along with the distribution of the set.) The principle of distribution in accordance with moral merit is a patterned historical principle, which specifies a patterned distribution. “Distribute according to I.Q.” is a patterned principle that looks to information not contained in distributional matrices. It is not historical, however, in that it does not look to any past actions creating differential entitlements to evaluate a distribution; it requires only distributional matrices whose columns are labeled by I.Q. scores. </w:t>
      </w:r>
      <w:r w:rsidRPr="000C0F68">
        <w:rPr>
          <w:rFonts w:asciiTheme="minorHAnsi" w:hAnsiTheme="minorHAnsi" w:cstheme="minorHAnsi"/>
          <w:u w:val="single"/>
        </w:rPr>
        <w:t>The distribution in a society, however, may be composed of such simple patterned distributions, without itself being simply patterned</w:t>
      </w:r>
      <w:r w:rsidRPr="000C0F68">
        <w:rPr>
          <w:rFonts w:asciiTheme="minorHAnsi" w:hAnsiTheme="minorHAnsi" w:cstheme="minorHAnsi"/>
          <w:sz w:val="16"/>
        </w:rPr>
        <w:t xml:space="preserve">. Different sectors may operate different patterns, or some combination of patterns may operate in different proportions across a society. </w:t>
      </w:r>
      <w:r w:rsidRPr="000C0F68">
        <w:rPr>
          <w:rFonts w:asciiTheme="minorHAnsi" w:hAnsiTheme="minorHAnsi" w:cstheme="minorHAnsi"/>
          <w:u w:val="single"/>
        </w:rPr>
        <w:t>A distribution composed in this manner, from a small number of patterned distributions, we also shall term “patterned.” And we extend the use of “pattern” to include the overall designs put forth by combinations of end-state principles.</w:t>
      </w:r>
    </w:p>
    <w:p w14:paraId="3361DB41" w14:textId="77777777" w:rsidR="00897BBC" w:rsidRDefault="00897BBC" w:rsidP="00897BBC">
      <w:pPr>
        <w:rPr>
          <w:rFonts w:asciiTheme="minorHAnsi" w:hAnsiTheme="minorHAnsi" w:cstheme="minorHAnsi"/>
          <w:sz w:val="16"/>
        </w:rPr>
      </w:pPr>
      <w:r w:rsidRPr="000C0F68">
        <w:rPr>
          <w:rFonts w:asciiTheme="minorHAnsi" w:hAnsiTheme="minorHAnsi" w:cstheme="minorHAnsi"/>
          <w:sz w:val="16"/>
        </w:rPr>
        <w:t xml:space="preserve">Whether or not Locke’s particular theory of appropriation can be spelled out </w:t>
      </w:r>
      <w:proofErr w:type="gramStart"/>
      <w:r w:rsidRPr="000C0F68">
        <w:rPr>
          <w:rFonts w:asciiTheme="minorHAnsi" w:hAnsiTheme="minorHAnsi" w:cstheme="minorHAnsi"/>
          <w:sz w:val="16"/>
        </w:rPr>
        <w:t>so as to</w:t>
      </w:r>
      <w:proofErr w:type="gramEnd"/>
      <w:r w:rsidRPr="000C0F68">
        <w:rPr>
          <w:rFonts w:asciiTheme="minorHAnsi" w:hAnsiTheme="minorHAnsi" w:cstheme="minorHAnsi"/>
          <w:sz w:val="16"/>
        </w:rPr>
        <w:t xml:space="preserve"> handle various difficulties, I assume that </w:t>
      </w:r>
      <w:r w:rsidRPr="000C0F68">
        <w:rPr>
          <w:rFonts w:asciiTheme="minorHAnsi" w:hAnsiTheme="minorHAnsi" w:cstheme="minorHAnsi"/>
          <w:highlight w:val="cyan"/>
          <w:u w:val="single"/>
        </w:rPr>
        <w:t>any</w:t>
      </w:r>
      <w:r w:rsidRPr="000C0F68">
        <w:rPr>
          <w:rFonts w:asciiTheme="minorHAnsi" w:hAnsiTheme="minorHAnsi" w:cstheme="minorHAnsi"/>
          <w:u w:val="single"/>
        </w:rPr>
        <w:t xml:space="preserve"> adequate </w:t>
      </w:r>
      <w:r w:rsidRPr="000C0F68">
        <w:rPr>
          <w:rFonts w:asciiTheme="minorHAnsi" w:hAnsiTheme="minorHAnsi" w:cstheme="minorHAnsi"/>
          <w:highlight w:val="cyan"/>
          <w:u w:val="single"/>
        </w:rPr>
        <w:t>theory of justice</w:t>
      </w:r>
      <w:r w:rsidRPr="000C0F68">
        <w:rPr>
          <w:rFonts w:asciiTheme="minorHAnsi" w:hAnsiTheme="minorHAnsi" w:cstheme="minorHAnsi"/>
          <w:u w:val="single"/>
        </w:rPr>
        <w:t xml:space="preserve"> in acquisition </w:t>
      </w:r>
      <w:r w:rsidRPr="000C0F68">
        <w:rPr>
          <w:rFonts w:asciiTheme="minorHAnsi" w:hAnsiTheme="minorHAnsi" w:cstheme="minorHAnsi"/>
          <w:highlight w:val="cyan"/>
          <w:u w:val="single"/>
        </w:rPr>
        <w:t>will contain a proviso similar to</w:t>
      </w:r>
      <w:r w:rsidRPr="000C0F68">
        <w:rPr>
          <w:rFonts w:asciiTheme="minorHAnsi" w:hAnsiTheme="minorHAnsi" w:cstheme="minorHAnsi"/>
          <w:sz w:val="16"/>
        </w:rPr>
        <w:t xml:space="preserve"> the weaker of the ones we have attributed to </w:t>
      </w:r>
      <w:r w:rsidRPr="000C0F68">
        <w:rPr>
          <w:rFonts w:asciiTheme="minorHAnsi" w:hAnsiTheme="minorHAnsi" w:cstheme="minorHAnsi"/>
          <w:highlight w:val="cyan"/>
          <w:u w:val="single"/>
        </w:rPr>
        <w:t>Locke</w:t>
      </w:r>
      <w:r w:rsidRPr="000C0F68">
        <w:rPr>
          <w:rFonts w:asciiTheme="minorHAnsi" w:hAnsiTheme="minorHAnsi" w:cstheme="minorHAnsi"/>
          <w:sz w:val="16"/>
        </w:rPr>
        <w:t xml:space="preserve">. </w:t>
      </w:r>
      <w:r w:rsidRPr="000C0F68">
        <w:rPr>
          <w:rFonts w:asciiTheme="minorHAnsi" w:hAnsiTheme="minorHAnsi" w:cstheme="minorHAnsi"/>
          <w:u w:val="single"/>
        </w:rPr>
        <w:t xml:space="preserve">A process normally </w:t>
      </w:r>
      <w:r w:rsidRPr="000C0F68">
        <w:rPr>
          <w:rFonts w:asciiTheme="minorHAnsi" w:hAnsiTheme="minorHAnsi" w:cstheme="minorHAnsi"/>
          <w:highlight w:val="cyan"/>
          <w:u w:val="single"/>
        </w:rPr>
        <w:t>giving rise to</w:t>
      </w:r>
      <w:r w:rsidRPr="000C0F68">
        <w:rPr>
          <w:rFonts w:asciiTheme="minorHAnsi" w:hAnsiTheme="minorHAnsi" w:cstheme="minorHAnsi"/>
          <w:u w:val="single"/>
        </w:rPr>
        <w:t xml:space="preserve"> a permanent</w:t>
      </w:r>
      <w:r w:rsidRPr="000C0F68">
        <w:rPr>
          <w:rFonts w:asciiTheme="minorHAnsi" w:hAnsiTheme="minorHAnsi" w:cstheme="minorHAnsi"/>
          <w:sz w:val="16"/>
        </w:rPr>
        <w:t xml:space="preserve"> bequeathable </w:t>
      </w:r>
      <w:r w:rsidRPr="000C0F68">
        <w:rPr>
          <w:rFonts w:asciiTheme="minorHAnsi" w:hAnsiTheme="minorHAnsi" w:cstheme="minorHAnsi"/>
          <w:highlight w:val="cyan"/>
          <w:u w:val="single"/>
        </w:rPr>
        <w:t>property</w:t>
      </w:r>
      <w:r w:rsidRPr="000C0F68">
        <w:rPr>
          <w:rFonts w:asciiTheme="minorHAnsi" w:hAnsiTheme="minorHAnsi" w:cstheme="minorHAnsi"/>
          <w:u w:val="single"/>
        </w:rPr>
        <w:t xml:space="preserve"> right </w:t>
      </w:r>
      <w:r w:rsidRPr="000C0F68">
        <w:rPr>
          <w:rFonts w:asciiTheme="minorHAnsi" w:hAnsiTheme="minorHAnsi" w:cstheme="minorHAnsi"/>
          <w:highlight w:val="cyan"/>
          <w:u w:val="single"/>
        </w:rPr>
        <w:t>in a</w:t>
      </w:r>
      <w:r w:rsidRPr="000C0F68">
        <w:rPr>
          <w:rFonts w:asciiTheme="minorHAnsi" w:hAnsiTheme="minorHAnsi" w:cstheme="minorHAnsi"/>
          <w:u w:val="single"/>
        </w:rPr>
        <w:t xml:space="preserve"> previously </w:t>
      </w:r>
      <w:r w:rsidRPr="000C0F68">
        <w:rPr>
          <w:rFonts w:asciiTheme="minorHAnsi" w:hAnsiTheme="minorHAnsi" w:cstheme="minorHAnsi"/>
          <w:highlight w:val="cyan"/>
          <w:u w:val="single"/>
        </w:rPr>
        <w:t>unowned thing</w:t>
      </w:r>
      <w:r w:rsidRPr="000C0F68">
        <w:rPr>
          <w:rFonts w:asciiTheme="minorHAnsi" w:hAnsiTheme="minorHAnsi" w:cstheme="minorHAnsi"/>
          <w:u w:val="single"/>
        </w:rPr>
        <w:t xml:space="preserve"> will not do so if the position of others no longer at liberty to use the thing is thereby worsened</w:t>
      </w:r>
      <w:r w:rsidRPr="000C0F68">
        <w:rPr>
          <w:rFonts w:asciiTheme="minorHAnsi" w:hAnsiTheme="minorHAnsi" w:cstheme="minorHAnsi"/>
          <w:sz w:val="16"/>
        </w:rPr>
        <w:t xml:space="preserve">. It is important to specify this </w:t>
      </w:r>
      <w:proofErr w:type="gramStart"/>
      <w:r w:rsidRPr="000C0F68">
        <w:rPr>
          <w:rFonts w:asciiTheme="minorHAnsi" w:hAnsiTheme="minorHAnsi" w:cstheme="minorHAnsi"/>
          <w:sz w:val="16"/>
        </w:rPr>
        <w:t>particular mode</w:t>
      </w:r>
      <w:proofErr w:type="gramEnd"/>
      <w:r w:rsidRPr="000C0F68">
        <w:rPr>
          <w:rFonts w:asciiTheme="minorHAnsi" w:hAnsiTheme="minorHAnsi" w:cstheme="minorHAnsi"/>
          <w:sz w:val="16"/>
        </w:rPr>
        <w:t xml:space="preserve"> of worsening the situation of others, for the proviso does not encompass other modes. </w:t>
      </w:r>
      <w:r w:rsidRPr="000C0F68">
        <w:rPr>
          <w:rFonts w:asciiTheme="minorHAnsi" w:hAnsiTheme="minorHAnsi" w:cstheme="minorHAnsi"/>
          <w:u w:val="single"/>
        </w:rPr>
        <w:t>It does not include the worsening due to more limited opportunities to appropriate</w:t>
      </w:r>
      <w:r w:rsidRPr="000C0F68">
        <w:rPr>
          <w:rFonts w:asciiTheme="minorHAnsi" w:hAnsiTheme="minorHAnsi" w:cstheme="minorHAnsi"/>
          <w:sz w:val="16"/>
        </w:rPr>
        <w:t xml:space="preserve"> (the first way above, corresponding to the more stringent condition), </w:t>
      </w:r>
      <w:r w:rsidRPr="000C0F68">
        <w:rPr>
          <w:rFonts w:asciiTheme="minorHAnsi" w:hAnsiTheme="minorHAnsi" w:cstheme="minorHAnsi"/>
          <w:u w:val="single"/>
        </w:rPr>
        <w:t>and it does not include how I “worsen” a seller’s position</w:t>
      </w:r>
      <w:r w:rsidRPr="000C0F68">
        <w:rPr>
          <w:rFonts w:asciiTheme="minorHAnsi" w:hAnsiTheme="minorHAnsi" w:cstheme="minorHAnsi"/>
          <w:sz w:val="16"/>
        </w:rPr>
        <w:t xml:space="preserve"> if I appropriate materials to make some of what he is selling, and then </w:t>
      </w:r>
      <w:proofErr w:type="gramStart"/>
      <w:r w:rsidRPr="000C0F68">
        <w:rPr>
          <w:rFonts w:asciiTheme="minorHAnsi" w:hAnsiTheme="minorHAnsi" w:cstheme="minorHAnsi"/>
          <w:sz w:val="16"/>
        </w:rPr>
        <w:t>enter into</w:t>
      </w:r>
      <w:proofErr w:type="gramEnd"/>
      <w:r w:rsidRPr="000C0F68">
        <w:rPr>
          <w:rFonts w:asciiTheme="minorHAnsi" w:hAnsiTheme="minorHAnsi" w:cstheme="minorHAnsi"/>
          <w:sz w:val="16"/>
        </w:rPr>
        <w:t xml:space="preserve"> competition with him. </w:t>
      </w:r>
      <w:r w:rsidRPr="000C0F68">
        <w:rPr>
          <w:rFonts w:asciiTheme="minorHAnsi" w:hAnsiTheme="minorHAnsi" w:cstheme="minorHAnsi"/>
          <w:u w:val="single"/>
        </w:rPr>
        <w:t>Someone whose appropriation otherwise would violate the proviso still may appropriate provided he compensates the others</w:t>
      </w:r>
      <w:r w:rsidRPr="000C0F68">
        <w:rPr>
          <w:rFonts w:asciiTheme="minorHAnsi" w:hAnsiTheme="minorHAnsi" w:cstheme="minorHAnsi"/>
          <w:sz w:val="16"/>
        </w:rPr>
        <w:t xml:space="preserve"> so that their situation is not thereby worsened; unless he does compensate these others, his appropriation will violate the proviso of the principle of justice in acquisition and will be an illegitimate one.* </w:t>
      </w:r>
      <w:r w:rsidRPr="000C0F68">
        <w:rPr>
          <w:rFonts w:asciiTheme="minorHAnsi" w:hAnsiTheme="minorHAnsi" w:cstheme="minorHAnsi"/>
          <w:u w:val="single"/>
        </w:rPr>
        <w:t>A theory of appropriation incorporating this Lockean proviso will handle correctly the cases</w:t>
      </w:r>
      <w:r w:rsidRPr="000C0F68">
        <w:rPr>
          <w:rFonts w:asciiTheme="minorHAnsi" w:hAnsiTheme="minorHAnsi" w:cstheme="minorHAnsi"/>
          <w:sz w:val="16"/>
        </w:rPr>
        <w:t xml:space="preserve"> (objections to the theory lacking the proviso) </w:t>
      </w:r>
      <w:r w:rsidRPr="000C0F68">
        <w:rPr>
          <w:rFonts w:asciiTheme="minorHAnsi" w:hAnsiTheme="minorHAnsi" w:cstheme="minorHAnsi"/>
          <w:u w:val="single"/>
        </w:rPr>
        <w:t>where someone appropriates the total supply of something necessary for life</w:t>
      </w:r>
      <w:r w:rsidRPr="000C0F68">
        <w:rPr>
          <w:rFonts w:asciiTheme="minorHAnsi" w:hAnsiTheme="minorHAnsi" w:cstheme="minorHAnsi"/>
          <w:sz w:val="16"/>
        </w:rPr>
        <w:t>.*</w:t>
      </w:r>
    </w:p>
    <w:p w14:paraId="4C25228E" w14:textId="77777777" w:rsidR="00897BBC" w:rsidRPr="000C0F68" w:rsidRDefault="00897BBC" w:rsidP="00897BBC">
      <w:pPr>
        <w:pStyle w:val="Heading4"/>
        <w:rPr>
          <w:rFonts w:asciiTheme="minorHAnsi" w:hAnsiTheme="minorHAnsi" w:cstheme="minorHAnsi"/>
        </w:rPr>
      </w:pPr>
      <w:r w:rsidRPr="000C0F68">
        <w:rPr>
          <w:rFonts w:asciiTheme="minorHAnsi" w:hAnsiTheme="minorHAnsi" w:cstheme="minorHAnsi"/>
        </w:rPr>
        <w:t xml:space="preserve">Thus, the </w:t>
      </w:r>
      <w:r>
        <w:rPr>
          <w:rFonts w:asciiTheme="minorHAnsi" w:hAnsiTheme="minorHAnsi" w:cstheme="minorHAnsi"/>
        </w:rPr>
        <w:t>value criterion</w:t>
      </w:r>
      <w:r w:rsidRPr="000C0F68">
        <w:rPr>
          <w:rFonts w:asciiTheme="minorHAnsi" w:hAnsiTheme="minorHAnsi" w:cstheme="minorHAnsi"/>
        </w:rPr>
        <w:t xml:space="preserve"> is consistency with the Self Ownership Proviso.</w:t>
      </w:r>
    </w:p>
    <w:p w14:paraId="47AB888A" w14:textId="77777777" w:rsidR="00897BBC" w:rsidRPr="000C0F68" w:rsidRDefault="00897BBC" w:rsidP="00897BBC">
      <w:pPr>
        <w:rPr>
          <w:rFonts w:asciiTheme="minorHAnsi" w:hAnsiTheme="minorHAnsi" w:cstheme="minorHAnsi"/>
        </w:rPr>
      </w:pPr>
      <w:proofErr w:type="spellStart"/>
      <w:r w:rsidRPr="000C0F68">
        <w:rPr>
          <w:rStyle w:val="Style13ptBold"/>
          <w:rFonts w:asciiTheme="minorHAnsi" w:hAnsiTheme="minorHAnsi" w:cstheme="minorHAnsi"/>
        </w:rPr>
        <w:t>Feser</w:t>
      </w:r>
      <w:proofErr w:type="spellEnd"/>
      <w:r w:rsidRPr="000C0F68">
        <w:rPr>
          <w:rStyle w:val="Style13ptBold"/>
          <w:rFonts w:asciiTheme="minorHAnsi" w:hAnsiTheme="minorHAnsi" w:cstheme="minorHAnsi"/>
        </w:rPr>
        <w:t xml:space="preserve"> 05</w:t>
      </w:r>
      <w:r w:rsidRPr="000C0F68">
        <w:rPr>
          <w:rFonts w:asciiTheme="minorHAnsi" w:hAnsiTheme="minorHAnsi" w:cstheme="minorHAnsi"/>
        </w:rPr>
        <w:t xml:space="preserve"> [Edward C. </w:t>
      </w:r>
      <w:proofErr w:type="spellStart"/>
      <w:r w:rsidRPr="000C0F68">
        <w:rPr>
          <w:rFonts w:asciiTheme="minorHAnsi" w:hAnsiTheme="minorHAnsi" w:cstheme="minorHAnsi"/>
        </w:rPr>
        <w:t>Feser</w:t>
      </w:r>
      <w:proofErr w:type="spellEnd"/>
      <w:r w:rsidRPr="000C0F68">
        <w:rPr>
          <w:rFonts w:asciiTheme="minorHAnsi" w:hAnsiTheme="minorHAnsi" w:cstheme="minorHAnsi"/>
        </w:rPr>
        <w:t xml:space="preserve"> is an American philosopher. He is Associate Professor of Philosophy at Pasadena City College in Pasadena, California, Social Philosophy and Policy Foundation, “There is no such thing as unjust initial acquisition,” Section II]/ </w:t>
      </w:r>
      <w:proofErr w:type="spellStart"/>
      <w:r w:rsidRPr="000C0F68">
        <w:rPr>
          <w:rFonts w:asciiTheme="minorHAnsi" w:hAnsiTheme="minorHAnsi" w:cstheme="minorHAnsi"/>
        </w:rPr>
        <w:t>lm</w:t>
      </w:r>
      <w:proofErr w:type="spellEnd"/>
    </w:p>
    <w:p w14:paraId="1AA1DFA4" w14:textId="77777777" w:rsidR="00897BBC" w:rsidRPr="000C0F68" w:rsidRDefault="00897BBC" w:rsidP="00897BBC">
      <w:pPr>
        <w:rPr>
          <w:rFonts w:asciiTheme="minorHAnsi" w:hAnsiTheme="minorHAnsi" w:cstheme="minorHAnsi"/>
          <w:sz w:val="16"/>
        </w:rPr>
      </w:pPr>
      <w:r w:rsidRPr="000C0F68">
        <w:rPr>
          <w:rFonts w:asciiTheme="minorHAnsi" w:hAnsiTheme="minorHAnsi" w:cstheme="minorHAnsi"/>
          <w:sz w:val="16"/>
        </w:rPr>
        <w:t xml:space="preserve">If what I have argued so far is correct, then the way is opened to the following revised case for </w:t>
      </w:r>
      <w:r w:rsidRPr="000C0F68">
        <w:rPr>
          <w:rFonts w:asciiTheme="minorHAnsi" w:hAnsiTheme="minorHAnsi" w:cstheme="minorHAnsi"/>
          <w:u w:val="single"/>
        </w:rPr>
        <w:t xml:space="preserve">strongly libertarian Lockean-Nozickian prop </w:t>
      </w:r>
      <w:proofErr w:type="spellStart"/>
      <w:r w:rsidRPr="000C0F68">
        <w:rPr>
          <w:rFonts w:asciiTheme="minorHAnsi" w:hAnsiTheme="minorHAnsi" w:cstheme="minorHAnsi"/>
          <w:u w:val="single"/>
        </w:rPr>
        <w:t>erty</w:t>
      </w:r>
      <w:proofErr w:type="spellEnd"/>
      <w:r w:rsidRPr="000C0F68">
        <w:rPr>
          <w:rFonts w:asciiTheme="minorHAnsi" w:hAnsiTheme="minorHAnsi" w:cstheme="minorHAnsi"/>
          <w:u w:val="single"/>
        </w:rPr>
        <w:t xml:space="preserve"> rights</w:t>
      </w:r>
      <w:r w:rsidRPr="000C0F68">
        <w:rPr>
          <w:rFonts w:asciiTheme="minorHAnsi" w:hAnsiTheme="minorHAnsi" w:cstheme="minorHAnsi"/>
          <w:sz w:val="16"/>
        </w:rPr>
        <w:t xml:space="preserve">: </w:t>
      </w:r>
      <w:r w:rsidRPr="000C0F68">
        <w:rPr>
          <w:rFonts w:asciiTheme="minorHAnsi" w:hAnsiTheme="minorHAnsi" w:cstheme="minorHAnsi"/>
          <w:highlight w:val="cyan"/>
          <w:u w:val="single"/>
        </w:rPr>
        <w:t>We are self-owners</w:t>
      </w:r>
      <w:r w:rsidRPr="000C0F68">
        <w:rPr>
          <w:rFonts w:asciiTheme="minorHAnsi" w:hAnsiTheme="minorHAnsi" w:cstheme="minorHAnsi"/>
          <w:u w:val="single"/>
        </w:rPr>
        <w:t xml:space="preserve">, having full property rights </w:t>
      </w:r>
      <w:r w:rsidRPr="000C0F68">
        <w:rPr>
          <w:rFonts w:asciiTheme="minorHAnsi" w:hAnsiTheme="minorHAnsi" w:cstheme="minorHAnsi"/>
          <w:highlight w:val="cyan"/>
          <w:u w:val="single"/>
        </w:rPr>
        <w:t>to our body</w:t>
      </w:r>
      <w:r w:rsidRPr="000C0F68">
        <w:rPr>
          <w:rFonts w:asciiTheme="minorHAnsi" w:hAnsiTheme="minorHAnsi" w:cstheme="minorHAnsi"/>
          <w:sz w:val="16"/>
        </w:rPr>
        <w:t xml:space="preserve"> parts, powers, talents, energies, etc. As self-owners, </w:t>
      </w:r>
      <w:r w:rsidRPr="000C0F68">
        <w:rPr>
          <w:rFonts w:asciiTheme="minorHAnsi" w:hAnsiTheme="minorHAnsi" w:cstheme="minorHAnsi"/>
          <w:highlight w:val="cyan"/>
          <w:u w:val="single"/>
        </w:rPr>
        <w:t>we</w:t>
      </w:r>
      <w:r w:rsidRPr="000C0F68">
        <w:rPr>
          <w:rFonts w:asciiTheme="minorHAnsi" w:hAnsiTheme="minorHAnsi" w:cstheme="minorHAnsi"/>
          <w:u w:val="single"/>
        </w:rPr>
        <w:t xml:space="preserve"> also </w:t>
      </w:r>
      <w:r w:rsidRPr="000C0F68">
        <w:rPr>
          <w:rFonts w:asciiTheme="minorHAnsi" w:hAnsiTheme="minorHAnsi" w:cstheme="minorHAnsi"/>
          <w:highlight w:val="cyan"/>
          <w:u w:val="single"/>
        </w:rPr>
        <w:t>have a right</w:t>
      </w:r>
      <w:r w:rsidRPr="000C0F68">
        <w:rPr>
          <w:rFonts w:asciiTheme="minorHAnsi" w:hAnsiTheme="minorHAnsi" w:cstheme="minorHAnsi"/>
          <w:u w:val="single"/>
        </w:rPr>
        <w:t>, given the SOP, not to have our self-owned powers nullified</w:t>
      </w:r>
      <w:r w:rsidRPr="000C0F68">
        <w:rPr>
          <w:rFonts w:asciiTheme="minorHAnsi" w:hAnsiTheme="minorHAnsi" w:cstheme="minorHAnsi"/>
          <w:sz w:val="16"/>
        </w:rPr>
        <w:t xml:space="preserve">—we have the right, that is, to act within the extra-personal world </w:t>
      </w:r>
      <w:r w:rsidRPr="000C0F68">
        <w:rPr>
          <w:rFonts w:asciiTheme="minorHAnsi" w:hAnsiTheme="minorHAnsi" w:cstheme="minorHAnsi"/>
          <w:u w:val="single"/>
        </w:rPr>
        <w:t xml:space="preserve">and thus </w:t>
      </w:r>
      <w:r w:rsidRPr="000C0F68">
        <w:rPr>
          <w:rFonts w:asciiTheme="minorHAnsi" w:hAnsiTheme="minorHAnsi" w:cstheme="minorHAnsi"/>
          <w:highlight w:val="cyan"/>
          <w:u w:val="single"/>
        </w:rPr>
        <w:t>to acquire</w:t>
      </w:r>
      <w:r w:rsidRPr="000C0F68">
        <w:rPr>
          <w:rFonts w:asciiTheme="minorHAnsi" w:hAnsiTheme="minorHAnsi" w:cstheme="minorHAnsi"/>
          <w:u w:val="single"/>
        </w:rPr>
        <w:t xml:space="preserve"> rights to extra-personal </w:t>
      </w:r>
      <w:r w:rsidRPr="000C0F68">
        <w:rPr>
          <w:rFonts w:asciiTheme="minorHAnsi" w:hAnsiTheme="minorHAnsi" w:cstheme="minorHAnsi"/>
          <w:highlight w:val="cyan"/>
          <w:u w:val="single"/>
        </w:rPr>
        <w:t>objects</w:t>
      </w:r>
      <w:r w:rsidRPr="000C0F68">
        <w:rPr>
          <w:rFonts w:asciiTheme="minorHAnsi" w:hAnsiTheme="minorHAnsi" w:cstheme="minorHAnsi"/>
          <w:sz w:val="16"/>
        </w:rPr>
        <w:t xml:space="preserve"> that the use of our self-owned powers requires.39 </w:t>
      </w:r>
      <w:r w:rsidRPr="000C0F68">
        <w:rPr>
          <w:rFonts w:asciiTheme="minorHAnsi" w:hAnsiTheme="minorHAnsi" w:cstheme="minorHAnsi"/>
          <w:u w:val="single"/>
        </w:rPr>
        <w:t>This might involve</w:t>
      </w:r>
      <w:r w:rsidRPr="000C0F68">
        <w:rPr>
          <w:rFonts w:asciiTheme="minorHAnsi" w:hAnsiTheme="minorHAnsi" w:cstheme="minorHAnsi"/>
          <w:sz w:val="16"/>
        </w:rPr>
        <w:t xml:space="preserve"> the buying or leasing of certain rights or bundles of rights and, correspondingly, </w:t>
      </w:r>
      <w:r w:rsidRPr="000C0F68">
        <w:rPr>
          <w:rFonts w:asciiTheme="minorHAnsi" w:hAnsiTheme="minorHAnsi" w:cstheme="minorHAnsi"/>
          <w:u w:val="single"/>
        </w:rPr>
        <w:t>the acquiring of lesser or greater degrees of ownership of parts of the external world</w:t>
      </w:r>
      <w:r w:rsidRPr="000C0F68">
        <w:rPr>
          <w:rFonts w:asciiTheme="minorHAnsi" w:hAnsiTheme="minorHAnsi" w:cstheme="minorHAnsi"/>
          <w:sz w:val="16"/>
        </w:rPr>
        <w:t xml:space="preserve">, but as long as one is able to exercise one’s powers to some degree and is not rendered incapable of acting within that world, the SOP is satisfied. In any case, </w:t>
      </w:r>
      <w:r w:rsidRPr="000C0F68">
        <w:rPr>
          <w:rFonts w:asciiTheme="minorHAnsi" w:hAnsiTheme="minorHAnsi" w:cstheme="minorHAnsi"/>
          <w:u w:val="single"/>
        </w:rPr>
        <w:t>such rights can only be traded after they are first established by initial acquisition</w:t>
      </w:r>
      <w:r w:rsidRPr="000C0F68">
        <w:rPr>
          <w:rFonts w:asciiTheme="minorHAnsi" w:hAnsiTheme="minorHAnsi" w:cstheme="minorHAnsi"/>
          <w:sz w:val="16"/>
        </w:rPr>
        <w:t xml:space="preserve">. </w:t>
      </w:r>
      <w:r w:rsidRPr="000C0F68">
        <w:rPr>
          <w:rFonts w:asciiTheme="minorHAnsi" w:hAnsiTheme="minorHAnsi" w:cstheme="minorHAnsi"/>
          <w:highlight w:val="cyan"/>
          <w:u w:val="single"/>
        </w:rPr>
        <w:t>In initially acquiring a resource, an agent</w:t>
      </w:r>
      <w:r w:rsidRPr="000C0F68">
        <w:rPr>
          <w:rFonts w:asciiTheme="minorHAnsi" w:hAnsiTheme="minorHAnsi" w:cstheme="minorHAnsi"/>
          <w:u w:val="single"/>
        </w:rPr>
        <w:t xml:space="preserve"> does no one an injustice</w:t>
      </w:r>
      <w:r w:rsidRPr="000C0F68">
        <w:rPr>
          <w:rFonts w:asciiTheme="minorHAnsi" w:hAnsiTheme="minorHAnsi" w:cstheme="minorHAnsi"/>
          <w:sz w:val="16"/>
        </w:rPr>
        <w:t xml:space="preserve"> (it was unowned, after all). Furthermore, </w:t>
      </w:r>
      <w:r w:rsidRPr="000C0F68">
        <w:rPr>
          <w:rFonts w:asciiTheme="minorHAnsi" w:hAnsiTheme="minorHAnsi" w:cstheme="minorHAnsi"/>
          <w:u w:val="single"/>
        </w:rPr>
        <w:t xml:space="preserve">he has </w:t>
      </w:r>
      <w:r w:rsidRPr="000C0F68">
        <w:rPr>
          <w:rFonts w:asciiTheme="minorHAnsi" w:hAnsiTheme="minorHAnsi" w:cstheme="minorHAnsi"/>
          <w:highlight w:val="cyan"/>
          <w:u w:val="single"/>
        </w:rPr>
        <w:t>mixe</w:t>
      </w:r>
      <w:r w:rsidRPr="000C0F68">
        <w:rPr>
          <w:rFonts w:asciiTheme="minorHAnsi" w:hAnsiTheme="minorHAnsi" w:cstheme="minorHAnsi"/>
          <w:u w:val="single"/>
        </w:rPr>
        <w:t>d hi</w:t>
      </w:r>
      <w:r w:rsidRPr="000C0F68">
        <w:rPr>
          <w:rFonts w:asciiTheme="minorHAnsi" w:hAnsiTheme="minorHAnsi" w:cstheme="minorHAnsi"/>
          <w:highlight w:val="cyan"/>
          <w:u w:val="single"/>
        </w:rPr>
        <w:t xml:space="preserve">s [their] labor </w:t>
      </w:r>
      <w:r w:rsidRPr="000C0F68">
        <w:rPr>
          <w:rFonts w:asciiTheme="minorHAnsi" w:hAnsiTheme="minorHAnsi" w:cstheme="minorHAnsi"/>
          <w:u w:val="single"/>
        </w:rPr>
        <w:t xml:space="preserve">with the resource, </w:t>
      </w:r>
      <w:r w:rsidRPr="000C0F68">
        <w:rPr>
          <w:rFonts w:asciiTheme="minorHAnsi" w:hAnsiTheme="minorHAnsi" w:cstheme="minorHAnsi"/>
          <w:highlight w:val="cyan"/>
          <w:u w:val="single"/>
        </w:rPr>
        <w:t>significantly altering it</w:t>
      </w:r>
      <w:r w:rsidRPr="000C0F68">
        <w:rPr>
          <w:rFonts w:asciiTheme="minorHAnsi" w:hAnsiTheme="minorHAnsi" w:cstheme="minorHAnsi"/>
          <w:sz w:val="16"/>
        </w:rPr>
        <w:t xml:space="preserve"> and/</w:t>
      </w:r>
      <w:r w:rsidRPr="000C0F68">
        <w:rPr>
          <w:rFonts w:asciiTheme="minorHAnsi" w:hAnsiTheme="minorHAnsi" w:cstheme="minorHAnsi"/>
          <w:u w:val="single"/>
        </w:rPr>
        <w:t xml:space="preserve">or bringing it under his </w:t>
      </w:r>
      <w:proofErr w:type="gramStart"/>
      <w:r w:rsidRPr="000C0F68">
        <w:rPr>
          <w:rFonts w:asciiTheme="minorHAnsi" w:hAnsiTheme="minorHAnsi" w:cstheme="minorHAnsi"/>
          <w:u w:val="single"/>
        </w:rPr>
        <w:t xml:space="preserve">control, </w:t>
      </w:r>
      <w:r w:rsidRPr="000C0F68">
        <w:rPr>
          <w:rFonts w:asciiTheme="minorHAnsi" w:hAnsiTheme="minorHAnsi" w:cstheme="minorHAnsi"/>
          <w:highlight w:val="cyan"/>
          <w:u w:val="single"/>
        </w:rPr>
        <w:t>and</w:t>
      </w:r>
      <w:proofErr w:type="gramEnd"/>
      <w:r w:rsidRPr="000C0F68">
        <w:rPr>
          <w:rFonts w:asciiTheme="minorHAnsi" w:hAnsiTheme="minorHAnsi" w:cstheme="minorHAnsi"/>
          <w:highlight w:val="cyan"/>
          <w:u w:val="single"/>
        </w:rPr>
        <w:t xml:space="preserve"> is</w:t>
      </w:r>
      <w:r w:rsidRPr="000C0F68">
        <w:rPr>
          <w:rFonts w:asciiTheme="minorHAnsi" w:hAnsiTheme="minorHAnsi" w:cstheme="minorHAnsi"/>
          <w:sz w:val="16"/>
        </w:rPr>
        <w:t xml:space="preserve"> himself solely </w:t>
      </w:r>
      <w:r w:rsidRPr="000C0F68">
        <w:rPr>
          <w:rFonts w:asciiTheme="minorHAnsi" w:hAnsiTheme="minorHAnsi" w:cstheme="minorHAnsi"/>
          <w:highlight w:val="cyan"/>
          <w:u w:val="single"/>
        </w:rPr>
        <w:t>responsible for</w:t>
      </w:r>
      <w:r w:rsidRPr="000C0F68">
        <w:rPr>
          <w:rFonts w:asciiTheme="minorHAnsi" w:hAnsiTheme="minorHAnsi" w:cstheme="minorHAnsi"/>
          <w:u w:val="single"/>
        </w:rPr>
        <w:t xml:space="preserve"> whatever [</w:t>
      </w:r>
      <w:r w:rsidRPr="000C0F68">
        <w:rPr>
          <w:rFonts w:asciiTheme="minorHAnsi" w:hAnsiTheme="minorHAnsi" w:cstheme="minorHAnsi"/>
          <w:highlight w:val="cyan"/>
          <w:u w:val="single"/>
        </w:rPr>
        <w:t>the</w:t>
      </w:r>
      <w:r w:rsidRPr="000C0F68">
        <w:rPr>
          <w:rFonts w:asciiTheme="minorHAnsi" w:hAnsiTheme="minorHAnsi" w:cstheme="minorHAnsi"/>
          <w:u w:val="single"/>
        </w:rPr>
        <w:t xml:space="preserve">] </w:t>
      </w:r>
      <w:r w:rsidRPr="000C0F68">
        <w:rPr>
          <w:rFonts w:asciiTheme="minorHAnsi" w:hAnsiTheme="minorHAnsi" w:cstheme="minorHAnsi"/>
          <w:highlight w:val="cyan"/>
          <w:u w:val="single"/>
        </w:rPr>
        <w:t>value</w:t>
      </w:r>
      <w:r w:rsidRPr="000C0F68">
        <w:rPr>
          <w:rFonts w:asciiTheme="minorHAnsi" w:hAnsiTheme="minorHAnsi" w:cstheme="minorHAnsi"/>
          <w:u w:val="single"/>
        </w:rPr>
        <w:t xml:space="preserve"> or utility </w:t>
      </w:r>
      <w:r w:rsidRPr="000C0F68">
        <w:rPr>
          <w:rFonts w:asciiTheme="minorHAnsi" w:hAnsiTheme="minorHAnsi" w:cstheme="minorHAnsi"/>
          <w:highlight w:val="cyan"/>
          <w:u w:val="single"/>
        </w:rPr>
        <w:t>the resource has come to have</w:t>
      </w:r>
      <w:r w:rsidRPr="000C0F68">
        <w:rPr>
          <w:rFonts w:asciiTheme="minorHAnsi" w:hAnsiTheme="minorHAnsi" w:cstheme="minorHAnsi"/>
          <w:sz w:val="16"/>
        </w:rPr>
        <w:t xml:space="preserve">. Thus, he has a presumptive right to it, and, if his control and/or alteration (and thus acquisition) of it is (more or less) complete, his ownership is accordingly (more or less) full. </w:t>
      </w:r>
      <w:r w:rsidRPr="000C0F68">
        <w:rPr>
          <w:rFonts w:asciiTheme="minorHAnsi" w:hAnsiTheme="minorHAnsi" w:cstheme="minorHAnsi"/>
          <w:u w:val="single"/>
        </w:rPr>
        <w:t xml:space="preserve">The system of strong private property rights </w:t>
      </w:r>
      <w:r w:rsidRPr="000C0F68">
        <w:rPr>
          <w:rFonts w:asciiTheme="minorHAnsi" w:hAnsiTheme="minorHAnsi" w:cstheme="minorHAnsi"/>
          <w:highlight w:val="cyan"/>
          <w:u w:val="single"/>
        </w:rPr>
        <w:t>that</w:t>
      </w:r>
      <w:r w:rsidRPr="000C0F68">
        <w:rPr>
          <w:rFonts w:asciiTheme="minorHAnsi" w:hAnsiTheme="minorHAnsi" w:cstheme="minorHAnsi"/>
          <w:u w:val="single"/>
        </w:rPr>
        <w:t xml:space="preserve"> follows from the acts of initial acquisition performed by countless such agents </w:t>
      </w:r>
      <w:r w:rsidRPr="000C0F68">
        <w:rPr>
          <w:rFonts w:asciiTheme="minorHAnsi" w:hAnsiTheme="minorHAnsi" w:cstheme="minorHAnsi"/>
          <w:highlight w:val="cyan"/>
          <w:u w:val="single"/>
        </w:rPr>
        <w:t>results</w:t>
      </w:r>
      <w:r w:rsidRPr="000C0F68">
        <w:rPr>
          <w:rFonts w:asciiTheme="minorHAnsi" w:hAnsiTheme="minorHAnsi" w:cstheme="minorHAnsi"/>
          <w:sz w:val="16"/>
        </w:rPr>
        <w:t xml:space="preserve">, as a matter of empirical fact, </w:t>
      </w:r>
      <w:r w:rsidRPr="000C0F68">
        <w:rPr>
          <w:rFonts w:asciiTheme="minorHAnsi" w:hAnsiTheme="minorHAnsi" w:cstheme="minorHAnsi"/>
          <w:highlight w:val="cyan"/>
          <w:u w:val="single"/>
        </w:rPr>
        <w:t>in a market economy that</w:t>
      </w:r>
      <w:r w:rsidRPr="000C0F68">
        <w:rPr>
          <w:rFonts w:asciiTheme="minorHAnsi" w:hAnsiTheme="minorHAnsi" w:cstheme="minorHAnsi"/>
          <w:u w:val="single"/>
        </w:rPr>
        <w:t xml:space="preserve"> inevitably and dramatically </w:t>
      </w:r>
      <w:r w:rsidRPr="000C0F68">
        <w:rPr>
          <w:rFonts w:asciiTheme="minorHAnsi" w:hAnsiTheme="minorHAnsi" w:cstheme="minorHAnsi"/>
          <w:highlight w:val="cyan"/>
          <w:u w:val="single"/>
        </w:rPr>
        <w:t>increases</w:t>
      </w:r>
      <w:r w:rsidRPr="000C0F68">
        <w:rPr>
          <w:rFonts w:asciiTheme="minorHAnsi" w:hAnsiTheme="minorHAnsi" w:cstheme="minorHAnsi"/>
          <w:u w:val="single"/>
        </w:rPr>
        <w:t xml:space="preserve"> the number of </w:t>
      </w:r>
      <w:r w:rsidRPr="000C0F68">
        <w:rPr>
          <w:rFonts w:asciiTheme="minorHAnsi" w:hAnsiTheme="minorHAnsi" w:cstheme="minorHAnsi"/>
          <w:highlight w:val="cyan"/>
          <w:u w:val="single"/>
        </w:rPr>
        <w:t>resources available</w:t>
      </w:r>
      <w:r w:rsidRPr="000C0F68">
        <w:rPr>
          <w:rFonts w:asciiTheme="minorHAnsi" w:hAnsiTheme="minorHAnsi" w:cstheme="minorHAnsi"/>
          <w:u w:val="single"/>
        </w:rPr>
        <w:t xml:space="preserve"> for use by individuals</w:t>
      </w:r>
      <w:r w:rsidRPr="000C0F68">
        <w:rPr>
          <w:rFonts w:asciiTheme="minorHAnsi" w:hAnsiTheme="minorHAnsi" w:cstheme="minorHAnsi"/>
          <w:sz w:val="16"/>
        </w:rPr>
        <w:t xml:space="preserve">, and these benefited individuals include those who come along long after initial acquisition has taken place. (Indeed, it especially includes these latecomers, given that they were able to avoid the hard work of being the first to “tame the land” and draw out the value of raw materials.)40 The SOP is thus, in fact, rarely, if ever, violated. The upshot is that </w:t>
      </w:r>
      <w:r w:rsidRPr="000C0F68">
        <w:rPr>
          <w:rFonts w:asciiTheme="minorHAnsi" w:hAnsiTheme="minorHAnsi" w:cstheme="minorHAnsi"/>
          <w:highlight w:val="cyan"/>
          <w:u w:val="single"/>
        </w:rPr>
        <w:t>a system of</w:t>
      </w:r>
      <w:r w:rsidRPr="000C0F68">
        <w:rPr>
          <w:rFonts w:asciiTheme="minorHAnsi" w:hAnsiTheme="minorHAnsi" w:cstheme="minorHAnsi"/>
          <w:u w:val="single"/>
        </w:rPr>
        <w:t xml:space="preserve"> Lockean-</w:t>
      </w:r>
      <w:r w:rsidRPr="000C0F68">
        <w:rPr>
          <w:rFonts w:asciiTheme="minorHAnsi" w:hAnsiTheme="minorHAnsi" w:cstheme="minorHAnsi"/>
          <w:highlight w:val="cyan"/>
          <w:u w:val="single"/>
        </w:rPr>
        <w:t xml:space="preserve">Nozickian </w:t>
      </w:r>
      <w:r w:rsidRPr="000C0F68">
        <w:rPr>
          <w:rFonts w:asciiTheme="minorHAnsi" w:hAnsiTheme="minorHAnsi" w:cstheme="minorHAnsi"/>
          <w:u w:val="single"/>
        </w:rPr>
        <w:t xml:space="preserve">private </w:t>
      </w:r>
      <w:r w:rsidRPr="000C0F68">
        <w:rPr>
          <w:rFonts w:asciiTheme="minorHAnsi" w:hAnsiTheme="minorHAnsi" w:cstheme="minorHAnsi"/>
          <w:highlight w:val="cyan"/>
          <w:u w:val="single"/>
        </w:rPr>
        <w:t>property rights is morally justified</w:t>
      </w:r>
      <w:r w:rsidRPr="000C0F68">
        <w:rPr>
          <w:rFonts w:asciiTheme="minorHAnsi" w:hAnsiTheme="minorHAnsi" w:cstheme="minorHAnsi"/>
          <w:u w:val="single"/>
        </w:rPr>
        <w:t xml:space="preserve">, with a strong </w:t>
      </w:r>
      <w:r w:rsidRPr="000C0F68">
        <w:rPr>
          <w:rFonts w:asciiTheme="minorHAnsi" w:hAnsiTheme="minorHAnsi" w:cstheme="minorHAnsi"/>
          <w:highlight w:val="cyan"/>
          <w:u w:val="single"/>
        </w:rPr>
        <w:t>presum</w:t>
      </w:r>
      <w:r w:rsidRPr="000C0F68">
        <w:rPr>
          <w:rFonts w:asciiTheme="minorHAnsi" w:hAnsiTheme="minorHAnsi" w:cstheme="minorHAnsi"/>
          <w:u w:val="single"/>
        </w:rPr>
        <w:t>ption against tampering with existing property titles in general.</w:t>
      </w:r>
      <w:r w:rsidRPr="000C0F68">
        <w:rPr>
          <w:rFonts w:asciiTheme="minorHAnsi" w:hAnsiTheme="minorHAnsi" w:cstheme="minorHAnsi"/>
          <w:sz w:val="16"/>
        </w:rPr>
        <w:t xml:space="preserve"> In any case, there is a strong presumption against any general egalitarian redistribution of wealth, and no case whatsoever to be made for such redistribution from the general theory of property just sketched, purged as it is of the Lockean proviso, with all the egalitarian mischief-making the proviso has made possible.</w:t>
      </w:r>
    </w:p>
    <w:p w14:paraId="4F0D5152" w14:textId="77777777" w:rsidR="00897BBC" w:rsidRPr="000C0F68" w:rsidRDefault="00897BBC" w:rsidP="00897BBC">
      <w:pPr>
        <w:rPr>
          <w:rFonts w:asciiTheme="minorHAnsi" w:hAnsiTheme="minorHAnsi" w:cstheme="minorHAnsi"/>
          <w:sz w:val="16"/>
        </w:rPr>
      </w:pPr>
      <w:r w:rsidRPr="000C0F68">
        <w:rPr>
          <w:rFonts w:asciiTheme="minorHAnsi" w:hAnsiTheme="minorHAnsi" w:cstheme="minorHAnsi"/>
          <w:sz w:val="16"/>
        </w:rPr>
        <w:t xml:space="preserve">This outcome has the virtue of restoring to Nozick’s system the theoretical simplicity and elegance that his (rather unsystematically articulated) commitment to the Lockean proviso threatened to distort. At the same time, </w:t>
      </w:r>
      <w:r w:rsidRPr="000C0F68">
        <w:rPr>
          <w:rFonts w:asciiTheme="minorHAnsi" w:hAnsiTheme="minorHAnsi" w:cstheme="minorHAnsi"/>
          <w:u w:val="single"/>
        </w:rPr>
        <w:t xml:space="preserve">replacement of the Lockean proviso with </w:t>
      </w:r>
      <w:r w:rsidRPr="000C0F68">
        <w:rPr>
          <w:rFonts w:asciiTheme="minorHAnsi" w:hAnsiTheme="minorHAnsi" w:cstheme="minorHAnsi"/>
          <w:highlight w:val="cyan"/>
          <w:u w:val="single"/>
        </w:rPr>
        <w:t>the self-ownership proviso</w:t>
      </w:r>
      <w:r w:rsidRPr="000C0F68">
        <w:rPr>
          <w:rFonts w:asciiTheme="minorHAnsi" w:hAnsiTheme="minorHAnsi" w:cstheme="minorHAnsi"/>
          <w:u w:val="single"/>
        </w:rPr>
        <w:t xml:space="preserve"> allows us to sidestep the</w:t>
      </w:r>
      <w:r w:rsidRPr="000C0F68">
        <w:rPr>
          <w:rFonts w:asciiTheme="minorHAnsi" w:hAnsiTheme="minorHAnsi" w:cstheme="minorHAnsi"/>
          <w:sz w:val="16"/>
        </w:rPr>
        <w:t xml:space="preserve"> (arguably) </w:t>
      </w:r>
      <w:r w:rsidRPr="000C0F68">
        <w:rPr>
          <w:rFonts w:asciiTheme="minorHAnsi" w:hAnsiTheme="minorHAnsi" w:cstheme="minorHAnsi"/>
          <w:u w:val="single"/>
        </w:rPr>
        <w:t>counterintuitive consequences of rejecting the former</w:t>
      </w:r>
      <w:r w:rsidRPr="000C0F68">
        <w:rPr>
          <w:rFonts w:asciiTheme="minorHAnsi" w:hAnsiTheme="minorHAnsi" w:cstheme="minorHAnsi"/>
          <w:sz w:val="16"/>
        </w:rPr>
        <w:t xml:space="preserve">. Still, </w:t>
      </w:r>
      <w:r w:rsidRPr="000C0F68">
        <w:rPr>
          <w:rFonts w:asciiTheme="minorHAnsi" w:hAnsiTheme="minorHAnsi" w:cstheme="minorHAnsi"/>
          <w:u w:val="single"/>
        </w:rPr>
        <w:t>since there is no such thing as an unjust initial acquisition, very strong property rights to unowned external objects come to be quite easy to obtain;</w:t>
      </w:r>
      <w:r w:rsidRPr="000C0F68">
        <w:rPr>
          <w:rFonts w:asciiTheme="minorHAnsi" w:hAnsiTheme="minorHAnsi" w:cstheme="minorHAnsi"/>
          <w:sz w:val="16"/>
        </w:rPr>
        <w:t xml:space="preserve"> and they, together with the thesis of self-ownership, give us Nozick’s principle of justice in transfer, with all its highly anti-egalitarian and anti-redistributionist consequences. The picture that results is very much a libertarianism with foundations.</w:t>
      </w:r>
    </w:p>
    <w:p w14:paraId="4CF5A036" w14:textId="77777777" w:rsidR="00897BBC" w:rsidRDefault="00897BBC" w:rsidP="00897BBC">
      <w:pPr>
        <w:pStyle w:val="Heading4"/>
      </w:pPr>
      <w:r>
        <w:t>Prefer --</w:t>
      </w:r>
    </w:p>
    <w:p w14:paraId="06102744" w14:textId="77777777" w:rsidR="00897BBC" w:rsidRDefault="00897BBC" w:rsidP="00897BBC">
      <w:pPr>
        <w:pStyle w:val="Heading4"/>
      </w:pPr>
      <w:r>
        <w:t xml:space="preserve">1] Justice is intrinsic and not based in consequences -- </w:t>
      </w:r>
      <w:proofErr w:type="spellStart"/>
      <w:r>
        <w:t>its</w:t>
      </w:r>
      <w:proofErr w:type="spellEnd"/>
      <w:r>
        <w:t xml:space="preserve"> not just to imprison an innocent person even if it deters others from committing crime.</w:t>
      </w:r>
    </w:p>
    <w:p w14:paraId="34BF018B" w14:textId="77777777" w:rsidR="00897BBC" w:rsidRDefault="00897BBC" w:rsidP="00897BBC">
      <w:pPr>
        <w:pStyle w:val="Heading4"/>
      </w:pPr>
      <w:r>
        <w:t xml:space="preserve">2] Performativity -- debate presumes you have ownership over a] yourself and b] your labor in the form of </w:t>
      </w:r>
      <w:proofErr w:type="spellStart"/>
      <w:r>
        <w:t>args</w:t>
      </w:r>
      <w:proofErr w:type="spellEnd"/>
      <w:r>
        <w:t>, and c] that you have freedom of speech.</w:t>
      </w:r>
    </w:p>
    <w:p w14:paraId="1EAB00EC" w14:textId="77777777" w:rsidR="00897BBC" w:rsidRDefault="00897BBC" w:rsidP="00897BBC">
      <w:pPr>
        <w:pStyle w:val="Heading4"/>
      </w:pPr>
      <w:r>
        <w:t>3] Textuality -- Self Ownership is most textual as it specifically outlines how appropriation relates to justice, and when its unjust.</w:t>
      </w:r>
    </w:p>
    <w:p w14:paraId="214F25E4" w14:textId="77777777" w:rsidR="00897BBC" w:rsidRPr="0073058F" w:rsidRDefault="00897BBC" w:rsidP="00897BBC"/>
    <w:p w14:paraId="746D7298" w14:textId="77777777" w:rsidR="00897BBC" w:rsidRPr="000C0F68" w:rsidRDefault="00897BBC" w:rsidP="00897BBC">
      <w:pPr>
        <w:pStyle w:val="Heading4"/>
        <w:rPr>
          <w:rFonts w:asciiTheme="minorHAnsi" w:hAnsiTheme="minorHAnsi" w:cstheme="minorHAnsi"/>
        </w:rPr>
      </w:pPr>
      <w:r w:rsidRPr="000C0F68">
        <w:rPr>
          <w:rFonts w:asciiTheme="minorHAnsi" w:hAnsiTheme="minorHAnsi" w:cstheme="minorHAnsi"/>
        </w:rPr>
        <w:t>Now negate – Appropriation in initial acquisition of space is</w:t>
      </w:r>
      <w:r>
        <w:rPr>
          <w:rFonts w:asciiTheme="minorHAnsi" w:hAnsiTheme="minorHAnsi" w:cstheme="minorHAnsi"/>
        </w:rPr>
        <w:t>n’t unjust since no one has a claim to it.</w:t>
      </w:r>
    </w:p>
    <w:p w14:paraId="25D21819" w14:textId="77777777" w:rsidR="00897BBC" w:rsidRPr="000C0F68" w:rsidRDefault="00897BBC" w:rsidP="00897BBC">
      <w:pPr>
        <w:rPr>
          <w:rFonts w:asciiTheme="minorHAnsi" w:hAnsiTheme="minorHAnsi" w:cstheme="minorHAnsi"/>
        </w:rPr>
      </w:pPr>
      <w:proofErr w:type="spellStart"/>
      <w:r w:rsidRPr="000C0F68">
        <w:rPr>
          <w:rStyle w:val="Style13ptBold"/>
          <w:rFonts w:asciiTheme="minorHAnsi" w:hAnsiTheme="minorHAnsi" w:cstheme="minorHAnsi"/>
        </w:rPr>
        <w:t>Feser</w:t>
      </w:r>
      <w:proofErr w:type="spellEnd"/>
      <w:r w:rsidRPr="000C0F68">
        <w:rPr>
          <w:rStyle w:val="Style13ptBold"/>
          <w:rFonts w:asciiTheme="minorHAnsi" w:hAnsiTheme="minorHAnsi" w:cstheme="minorHAnsi"/>
        </w:rPr>
        <w:t xml:space="preserve"> 05</w:t>
      </w:r>
      <w:r w:rsidRPr="000C0F68">
        <w:rPr>
          <w:rFonts w:asciiTheme="minorHAnsi" w:hAnsiTheme="minorHAnsi" w:cstheme="minorHAnsi"/>
        </w:rPr>
        <w:t xml:space="preserve"> [Edward C. </w:t>
      </w:r>
      <w:proofErr w:type="spellStart"/>
      <w:r w:rsidRPr="000C0F68">
        <w:rPr>
          <w:rFonts w:asciiTheme="minorHAnsi" w:hAnsiTheme="minorHAnsi" w:cstheme="minorHAnsi"/>
        </w:rPr>
        <w:t>Feser</w:t>
      </w:r>
      <w:proofErr w:type="spellEnd"/>
      <w:r w:rsidRPr="000C0F68">
        <w:rPr>
          <w:rFonts w:asciiTheme="minorHAnsi" w:hAnsiTheme="minorHAnsi" w:cstheme="minorHAnsi"/>
        </w:rPr>
        <w:t xml:space="preserve"> is an American philosopher. He is Associate Professor of Philosophy at Pasadena City College in Pasadena, California, Social Philosophy and Policy Foundation, “There is no such thing as unjust initial acquisition,” Section II]/ </w:t>
      </w:r>
      <w:proofErr w:type="spellStart"/>
      <w:r w:rsidRPr="000C0F68">
        <w:rPr>
          <w:rFonts w:asciiTheme="minorHAnsi" w:hAnsiTheme="minorHAnsi" w:cstheme="minorHAnsi"/>
        </w:rPr>
        <w:t>lm</w:t>
      </w:r>
      <w:proofErr w:type="spellEnd"/>
    </w:p>
    <w:p w14:paraId="07F339B2" w14:textId="77777777" w:rsidR="00897BBC" w:rsidRPr="000C0F68" w:rsidRDefault="00897BBC" w:rsidP="00897BBC">
      <w:pPr>
        <w:rPr>
          <w:rFonts w:asciiTheme="minorHAnsi" w:hAnsiTheme="minorHAnsi" w:cstheme="minorHAnsi"/>
          <w:sz w:val="16"/>
        </w:rPr>
      </w:pPr>
      <w:r w:rsidRPr="000C0F68">
        <w:rPr>
          <w:rFonts w:asciiTheme="minorHAnsi" w:hAnsiTheme="minorHAnsi" w:cstheme="minorHAnsi"/>
          <w:sz w:val="16"/>
        </w:rPr>
        <w:t xml:space="preserve">There is a serious difficulty with this criticism of Nozick, however. It is just this: </w:t>
      </w:r>
      <w:r w:rsidRPr="000C0F68">
        <w:rPr>
          <w:rFonts w:asciiTheme="minorHAnsi" w:hAnsiTheme="minorHAnsi" w:cstheme="minorHAnsi"/>
          <w:highlight w:val="cyan"/>
          <w:u w:val="single"/>
        </w:rPr>
        <w:t>There is no</w:t>
      </w:r>
      <w:r w:rsidRPr="000C0F68">
        <w:rPr>
          <w:rFonts w:asciiTheme="minorHAnsi" w:hAnsiTheme="minorHAnsi" w:cstheme="minorHAnsi"/>
          <w:u w:val="single"/>
        </w:rPr>
        <w:t xml:space="preserve"> such thing as an </w:t>
      </w:r>
      <w:r w:rsidRPr="000C0F68">
        <w:rPr>
          <w:rFonts w:asciiTheme="minorHAnsi" w:hAnsiTheme="minorHAnsi" w:cstheme="minorHAnsi"/>
          <w:highlight w:val="cyan"/>
          <w:u w:val="single"/>
        </w:rPr>
        <w:t>unjust initial acquisition of resources</w:t>
      </w:r>
      <w:r w:rsidRPr="000C0F68">
        <w:rPr>
          <w:rFonts w:asciiTheme="minorHAnsi" w:hAnsiTheme="minorHAnsi" w:cstheme="minorHAnsi"/>
          <w:sz w:val="16"/>
        </w:rPr>
        <w:t xml:space="preserve">; therefore, there is no case to be made for redistributive taxation </w:t>
      </w:r>
      <w:proofErr w:type="gramStart"/>
      <w:r w:rsidRPr="000C0F68">
        <w:rPr>
          <w:rFonts w:asciiTheme="minorHAnsi" w:hAnsiTheme="minorHAnsi" w:cstheme="minorHAnsi"/>
          <w:sz w:val="16"/>
        </w:rPr>
        <w:t>on the basis of</w:t>
      </w:r>
      <w:proofErr w:type="gramEnd"/>
      <w:r w:rsidRPr="000C0F68">
        <w:rPr>
          <w:rFonts w:asciiTheme="minorHAnsi" w:hAnsiTheme="minorHAnsi" w:cstheme="minorHAnsi"/>
          <w:sz w:val="16"/>
        </w:rPr>
        <w:t xml:space="preserve"> alleged injustices in initial acquisition.</w:t>
      </w:r>
    </w:p>
    <w:p w14:paraId="18F92780" w14:textId="77777777" w:rsidR="00897BBC" w:rsidRPr="000C0F68" w:rsidRDefault="00897BBC" w:rsidP="00897BBC">
      <w:pPr>
        <w:rPr>
          <w:rFonts w:asciiTheme="minorHAnsi" w:hAnsiTheme="minorHAnsi" w:cstheme="minorHAnsi"/>
          <w:u w:val="single"/>
        </w:rPr>
      </w:pPr>
      <w:r w:rsidRPr="000C0F68">
        <w:rPr>
          <w:rFonts w:asciiTheme="minorHAnsi" w:hAnsiTheme="minorHAnsi" w:cstheme="minorHAnsi"/>
          <w:sz w:val="16"/>
        </w:rPr>
        <w:t xml:space="preserve">Giving what I shall call “the basic argument” for this audacious claim will be the task of Section II of this essay. The argument is, I think, compelling, but by itself it leaves unexplained some widespread intuitions to the effect that certain specific instances of initial acquisition are unjust and call forth as their remedy </w:t>
      </w:r>
      <w:r w:rsidRPr="000C0F68">
        <w:rPr>
          <w:rFonts w:asciiTheme="minorHAnsi" w:hAnsiTheme="minorHAnsi" w:cstheme="minorHAnsi"/>
          <w:u w:val="single"/>
        </w:rPr>
        <w:t xml:space="preserve">the application of a Lockean </w:t>
      </w:r>
      <w:proofErr w:type="gramStart"/>
      <w:r w:rsidRPr="000C0F68">
        <w:rPr>
          <w:rFonts w:asciiTheme="minorHAnsi" w:hAnsiTheme="minorHAnsi" w:cstheme="minorHAnsi"/>
          <w:u w:val="single"/>
        </w:rPr>
        <w:t xml:space="preserve">proviso, </w:t>
      </w:r>
      <w:r w:rsidRPr="000C0F68">
        <w:rPr>
          <w:rFonts w:asciiTheme="minorHAnsi" w:hAnsiTheme="minorHAnsi" w:cstheme="minorHAnsi"/>
          <w:sz w:val="16"/>
        </w:rPr>
        <w:t>or</w:t>
      </w:r>
      <w:proofErr w:type="gramEnd"/>
      <w:r w:rsidRPr="000C0F68">
        <w:rPr>
          <w:rFonts w:asciiTheme="minorHAnsi" w:hAnsiTheme="minorHAnsi" w:cstheme="minorHAnsi"/>
          <w:sz w:val="16"/>
        </w:rPr>
        <w:t xml:space="preserve">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w:t>
      </w:r>
      <w:r w:rsidRPr="000C0F68">
        <w:rPr>
          <w:rFonts w:asciiTheme="minorHAnsi" w:hAnsiTheme="minorHAnsi" w:cstheme="minorHAnsi"/>
          <w:u w:val="single"/>
        </w:rPr>
        <w:t>completes the task of accounting for the intuitions in question by considering how the thesis of self-ownership itself bears on the acquisition and use of property</w:t>
      </w:r>
      <w:r w:rsidRPr="000C0F68">
        <w:rPr>
          <w:rFonts w:asciiTheme="minorHAnsi" w:hAnsiTheme="minorHAnsi" w:cstheme="minorHAnsi"/>
          <w:sz w:val="16"/>
        </w:rPr>
        <w:t xml:space="preserve">. Section V shows how </w:t>
      </w:r>
      <w:r w:rsidRPr="000C0F68">
        <w:rPr>
          <w:rFonts w:asciiTheme="minorHAnsi" w:hAnsiTheme="minorHAnsi" w:cstheme="minorHAnsi"/>
          <w:u w:val="single"/>
        </w:rPr>
        <w:t>the results</w:t>
      </w:r>
      <w:r w:rsidRPr="000C0F68">
        <w:rPr>
          <w:rFonts w:asciiTheme="minorHAnsi" w:hAnsiTheme="minorHAnsi" w:cstheme="minorHAnsi"/>
          <w:sz w:val="16"/>
        </w:rPr>
        <w:t xml:space="preserve"> of the previous sections </w:t>
      </w:r>
      <w:r w:rsidRPr="000C0F68">
        <w:rPr>
          <w:rFonts w:asciiTheme="minorHAnsi" w:hAnsiTheme="minorHAnsi" w:cstheme="minorHAnsi"/>
          <w:u w:val="single"/>
        </w:rPr>
        <w:t>add up to a more satisfying defense of Nozickian property rights</w:t>
      </w:r>
      <w:r w:rsidRPr="000C0F68">
        <w:rPr>
          <w:rFonts w:asciiTheme="minorHAnsi" w:hAnsiTheme="minorHAnsi" w:cstheme="minorHAnsi"/>
          <w:sz w:val="16"/>
        </w:rPr>
        <w:t xml:space="preserve"> than the one given by Nozick </w:t>
      </w:r>
      <w:proofErr w:type="gramStart"/>
      <w:r w:rsidRPr="000C0F68">
        <w:rPr>
          <w:rFonts w:asciiTheme="minorHAnsi" w:hAnsiTheme="minorHAnsi" w:cstheme="minorHAnsi"/>
          <w:sz w:val="16"/>
        </w:rPr>
        <w:t xml:space="preserve">himself, </w:t>
      </w:r>
      <w:r w:rsidRPr="000C0F68">
        <w:rPr>
          <w:rFonts w:asciiTheme="minorHAnsi" w:hAnsiTheme="minorHAnsi" w:cstheme="minorHAnsi"/>
          <w:u w:val="single"/>
        </w:rPr>
        <w:t>and</w:t>
      </w:r>
      <w:proofErr w:type="gramEnd"/>
      <w:r w:rsidRPr="000C0F68">
        <w:rPr>
          <w:rFonts w:asciiTheme="minorHAnsi" w:hAnsiTheme="minorHAnsi" w:cstheme="minorHAnsi"/>
          <w:u w:val="single"/>
        </w:rPr>
        <w:t xml:space="preserve"> considers some of the implications of this revised conception of initial acquisition for our understanding of Nozick’s principles of transfer and rectification.</w:t>
      </w:r>
    </w:p>
    <w:p w14:paraId="296D1811" w14:textId="77777777" w:rsidR="00897BBC" w:rsidRPr="000C0F68" w:rsidRDefault="00897BBC" w:rsidP="00897BBC">
      <w:pPr>
        <w:rPr>
          <w:rFonts w:asciiTheme="minorHAnsi" w:hAnsiTheme="minorHAnsi" w:cstheme="minorHAnsi"/>
          <w:sz w:val="16"/>
        </w:rPr>
      </w:pPr>
      <w:r w:rsidRPr="000C0F68">
        <w:rPr>
          <w:rFonts w:asciiTheme="minorHAnsi" w:hAnsiTheme="minorHAnsi" w:cstheme="minorHAnsi"/>
          <w:u w:val="single"/>
        </w:rPr>
        <w:t>The reason there is no such thing as an unjust initial acquisition of resources is that there is no such thing as either a just or an unjust initial acquisition of resources.</w:t>
      </w:r>
      <w:r w:rsidRPr="000C0F68">
        <w:rPr>
          <w:rFonts w:asciiTheme="minorHAnsi" w:hAnsiTheme="minorHAnsi" w:cstheme="minorHAnsi"/>
          <w:sz w:val="16"/>
        </w:rPr>
        <w:t xml:space="preserve"> </w:t>
      </w:r>
      <w:proofErr w:type="gramStart"/>
      <w:r w:rsidRPr="000C0F68">
        <w:rPr>
          <w:rFonts w:asciiTheme="minorHAnsi" w:hAnsiTheme="minorHAnsi" w:cstheme="minorHAnsi"/>
          <w:u w:val="single"/>
        </w:rPr>
        <w:t xml:space="preserve">The concept of </w:t>
      </w:r>
      <w:r w:rsidRPr="000C0F68">
        <w:rPr>
          <w:rFonts w:asciiTheme="minorHAnsi" w:hAnsiTheme="minorHAnsi" w:cstheme="minorHAnsi"/>
          <w:highlight w:val="cyan"/>
          <w:u w:val="single"/>
        </w:rPr>
        <w:t>justice</w:t>
      </w:r>
      <w:r w:rsidRPr="000C0F68">
        <w:rPr>
          <w:rFonts w:asciiTheme="minorHAnsi" w:hAnsiTheme="minorHAnsi" w:cstheme="minorHAnsi"/>
          <w:sz w:val="16"/>
        </w:rPr>
        <w:t>,</w:t>
      </w:r>
      <w:proofErr w:type="gramEnd"/>
      <w:r w:rsidRPr="000C0F68">
        <w:rPr>
          <w:rFonts w:asciiTheme="minorHAnsi" w:hAnsiTheme="minorHAnsi" w:cstheme="minorHAnsi"/>
          <w:sz w:val="16"/>
        </w:rPr>
        <w:t xml:space="preserve"> that is to say, </w:t>
      </w:r>
      <w:r w:rsidRPr="000C0F68">
        <w:rPr>
          <w:rFonts w:asciiTheme="minorHAnsi" w:hAnsiTheme="minorHAnsi" w:cstheme="minorHAnsi"/>
          <w:u w:val="single"/>
        </w:rPr>
        <w:t>simply does not apply to initial acquisition</w:t>
      </w:r>
      <w:r w:rsidRPr="000C0F68">
        <w:rPr>
          <w:rFonts w:asciiTheme="minorHAnsi" w:hAnsiTheme="minorHAnsi" w:cstheme="minorHAnsi"/>
          <w:sz w:val="16"/>
        </w:rPr>
        <w:t xml:space="preserve">. </w:t>
      </w:r>
      <w:r w:rsidRPr="000C0F68">
        <w:rPr>
          <w:rFonts w:asciiTheme="minorHAnsi" w:hAnsiTheme="minorHAnsi" w:cstheme="minorHAnsi"/>
          <w:u w:val="single"/>
        </w:rPr>
        <w:t xml:space="preserve">It </w:t>
      </w:r>
      <w:r w:rsidRPr="000C0F68">
        <w:rPr>
          <w:rFonts w:asciiTheme="minorHAnsi" w:hAnsiTheme="minorHAnsi" w:cstheme="minorHAnsi"/>
          <w:highlight w:val="cyan"/>
          <w:u w:val="single"/>
        </w:rPr>
        <w:t xml:space="preserve">applies only after </w:t>
      </w:r>
      <w:r w:rsidRPr="000C0F68">
        <w:rPr>
          <w:rFonts w:asciiTheme="minorHAnsi" w:hAnsiTheme="minorHAnsi" w:cstheme="minorHAnsi"/>
          <w:u w:val="single"/>
        </w:rPr>
        <w:t>initial acquisition has already taken place</w:t>
      </w:r>
      <w:r w:rsidRPr="000C0F68">
        <w:rPr>
          <w:rFonts w:asciiTheme="minorHAnsi" w:hAnsiTheme="minorHAnsi" w:cstheme="minorHAnsi"/>
          <w:sz w:val="16"/>
        </w:rPr>
        <w:t xml:space="preserve">. </w:t>
      </w:r>
      <w:proofErr w:type="gramStart"/>
      <w:r w:rsidRPr="000C0F68">
        <w:rPr>
          <w:rFonts w:asciiTheme="minorHAnsi" w:hAnsiTheme="minorHAnsi" w:cstheme="minorHAnsi"/>
          <w:sz w:val="16"/>
        </w:rPr>
        <w:t xml:space="preserve">In particular, </w:t>
      </w:r>
      <w:r w:rsidRPr="000C0F68">
        <w:rPr>
          <w:rFonts w:asciiTheme="minorHAnsi" w:hAnsiTheme="minorHAnsi" w:cstheme="minorHAnsi"/>
          <w:u w:val="single"/>
        </w:rPr>
        <w:t>it</w:t>
      </w:r>
      <w:proofErr w:type="gramEnd"/>
      <w:r w:rsidRPr="000C0F68">
        <w:rPr>
          <w:rFonts w:asciiTheme="minorHAnsi" w:hAnsiTheme="minorHAnsi" w:cstheme="minorHAnsi"/>
          <w:u w:val="single"/>
        </w:rPr>
        <w:t xml:space="preserve"> applies only to transfers of property</w:t>
      </w:r>
      <w:r w:rsidRPr="000C0F68">
        <w:rPr>
          <w:rFonts w:asciiTheme="minorHAnsi" w:hAnsiTheme="minorHAnsi" w:cstheme="minorHAnsi"/>
          <w:sz w:val="16"/>
        </w:rPr>
        <w:t xml:space="preserve"> (and derivatively, to the rectification of injustices in transfer). </w:t>
      </w:r>
      <w:r w:rsidRPr="000C0F68">
        <w:rPr>
          <w:rFonts w:asciiTheme="minorHAnsi" w:hAnsiTheme="minorHAnsi" w:cstheme="minorHAnsi"/>
          <w:u w:val="single"/>
        </w:rPr>
        <w:t>This</w:t>
      </w:r>
      <w:r w:rsidRPr="000C0F68">
        <w:rPr>
          <w:rFonts w:asciiTheme="minorHAnsi" w:hAnsiTheme="minorHAnsi" w:cstheme="minorHAnsi"/>
          <w:sz w:val="16"/>
        </w:rPr>
        <w:t xml:space="preserve">, it seems to me, </w:t>
      </w:r>
      <w:r w:rsidRPr="000C0F68">
        <w:rPr>
          <w:rFonts w:asciiTheme="minorHAnsi" w:hAnsiTheme="minorHAnsi" w:cstheme="minorHAnsi"/>
          <w:u w:val="single"/>
        </w:rPr>
        <w:t>is a clear implication of the assumption</w:t>
      </w:r>
      <w:r w:rsidRPr="000C0F68">
        <w:rPr>
          <w:rFonts w:asciiTheme="minorHAnsi" w:hAnsiTheme="minorHAnsi" w:cstheme="minorHAnsi"/>
          <w:sz w:val="16"/>
        </w:rPr>
        <w:t xml:space="preserve"> (rightly) </w:t>
      </w:r>
      <w:r w:rsidRPr="000C0F68">
        <w:rPr>
          <w:rFonts w:asciiTheme="minorHAnsi" w:hAnsiTheme="minorHAnsi" w:cstheme="minorHAnsi"/>
          <w:u w:val="single"/>
        </w:rPr>
        <w:t>made by Nozick that external resources are initially unowned</w:t>
      </w:r>
      <w:r w:rsidRPr="000C0F68">
        <w:rPr>
          <w:rFonts w:asciiTheme="minorHAnsi" w:hAnsiTheme="minorHAnsi" w:cstheme="minorHAnsi"/>
          <w:sz w:val="16"/>
        </w:rPr>
        <w:t xml:space="preserve">. Consider the following example. </w:t>
      </w:r>
      <w:r w:rsidRPr="000C0F68">
        <w:rPr>
          <w:rFonts w:asciiTheme="minorHAnsi" w:hAnsiTheme="minorHAnsi" w:cstheme="minorHAnsi"/>
          <w:highlight w:val="cyan"/>
          <w:u w:val="single"/>
        </w:rPr>
        <w:t xml:space="preserve">Suppose an individual </w:t>
      </w:r>
      <w:r w:rsidRPr="000C0F68">
        <w:rPr>
          <w:rFonts w:asciiTheme="minorHAnsi" w:hAnsiTheme="minorHAnsi" w:cstheme="minorHAnsi"/>
          <w:u w:val="single"/>
        </w:rPr>
        <w:t>A</w:t>
      </w:r>
      <w:r w:rsidRPr="000C0F68">
        <w:rPr>
          <w:rFonts w:asciiTheme="minorHAnsi" w:hAnsiTheme="minorHAnsi" w:cstheme="minorHAnsi"/>
          <w:sz w:val="16"/>
        </w:rPr>
        <w:t xml:space="preserve"> </w:t>
      </w:r>
      <w:r w:rsidRPr="000C0F68">
        <w:rPr>
          <w:rFonts w:asciiTheme="minorHAnsi" w:hAnsiTheme="minorHAnsi" w:cstheme="minorHAnsi"/>
          <w:u w:val="single"/>
        </w:rPr>
        <w:t xml:space="preserve">seeks to </w:t>
      </w:r>
      <w:r w:rsidRPr="000C0F68">
        <w:rPr>
          <w:rFonts w:asciiTheme="minorHAnsi" w:hAnsiTheme="minorHAnsi" w:cstheme="minorHAnsi"/>
          <w:highlight w:val="cyan"/>
          <w:u w:val="single"/>
        </w:rPr>
        <w:t>acquire s</w:t>
      </w:r>
      <w:r w:rsidRPr="000C0F68">
        <w:rPr>
          <w:rFonts w:asciiTheme="minorHAnsi" w:hAnsiTheme="minorHAnsi" w:cstheme="minorHAnsi"/>
          <w:u w:val="single"/>
        </w:rPr>
        <w:t xml:space="preserve">ome previously </w:t>
      </w:r>
      <w:r w:rsidRPr="000C0F68">
        <w:rPr>
          <w:rFonts w:asciiTheme="minorHAnsi" w:hAnsiTheme="minorHAnsi" w:cstheme="minorHAnsi"/>
          <w:highlight w:val="cyan"/>
          <w:u w:val="single"/>
        </w:rPr>
        <w:t>unowned resource</w:t>
      </w:r>
      <w:r w:rsidRPr="000C0F68">
        <w:rPr>
          <w:rFonts w:asciiTheme="minorHAnsi" w:hAnsiTheme="minorHAnsi" w:cstheme="minorHAnsi"/>
          <w:sz w:val="16"/>
        </w:rPr>
        <w:t xml:space="preserve"> R. </w:t>
      </w:r>
      <w:r w:rsidRPr="000C0F68">
        <w:rPr>
          <w:rFonts w:asciiTheme="minorHAnsi" w:hAnsiTheme="minorHAnsi" w:cstheme="minorHAnsi"/>
          <w:highlight w:val="cyan"/>
          <w:u w:val="single"/>
        </w:rPr>
        <w:t>For</w:t>
      </w:r>
      <w:r w:rsidRPr="000C0F68">
        <w:rPr>
          <w:rFonts w:asciiTheme="minorHAnsi" w:hAnsiTheme="minorHAnsi" w:cstheme="minorHAnsi"/>
          <w:sz w:val="16"/>
        </w:rPr>
        <w:t xml:space="preserve"> it to be </w:t>
      </w:r>
      <w:r w:rsidRPr="000C0F68">
        <w:rPr>
          <w:rFonts w:asciiTheme="minorHAnsi" w:hAnsiTheme="minorHAnsi" w:cstheme="minorHAnsi"/>
          <w:u w:val="single"/>
        </w:rPr>
        <w:t>the</w:t>
      </w:r>
      <w:r w:rsidRPr="000C0F68">
        <w:rPr>
          <w:rFonts w:asciiTheme="minorHAnsi" w:hAnsiTheme="minorHAnsi" w:cstheme="minorHAnsi"/>
          <w:sz w:val="16"/>
        </w:rPr>
        <w:t xml:space="preserve"> case that </w:t>
      </w:r>
      <w:r w:rsidRPr="000C0F68">
        <w:rPr>
          <w:rFonts w:asciiTheme="minorHAnsi" w:hAnsiTheme="minorHAnsi" w:cstheme="minorHAnsi"/>
          <w:u w:val="single"/>
        </w:rPr>
        <w:t>A [</w:t>
      </w:r>
      <w:r w:rsidRPr="000C0F68">
        <w:rPr>
          <w:rFonts w:asciiTheme="minorHAnsi" w:hAnsiTheme="minorHAnsi" w:cstheme="minorHAnsi"/>
          <w:highlight w:val="cyan"/>
          <w:u w:val="single"/>
        </w:rPr>
        <w:t>them to</w:t>
      </w:r>
      <w:r w:rsidRPr="000C0F68">
        <w:rPr>
          <w:rFonts w:asciiTheme="minorHAnsi" w:hAnsiTheme="minorHAnsi" w:cstheme="minorHAnsi"/>
          <w:u w:val="single"/>
        </w:rPr>
        <w:t>]</w:t>
      </w:r>
      <w:r w:rsidRPr="000C0F68">
        <w:rPr>
          <w:rFonts w:asciiTheme="minorHAnsi" w:hAnsiTheme="minorHAnsi" w:cstheme="minorHAnsi"/>
          <w:highlight w:val="cyan"/>
          <w:u w:val="single"/>
        </w:rPr>
        <w:t xml:space="preserve"> commit</w:t>
      </w:r>
      <w:r w:rsidRPr="000C0F68">
        <w:rPr>
          <w:rFonts w:asciiTheme="minorHAnsi" w:hAnsiTheme="minorHAnsi" w:cstheme="minorHAnsi"/>
          <w:u w:val="single"/>
        </w:rPr>
        <w:t xml:space="preserve">s an </w:t>
      </w:r>
      <w:r w:rsidRPr="000C0F68">
        <w:rPr>
          <w:rFonts w:asciiTheme="minorHAnsi" w:hAnsiTheme="minorHAnsi" w:cstheme="minorHAnsi"/>
          <w:highlight w:val="cyan"/>
          <w:u w:val="single"/>
        </w:rPr>
        <w:t>injustice</w:t>
      </w:r>
      <w:r w:rsidRPr="000C0F68">
        <w:rPr>
          <w:rFonts w:asciiTheme="minorHAnsi" w:hAnsiTheme="minorHAnsi" w:cstheme="minorHAnsi"/>
          <w:u w:val="single"/>
        </w:rPr>
        <w:t xml:space="preserve"> in acquiring R,</w:t>
      </w:r>
      <w:r w:rsidRPr="000C0F68">
        <w:rPr>
          <w:rFonts w:asciiTheme="minorHAnsi" w:hAnsiTheme="minorHAnsi" w:cstheme="minorHAnsi"/>
          <w:sz w:val="16"/>
        </w:rPr>
        <w:t xml:space="preserve"> </w:t>
      </w:r>
      <w:r w:rsidRPr="000C0F68">
        <w:rPr>
          <w:rFonts w:asciiTheme="minorHAnsi" w:hAnsiTheme="minorHAnsi" w:cstheme="minorHAnsi"/>
          <w:u w:val="single"/>
        </w:rPr>
        <w:t>it [</w:t>
      </w:r>
      <w:r w:rsidRPr="000C0F68">
        <w:rPr>
          <w:rFonts w:asciiTheme="minorHAnsi" w:hAnsiTheme="minorHAnsi" w:cstheme="minorHAnsi"/>
          <w:highlight w:val="cyan"/>
          <w:u w:val="single"/>
        </w:rPr>
        <w:t>there</w:t>
      </w:r>
      <w:r w:rsidRPr="000C0F68">
        <w:rPr>
          <w:rFonts w:asciiTheme="minorHAnsi" w:hAnsiTheme="minorHAnsi" w:cstheme="minorHAnsi"/>
          <w:u w:val="single"/>
        </w:rPr>
        <w:t xml:space="preserve">] </w:t>
      </w:r>
      <w:r w:rsidRPr="000C0F68">
        <w:rPr>
          <w:rFonts w:asciiTheme="minorHAnsi" w:hAnsiTheme="minorHAnsi" w:cstheme="minorHAnsi"/>
          <w:highlight w:val="cyan"/>
          <w:u w:val="single"/>
        </w:rPr>
        <w:t>would</w:t>
      </w:r>
      <w:r w:rsidRPr="000C0F68">
        <w:rPr>
          <w:rFonts w:asciiTheme="minorHAnsi" w:hAnsiTheme="minorHAnsi" w:cstheme="minorHAnsi"/>
          <w:sz w:val="16"/>
        </w:rPr>
        <w:t xml:space="preserve"> also </w:t>
      </w:r>
      <w:r w:rsidRPr="000C0F68">
        <w:rPr>
          <w:rFonts w:asciiTheme="minorHAnsi" w:hAnsiTheme="minorHAnsi" w:cstheme="minorHAnsi"/>
          <w:highlight w:val="cyan"/>
          <w:u w:val="single"/>
        </w:rPr>
        <w:t>have to be</w:t>
      </w:r>
      <w:r w:rsidRPr="000C0F68">
        <w:rPr>
          <w:rFonts w:asciiTheme="minorHAnsi" w:hAnsiTheme="minorHAnsi" w:cstheme="minorHAnsi"/>
          <w:u w:val="single"/>
        </w:rPr>
        <w:t xml:space="preserve"> the case that there is </w:t>
      </w:r>
      <w:r w:rsidRPr="000C0F68">
        <w:rPr>
          <w:rFonts w:asciiTheme="minorHAnsi" w:hAnsiTheme="minorHAnsi" w:cstheme="minorHAnsi"/>
          <w:highlight w:val="cyan"/>
          <w:u w:val="single"/>
        </w:rPr>
        <w:t>some individual</w:t>
      </w:r>
      <w:r w:rsidRPr="000C0F68">
        <w:rPr>
          <w:rFonts w:asciiTheme="minorHAnsi" w:hAnsiTheme="minorHAnsi" w:cstheme="minorHAnsi"/>
          <w:sz w:val="16"/>
        </w:rPr>
        <w:t xml:space="preserve"> </w:t>
      </w:r>
      <w:r w:rsidRPr="000C0F68">
        <w:rPr>
          <w:rFonts w:asciiTheme="minorHAnsi" w:hAnsiTheme="minorHAnsi" w:cstheme="minorHAnsi"/>
          <w:u w:val="single"/>
        </w:rPr>
        <w:t>B</w:t>
      </w:r>
      <w:r w:rsidRPr="000C0F68">
        <w:rPr>
          <w:rFonts w:asciiTheme="minorHAnsi" w:hAnsiTheme="minorHAnsi" w:cstheme="minorHAnsi"/>
          <w:sz w:val="16"/>
        </w:rPr>
        <w:t xml:space="preserve"> (or perhaps a group of individuals) </w:t>
      </w:r>
      <w:r w:rsidRPr="000C0F68">
        <w:rPr>
          <w:rFonts w:asciiTheme="minorHAnsi" w:hAnsiTheme="minorHAnsi" w:cstheme="minorHAnsi"/>
          <w:u w:val="single"/>
        </w:rPr>
        <w:t>against whom A commits the injustice</w:t>
      </w:r>
      <w:r w:rsidRPr="000C0F68">
        <w:rPr>
          <w:rFonts w:asciiTheme="minorHAnsi" w:hAnsiTheme="minorHAnsi" w:cstheme="minorHAnsi"/>
          <w:sz w:val="16"/>
        </w:rPr>
        <w:t xml:space="preserve">. </w:t>
      </w:r>
      <w:r w:rsidRPr="000C0F68">
        <w:rPr>
          <w:rFonts w:asciiTheme="minorHAnsi" w:hAnsiTheme="minorHAnsi" w:cstheme="minorHAnsi"/>
          <w:u w:val="single"/>
        </w:rPr>
        <w:t xml:space="preserve">But for B </w:t>
      </w:r>
      <w:r w:rsidRPr="000C0F68">
        <w:rPr>
          <w:rFonts w:asciiTheme="minorHAnsi" w:hAnsiTheme="minorHAnsi" w:cstheme="minorHAnsi"/>
          <w:highlight w:val="cyan"/>
          <w:u w:val="single"/>
        </w:rPr>
        <w:t xml:space="preserve">to have been wronged </w:t>
      </w:r>
      <w:r w:rsidRPr="000C0F68">
        <w:rPr>
          <w:rFonts w:asciiTheme="minorHAnsi" w:hAnsiTheme="minorHAnsi" w:cstheme="minorHAnsi"/>
          <w:u w:val="single"/>
        </w:rPr>
        <w:t xml:space="preserve">by A’s acquisition </w:t>
      </w:r>
      <w:r w:rsidRPr="000C0F68">
        <w:rPr>
          <w:rFonts w:asciiTheme="minorHAnsi" w:hAnsiTheme="minorHAnsi" w:cstheme="minorHAnsi"/>
          <w:sz w:val="16"/>
        </w:rPr>
        <w:t xml:space="preserve">of R, </w:t>
      </w:r>
      <w:r w:rsidRPr="000C0F68">
        <w:rPr>
          <w:rFonts w:asciiTheme="minorHAnsi" w:hAnsiTheme="minorHAnsi" w:cstheme="minorHAnsi"/>
          <w:u w:val="single"/>
        </w:rPr>
        <w:t>B [</w:t>
      </w:r>
      <w:r w:rsidRPr="000C0F68">
        <w:rPr>
          <w:rFonts w:asciiTheme="minorHAnsi" w:hAnsiTheme="minorHAnsi" w:cstheme="minorHAnsi"/>
          <w:highlight w:val="cyan"/>
          <w:u w:val="single"/>
        </w:rPr>
        <w:t>they</w:t>
      </w:r>
      <w:r w:rsidRPr="000C0F68">
        <w:rPr>
          <w:rFonts w:asciiTheme="minorHAnsi" w:hAnsiTheme="minorHAnsi" w:cstheme="minorHAnsi"/>
          <w:u w:val="single"/>
        </w:rPr>
        <w:t xml:space="preserve">] </w:t>
      </w:r>
      <w:r w:rsidRPr="000C0F68">
        <w:rPr>
          <w:rFonts w:asciiTheme="minorHAnsi" w:hAnsiTheme="minorHAnsi" w:cstheme="minorHAnsi"/>
          <w:highlight w:val="cyan"/>
          <w:u w:val="single"/>
        </w:rPr>
        <w:t>would have to have</w:t>
      </w:r>
      <w:r w:rsidRPr="000C0F68">
        <w:rPr>
          <w:rFonts w:asciiTheme="minorHAnsi" w:hAnsiTheme="minorHAnsi" w:cstheme="minorHAnsi"/>
          <w:u w:val="single"/>
        </w:rPr>
        <w:t xml:space="preserve"> had </w:t>
      </w:r>
      <w:r w:rsidRPr="000C0F68">
        <w:rPr>
          <w:rFonts w:asciiTheme="minorHAnsi" w:hAnsiTheme="minorHAnsi" w:cstheme="minorHAnsi"/>
          <w:highlight w:val="cyan"/>
          <w:u w:val="single"/>
        </w:rPr>
        <w:t>a rightful claim</w:t>
      </w:r>
      <w:r w:rsidRPr="000C0F68">
        <w:rPr>
          <w:rFonts w:asciiTheme="minorHAnsi" w:hAnsiTheme="minorHAnsi" w:cstheme="minorHAnsi"/>
          <w:u w:val="single"/>
        </w:rPr>
        <w:t xml:space="preserve"> over R</w:t>
      </w:r>
      <w:r w:rsidRPr="000C0F68">
        <w:rPr>
          <w:rFonts w:asciiTheme="minorHAnsi" w:hAnsiTheme="minorHAnsi" w:cstheme="minorHAnsi"/>
          <w:sz w:val="16"/>
        </w:rPr>
        <w:t xml:space="preserve">, a right to R. By hypothesis, </w:t>
      </w:r>
      <w:r w:rsidRPr="000C0F68">
        <w:rPr>
          <w:rFonts w:asciiTheme="minorHAnsi" w:hAnsiTheme="minorHAnsi" w:cstheme="minorHAnsi"/>
          <w:highlight w:val="cyan"/>
          <w:u w:val="single"/>
        </w:rPr>
        <w:t>however</w:t>
      </w:r>
      <w:r w:rsidRPr="000C0F68">
        <w:rPr>
          <w:rFonts w:asciiTheme="minorHAnsi" w:hAnsiTheme="minorHAnsi" w:cstheme="minorHAnsi"/>
          <w:u w:val="single"/>
        </w:rPr>
        <w:t xml:space="preserve">, B did not have a right to R, because </w:t>
      </w:r>
      <w:r w:rsidRPr="000C0F68">
        <w:rPr>
          <w:rFonts w:asciiTheme="minorHAnsi" w:hAnsiTheme="minorHAnsi" w:cstheme="minorHAnsi"/>
          <w:highlight w:val="cyan"/>
          <w:u w:val="single"/>
        </w:rPr>
        <w:t>no one had a right to it</w:t>
      </w:r>
      <w:r w:rsidRPr="000C0F68">
        <w:rPr>
          <w:rFonts w:asciiTheme="minorHAnsi" w:hAnsiTheme="minorHAnsi" w:cstheme="minorHAnsi"/>
          <w:sz w:val="16"/>
        </w:rPr>
        <w:t>—</w:t>
      </w:r>
      <w:r w:rsidRPr="000C0F68">
        <w:rPr>
          <w:rFonts w:asciiTheme="minorHAnsi" w:hAnsiTheme="minorHAnsi" w:cstheme="minorHAnsi"/>
          <w:highlight w:val="cyan"/>
          <w:u w:val="single"/>
        </w:rPr>
        <w:t>it was unowned</w:t>
      </w:r>
      <w:r w:rsidRPr="000C0F68">
        <w:rPr>
          <w:rFonts w:asciiTheme="minorHAnsi" w:hAnsiTheme="minorHAnsi" w:cstheme="minorHAnsi"/>
          <w:sz w:val="16"/>
        </w:rPr>
        <w:t>, after all</w:t>
      </w:r>
      <w:r w:rsidRPr="000C0F68">
        <w:rPr>
          <w:rFonts w:asciiTheme="minorHAnsi" w:hAnsiTheme="minorHAnsi" w:cstheme="minorHAnsi"/>
          <w:u w:val="single"/>
        </w:rPr>
        <w:t xml:space="preserve">. </w:t>
      </w:r>
      <w:proofErr w:type="gramStart"/>
      <w:r w:rsidRPr="000C0F68">
        <w:rPr>
          <w:rFonts w:asciiTheme="minorHAnsi" w:hAnsiTheme="minorHAnsi" w:cstheme="minorHAnsi"/>
          <w:u w:val="single"/>
        </w:rPr>
        <w:t>So</w:t>
      </w:r>
      <w:proofErr w:type="gramEnd"/>
      <w:r w:rsidRPr="000C0F68">
        <w:rPr>
          <w:rFonts w:asciiTheme="minorHAnsi" w:hAnsiTheme="minorHAnsi" w:cstheme="minorHAnsi"/>
          <w:u w:val="single"/>
        </w:rPr>
        <w:t xml:space="preserve"> B was not wronged and could not have been</w:t>
      </w:r>
      <w:r w:rsidRPr="000C0F68">
        <w:rPr>
          <w:rFonts w:asciiTheme="minorHAnsi" w:hAnsiTheme="minorHAnsi" w:cstheme="minorHAnsi"/>
          <w:sz w:val="16"/>
        </w:rPr>
        <w:t xml:space="preserve">. In fact, the very first person who could conceivably be wronged by anyone’s use of R would be, not B, but A himself, since A is the first one to own R. Such a </w:t>
      </w:r>
      <w:r w:rsidRPr="000C0F68">
        <w:rPr>
          <w:rFonts w:asciiTheme="minorHAnsi" w:hAnsiTheme="minorHAnsi" w:cstheme="minorHAnsi"/>
          <w:u w:val="single"/>
        </w:rPr>
        <w:t>wrong would in the nature of the case be an injustice in transfer</w:t>
      </w:r>
      <w:r w:rsidRPr="000C0F68">
        <w:rPr>
          <w:rFonts w:asciiTheme="minorHAnsi" w:hAnsiTheme="minorHAnsi" w:cstheme="minorHAnsi"/>
          <w:sz w:val="16"/>
        </w:rPr>
        <w:t>—</w:t>
      </w:r>
      <w:r w:rsidRPr="000C0F68">
        <w:rPr>
          <w:rFonts w:asciiTheme="minorHAnsi" w:hAnsiTheme="minorHAnsi" w:cstheme="minorHAnsi"/>
          <w:u w:val="single"/>
        </w:rPr>
        <w:t>in unjustly taking from A what is rightfully his—not in initial acquisition</w:t>
      </w:r>
      <w:r w:rsidRPr="000C0F68">
        <w:rPr>
          <w:rFonts w:asciiTheme="minorHAnsi" w:hAnsiTheme="minorHAnsi" w:cstheme="minorHAnsi"/>
          <w:sz w:val="16"/>
        </w:rPr>
        <w:t xml:space="preserve">. </w:t>
      </w:r>
      <w:r w:rsidRPr="000C0F68">
        <w:rPr>
          <w:rFonts w:asciiTheme="minorHAnsi" w:hAnsiTheme="minorHAnsi" w:cstheme="minorHAnsi"/>
          <w:u w:val="single"/>
        </w:rPr>
        <w:t>The same thing</w:t>
      </w:r>
      <w:r w:rsidRPr="000C0F68">
        <w:rPr>
          <w:rFonts w:asciiTheme="minorHAnsi" w:hAnsiTheme="minorHAnsi" w:cstheme="minorHAnsi"/>
          <w:sz w:val="16"/>
        </w:rPr>
        <w:t xml:space="preserve">, by extension, </w:t>
      </w:r>
      <w:r w:rsidRPr="000C0F68">
        <w:rPr>
          <w:rFonts w:asciiTheme="minorHAnsi" w:hAnsiTheme="minorHAnsi" w:cstheme="minorHAnsi"/>
          <w:u w:val="single"/>
        </w:rPr>
        <w:t>will be true of all unowned resources</w:t>
      </w:r>
      <w:r w:rsidRPr="000C0F68">
        <w:rPr>
          <w:rFonts w:asciiTheme="minorHAnsi" w:hAnsiTheme="minorHAnsi" w:cstheme="minorHAnsi"/>
          <w:sz w:val="16"/>
        </w:rPr>
        <w:t xml:space="preserve">: </w:t>
      </w:r>
      <w:r w:rsidRPr="000C0F68">
        <w:rPr>
          <w:rFonts w:asciiTheme="minorHAnsi" w:hAnsiTheme="minorHAnsi" w:cstheme="minorHAnsi"/>
          <w:u w:val="single"/>
        </w:rPr>
        <w:t>it is only after someone has initially acquired them that anyone could unjustly come to possess them, via unjust transfer. It is impossible, then, for there to be any injustices in initial acquisition</w:t>
      </w:r>
      <w:r w:rsidRPr="000C0F68">
        <w:rPr>
          <w:rFonts w:asciiTheme="minorHAnsi" w:hAnsiTheme="minorHAnsi" w:cstheme="minorHAnsi"/>
          <w:sz w:val="16"/>
        </w:rPr>
        <w:t>.7</w:t>
      </w:r>
    </w:p>
    <w:p w14:paraId="0E79B3E7" w14:textId="1E66693B" w:rsidR="00FA02CA" w:rsidRDefault="00FA02CA" w:rsidP="00CA41E0"/>
    <w:p w14:paraId="59DFB920" w14:textId="76CDF669" w:rsidR="00280284" w:rsidRDefault="00280284" w:rsidP="00CA41E0"/>
    <w:p w14:paraId="0A2AA5FE" w14:textId="6091EE38" w:rsidR="00280284" w:rsidRPr="007D6CCC" w:rsidRDefault="00280284" w:rsidP="007D6CCC">
      <w:pPr>
        <w:pStyle w:val="Heading3"/>
      </w:pPr>
      <w:r>
        <w:t>NC -- Mining DA</w:t>
      </w:r>
    </w:p>
    <w:p w14:paraId="212EC131" w14:textId="77777777" w:rsidR="00280284" w:rsidRPr="000C0F68" w:rsidRDefault="00280284" w:rsidP="00280284">
      <w:pPr>
        <w:pStyle w:val="Heading4"/>
        <w:rPr>
          <w:rFonts w:asciiTheme="minorHAnsi" w:hAnsiTheme="minorHAnsi" w:cstheme="minorHAnsi"/>
        </w:rPr>
      </w:pPr>
      <w:r w:rsidRPr="000C0F68">
        <w:rPr>
          <w:rFonts w:asciiTheme="minorHAnsi" w:hAnsiTheme="minorHAnsi" w:cstheme="minorHAnsi"/>
        </w:rPr>
        <w:t>The private sector is set to start asteroid mining through innovation and investment happening now.</w:t>
      </w:r>
    </w:p>
    <w:p w14:paraId="19B625F5" w14:textId="77777777" w:rsidR="00280284" w:rsidRPr="000C0F68" w:rsidRDefault="00280284" w:rsidP="00280284">
      <w:pPr>
        <w:rPr>
          <w:rFonts w:asciiTheme="minorHAnsi" w:hAnsiTheme="minorHAnsi" w:cstheme="minorHAnsi"/>
        </w:rPr>
      </w:pPr>
      <w:r w:rsidRPr="000C0F68">
        <w:rPr>
          <w:rStyle w:val="Style13ptBold"/>
          <w:rFonts w:asciiTheme="minorHAnsi" w:hAnsiTheme="minorHAnsi" w:cstheme="minorHAnsi"/>
        </w:rPr>
        <w:t>Gilbert 21</w:t>
      </w:r>
      <w:r w:rsidRPr="000C0F68">
        <w:rPr>
          <w:rFonts w:asciiTheme="minorHAnsi" w:hAnsiTheme="minorHAnsi" w:cstheme="minorHAnsi"/>
        </w:rPr>
        <w:t xml:space="preserve"> [Alex Gilbert is a complex systems researcher and a PhD student in space resources at the Colorado School of Mines. "Mining in Space Is Coming." Milken Institute Review, April 26, 2021, </w:t>
      </w:r>
      <w:hyperlink r:id="rId9" w:history="1">
        <w:r w:rsidRPr="000C0F68">
          <w:rPr>
            <w:rStyle w:val="Hyperlink"/>
            <w:rFonts w:asciiTheme="minorHAnsi" w:hAnsiTheme="minorHAnsi" w:cstheme="minorHAnsi"/>
          </w:rPr>
          <w:t>www.milkenreview.org/articles/mining-in-space-is-coming</w:t>
        </w:r>
      </w:hyperlink>
      <w:r w:rsidRPr="000C0F68">
        <w:rPr>
          <w:rFonts w:asciiTheme="minorHAnsi" w:hAnsiTheme="minorHAnsi" w:cstheme="minorHAnsi"/>
        </w:rPr>
        <w:t>]</w:t>
      </w:r>
    </w:p>
    <w:p w14:paraId="7BDAE178" w14:textId="77777777" w:rsidR="00280284" w:rsidRPr="000C0F68" w:rsidRDefault="00280284" w:rsidP="00280284">
      <w:pPr>
        <w:rPr>
          <w:rFonts w:asciiTheme="minorHAnsi" w:hAnsiTheme="minorHAnsi" w:cstheme="minorHAnsi"/>
          <w:sz w:val="16"/>
        </w:rPr>
      </w:pPr>
      <w:r w:rsidRPr="000C0F68">
        <w:rPr>
          <w:rFonts w:asciiTheme="minorHAnsi" w:hAnsiTheme="minorHAnsi" w:cstheme="minorHAnsi"/>
          <w:sz w:val="16"/>
        </w:rPr>
        <w:t xml:space="preserve">Space exploration is back. after decades of disappointment, a combination of better technology, falling costs and </w:t>
      </w:r>
      <w:r w:rsidRPr="000C0F68">
        <w:rPr>
          <w:rFonts w:asciiTheme="minorHAnsi" w:hAnsiTheme="minorHAnsi" w:cstheme="minorHAnsi"/>
          <w:u w:val="single"/>
        </w:rPr>
        <w:t xml:space="preserve">a </w:t>
      </w:r>
      <w:r w:rsidRPr="000C0F68">
        <w:rPr>
          <w:rFonts w:asciiTheme="minorHAnsi" w:hAnsiTheme="minorHAnsi" w:cstheme="minorHAnsi"/>
          <w:highlight w:val="cyan"/>
          <w:u w:val="single"/>
        </w:rPr>
        <w:t>rush of competitive energy from</w:t>
      </w:r>
      <w:r w:rsidRPr="000C0F68">
        <w:rPr>
          <w:rFonts w:asciiTheme="minorHAnsi" w:hAnsiTheme="minorHAnsi" w:cstheme="minorHAnsi"/>
          <w:u w:val="single"/>
        </w:rPr>
        <w:t xml:space="preserve"> the </w:t>
      </w:r>
      <w:r w:rsidRPr="000C0F68">
        <w:rPr>
          <w:rFonts w:asciiTheme="minorHAnsi" w:hAnsiTheme="minorHAnsi" w:cstheme="minorHAnsi"/>
          <w:highlight w:val="cyan"/>
          <w:u w:val="single"/>
        </w:rPr>
        <w:t xml:space="preserve">private sector has put space </w:t>
      </w:r>
      <w:r w:rsidRPr="000C0F68">
        <w:rPr>
          <w:rFonts w:asciiTheme="minorHAnsi" w:hAnsiTheme="minorHAnsi" w:cstheme="minorHAnsi"/>
          <w:u w:val="single"/>
        </w:rPr>
        <w:t xml:space="preserve">travel </w:t>
      </w:r>
      <w:r w:rsidRPr="000C0F68">
        <w:rPr>
          <w:rFonts w:asciiTheme="minorHAnsi" w:hAnsiTheme="minorHAnsi" w:cstheme="minorHAnsi"/>
          <w:highlight w:val="cyan"/>
          <w:u w:val="single"/>
        </w:rPr>
        <w:t>front and center</w:t>
      </w:r>
      <w:r w:rsidRPr="000C0F68">
        <w:rPr>
          <w:rFonts w:asciiTheme="minorHAnsi" w:hAnsiTheme="minorHAnsi" w:cstheme="minorHAnsi"/>
          <w:sz w:val="16"/>
        </w:rPr>
        <w:t xml:space="preserve">. indeed, many analysts (even some with their feet on the ground) believe that </w:t>
      </w:r>
      <w:r w:rsidRPr="000C0F68">
        <w:rPr>
          <w:rFonts w:asciiTheme="minorHAnsi" w:hAnsiTheme="minorHAnsi" w:cstheme="minorHAnsi"/>
          <w:u w:val="single"/>
        </w:rPr>
        <w:t xml:space="preserve">commercial developments in the space industry may be </w:t>
      </w:r>
      <w:r w:rsidRPr="000C0F68">
        <w:rPr>
          <w:rFonts w:asciiTheme="minorHAnsi" w:hAnsiTheme="minorHAnsi" w:cstheme="minorHAnsi"/>
          <w:highlight w:val="cyan"/>
          <w:u w:val="single"/>
        </w:rPr>
        <w:t>on the cusp of starting</w:t>
      </w:r>
      <w:r w:rsidRPr="000C0F68">
        <w:rPr>
          <w:rFonts w:asciiTheme="minorHAnsi" w:hAnsiTheme="minorHAnsi" w:cstheme="minorHAnsi"/>
          <w:u w:val="single"/>
        </w:rPr>
        <w:t xml:space="preserve"> the largest </w:t>
      </w:r>
      <w:r w:rsidRPr="000C0F68">
        <w:rPr>
          <w:rFonts w:asciiTheme="minorHAnsi" w:hAnsiTheme="minorHAnsi" w:cstheme="minorHAnsi"/>
          <w:highlight w:val="cyan"/>
          <w:u w:val="single"/>
        </w:rPr>
        <w:t>resource</w:t>
      </w:r>
      <w:r w:rsidRPr="000C0F68">
        <w:rPr>
          <w:rFonts w:asciiTheme="minorHAnsi" w:hAnsiTheme="minorHAnsi" w:cstheme="minorHAnsi"/>
          <w:u w:val="single"/>
        </w:rPr>
        <w:t xml:space="preserve"> rush in history: </w:t>
      </w:r>
      <w:r w:rsidRPr="000C0F68">
        <w:rPr>
          <w:rFonts w:asciiTheme="minorHAnsi" w:hAnsiTheme="minorHAnsi" w:cstheme="minorHAnsi"/>
          <w:highlight w:val="cyan"/>
          <w:u w:val="single"/>
        </w:rPr>
        <w:t>mining</w:t>
      </w:r>
      <w:r w:rsidRPr="000C0F68">
        <w:rPr>
          <w:rFonts w:asciiTheme="minorHAnsi" w:hAnsiTheme="minorHAnsi" w:cstheme="minorHAnsi"/>
          <w:sz w:val="16"/>
        </w:rPr>
        <w:t xml:space="preserve"> on the Moon, </w:t>
      </w:r>
      <w:proofErr w:type="gramStart"/>
      <w:r w:rsidRPr="000C0F68">
        <w:rPr>
          <w:rFonts w:asciiTheme="minorHAnsi" w:hAnsiTheme="minorHAnsi" w:cstheme="minorHAnsi"/>
          <w:sz w:val="16"/>
        </w:rPr>
        <w:t>Mars</w:t>
      </w:r>
      <w:proofErr w:type="gramEnd"/>
      <w:r w:rsidRPr="000C0F68">
        <w:rPr>
          <w:rFonts w:asciiTheme="minorHAnsi" w:hAnsiTheme="minorHAnsi" w:cstheme="minorHAnsi"/>
          <w:sz w:val="16"/>
        </w:rPr>
        <w:t xml:space="preserve"> and </w:t>
      </w:r>
      <w:r w:rsidRPr="000C0F68">
        <w:rPr>
          <w:rFonts w:asciiTheme="minorHAnsi" w:hAnsiTheme="minorHAnsi" w:cstheme="minorHAnsi"/>
          <w:u w:val="single"/>
        </w:rPr>
        <w:t>asteroids</w:t>
      </w:r>
      <w:r w:rsidRPr="000C0F68">
        <w:rPr>
          <w:rFonts w:asciiTheme="minorHAnsi" w:hAnsiTheme="minorHAnsi" w:cstheme="minorHAnsi"/>
          <w:sz w:val="16"/>
        </w:rPr>
        <w:t>.</w:t>
      </w:r>
    </w:p>
    <w:p w14:paraId="1708C503" w14:textId="77777777" w:rsidR="00280284" w:rsidRPr="000C0F68" w:rsidRDefault="00280284" w:rsidP="00280284">
      <w:pPr>
        <w:rPr>
          <w:rFonts w:asciiTheme="minorHAnsi" w:hAnsiTheme="minorHAnsi" w:cstheme="minorHAnsi"/>
          <w:sz w:val="16"/>
        </w:rPr>
      </w:pPr>
      <w:r w:rsidRPr="000C0F68">
        <w:rPr>
          <w:rFonts w:asciiTheme="minorHAnsi" w:hAnsiTheme="minorHAnsi" w:cstheme="minorHAnsi"/>
          <w:sz w:val="16"/>
        </w:rPr>
        <w:t xml:space="preserve">While this may sound fantastical, some baby steps toward the goal have already been taken. Last year, </w:t>
      </w:r>
      <w:r w:rsidRPr="000C0F68">
        <w:rPr>
          <w:rFonts w:asciiTheme="minorHAnsi" w:hAnsiTheme="minorHAnsi" w:cstheme="minorHAnsi"/>
          <w:u w:val="single"/>
        </w:rPr>
        <w:t>NASA awarded contracts to four companies to extract</w:t>
      </w:r>
      <w:r w:rsidRPr="000C0F68">
        <w:rPr>
          <w:rFonts w:asciiTheme="minorHAnsi" w:hAnsiTheme="minorHAnsi" w:cstheme="minorHAnsi"/>
          <w:sz w:val="16"/>
        </w:rPr>
        <w:t xml:space="preserve"> small amounts of </w:t>
      </w:r>
      <w:r w:rsidRPr="000C0F68">
        <w:rPr>
          <w:rFonts w:asciiTheme="minorHAnsi" w:hAnsiTheme="minorHAnsi" w:cstheme="minorHAnsi"/>
          <w:u w:val="single"/>
        </w:rPr>
        <w:t xml:space="preserve">lunar regolith </w:t>
      </w:r>
      <w:r w:rsidRPr="000C0F68">
        <w:rPr>
          <w:rFonts w:asciiTheme="minorHAnsi" w:hAnsiTheme="minorHAnsi" w:cstheme="minorHAnsi"/>
          <w:highlight w:val="cyan"/>
          <w:u w:val="single"/>
        </w:rPr>
        <w:t>by 2024</w:t>
      </w:r>
      <w:r w:rsidRPr="000C0F68">
        <w:rPr>
          <w:rFonts w:asciiTheme="minorHAnsi" w:hAnsiTheme="minorHAnsi" w:cstheme="minorHAnsi"/>
          <w:sz w:val="16"/>
        </w:rPr>
        <w:t xml:space="preserve">, </w:t>
      </w:r>
      <w:r w:rsidRPr="000C0F68">
        <w:rPr>
          <w:rFonts w:asciiTheme="minorHAnsi" w:hAnsiTheme="minorHAnsi" w:cstheme="minorHAnsi"/>
          <w:u w:val="single"/>
        </w:rPr>
        <w:t>effectively beginning the era of commercial space mining</w:t>
      </w:r>
      <w:r w:rsidRPr="000C0F68">
        <w:rPr>
          <w:rFonts w:asciiTheme="minorHAnsi" w:hAnsiTheme="minorHAnsi" w:cstheme="minorHAnsi"/>
          <w:sz w:val="16"/>
        </w:rPr>
        <w:t xml:space="preserve">. Whether this proves to be </w:t>
      </w:r>
      <w:r w:rsidRPr="000C0F68">
        <w:rPr>
          <w:rFonts w:asciiTheme="minorHAnsi" w:hAnsiTheme="minorHAnsi" w:cstheme="minorHAnsi"/>
          <w:u w:val="single"/>
        </w:rPr>
        <w:t>the dawn of a gigantic adjunct to mining on earth</w:t>
      </w:r>
      <w:r w:rsidRPr="000C0F68">
        <w:rPr>
          <w:rFonts w:asciiTheme="minorHAnsi" w:hAnsiTheme="minorHAnsi" w:cstheme="minorHAnsi"/>
          <w:sz w:val="16"/>
        </w:rPr>
        <w:t xml:space="preserve"> — </w:t>
      </w:r>
      <w:r w:rsidRPr="000C0F68">
        <w:rPr>
          <w:rFonts w:asciiTheme="minorHAnsi" w:hAnsiTheme="minorHAnsi" w:cstheme="minorHAnsi"/>
          <w:u w:val="single"/>
        </w:rPr>
        <w:t>and</w:t>
      </w:r>
      <w:r w:rsidRPr="000C0F68">
        <w:rPr>
          <w:rFonts w:asciiTheme="minorHAnsi" w:hAnsiTheme="minorHAnsi" w:cstheme="minorHAnsi"/>
          <w:sz w:val="16"/>
        </w:rPr>
        <w:t xml:space="preserve"> more immediately, a key to </w:t>
      </w:r>
      <w:r w:rsidRPr="000C0F68">
        <w:rPr>
          <w:rFonts w:asciiTheme="minorHAnsi" w:hAnsiTheme="minorHAnsi" w:cstheme="minorHAnsi"/>
          <w:u w:val="single"/>
        </w:rPr>
        <w:t>unlocking cost-effective space travel</w:t>
      </w:r>
      <w:r w:rsidRPr="000C0F68">
        <w:rPr>
          <w:rFonts w:asciiTheme="minorHAnsi" w:hAnsiTheme="minorHAnsi" w:cstheme="minorHAnsi"/>
          <w:sz w:val="16"/>
        </w:rPr>
        <w:t xml:space="preserve"> — will turn on the answers to a host of questions ranging from what resources can be efficiently.</w:t>
      </w:r>
    </w:p>
    <w:p w14:paraId="467AC6DA" w14:textId="77777777" w:rsidR="00280284" w:rsidRPr="000C0F68" w:rsidRDefault="00280284" w:rsidP="00280284">
      <w:pPr>
        <w:rPr>
          <w:rFonts w:asciiTheme="minorHAnsi" w:hAnsiTheme="minorHAnsi" w:cstheme="minorHAnsi"/>
          <w:sz w:val="16"/>
        </w:rPr>
      </w:pPr>
      <w:r w:rsidRPr="000C0F68">
        <w:rPr>
          <w:rFonts w:asciiTheme="minorHAnsi" w:hAnsiTheme="minorHAnsi" w:cstheme="minorHAnsi"/>
          <w:sz w:val="16"/>
        </w:rPr>
        <w:t xml:space="preserve">As every fan of science fiction knows, </w:t>
      </w:r>
      <w:r w:rsidRPr="000C0F68">
        <w:rPr>
          <w:rFonts w:asciiTheme="minorHAnsi" w:hAnsiTheme="minorHAnsi" w:cstheme="minorHAnsi"/>
          <w:u w:val="single"/>
        </w:rPr>
        <w:t xml:space="preserve">the </w:t>
      </w:r>
      <w:r w:rsidRPr="000C0F68">
        <w:rPr>
          <w:rFonts w:asciiTheme="minorHAnsi" w:hAnsiTheme="minorHAnsi" w:cstheme="minorHAnsi"/>
          <w:highlight w:val="cyan"/>
          <w:u w:val="single"/>
        </w:rPr>
        <w:t xml:space="preserve">resources of the solar system </w:t>
      </w:r>
      <w:r w:rsidRPr="000C0F68">
        <w:rPr>
          <w:rFonts w:asciiTheme="minorHAnsi" w:hAnsiTheme="minorHAnsi" w:cstheme="minorHAnsi"/>
          <w:u w:val="single"/>
        </w:rPr>
        <w:t xml:space="preserve">appear virtually </w:t>
      </w:r>
      <w:r w:rsidRPr="000C0F68">
        <w:rPr>
          <w:rFonts w:asciiTheme="minorHAnsi" w:hAnsiTheme="minorHAnsi" w:cstheme="minorHAnsi"/>
          <w:highlight w:val="cyan"/>
          <w:u w:val="single"/>
        </w:rPr>
        <w:t>unlimited compared to</w:t>
      </w:r>
      <w:r w:rsidRPr="000C0F68">
        <w:rPr>
          <w:rFonts w:asciiTheme="minorHAnsi" w:hAnsiTheme="minorHAnsi" w:cstheme="minorHAnsi"/>
          <w:u w:val="single"/>
        </w:rPr>
        <w:t xml:space="preserve"> those on </w:t>
      </w:r>
      <w:r w:rsidRPr="000C0F68">
        <w:rPr>
          <w:rFonts w:asciiTheme="minorHAnsi" w:hAnsiTheme="minorHAnsi" w:cstheme="minorHAnsi"/>
          <w:highlight w:val="cyan"/>
          <w:u w:val="single"/>
        </w:rPr>
        <w:t>Earth</w:t>
      </w:r>
      <w:r w:rsidRPr="000C0F68">
        <w:rPr>
          <w:rFonts w:asciiTheme="minorHAnsi" w:hAnsiTheme="minorHAnsi" w:cstheme="minorHAnsi"/>
          <w:sz w:val="16"/>
        </w:rPr>
        <w:t xml:space="preserve">. There are whole other planets, dozens of moons, </w:t>
      </w:r>
      <w:r w:rsidRPr="000C0F68">
        <w:rPr>
          <w:rFonts w:asciiTheme="minorHAnsi" w:hAnsiTheme="minorHAnsi" w:cstheme="minorHAnsi"/>
          <w:u w:val="single"/>
        </w:rPr>
        <w:t xml:space="preserve">thousands of massive </w:t>
      </w:r>
      <w:proofErr w:type="gramStart"/>
      <w:r w:rsidRPr="000C0F68">
        <w:rPr>
          <w:rFonts w:asciiTheme="minorHAnsi" w:hAnsiTheme="minorHAnsi" w:cstheme="minorHAnsi"/>
          <w:u w:val="single"/>
        </w:rPr>
        <w:t>asteroids</w:t>
      </w:r>
      <w:proofErr w:type="gramEnd"/>
      <w:r w:rsidRPr="000C0F68">
        <w:rPr>
          <w:rFonts w:asciiTheme="minorHAnsi" w:hAnsiTheme="minorHAnsi" w:cstheme="minorHAnsi"/>
          <w:u w:val="single"/>
        </w:rPr>
        <w:t xml:space="preserve"> and millions of small ones that</w:t>
      </w:r>
      <w:r w:rsidRPr="000C0F68">
        <w:rPr>
          <w:rFonts w:asciiTheme="minorHAnsi" w:hAnsiTheme="minorHAnsi" w:cstheme="minorHAnsi"/>
          <w:sz w:val="16"/>
        </w:rPr>
        <w:t xml:space="preserve"> doubtless </w:t>
      </w:r>
      <w:r w:rsidRPr="000C0F68">
        <w:rPr>
          <w:rFonts w:asciiTheme="minorHAnsi" w:hAnsiTheme="minorHAnsi" w:cstheme="minorHAnsi"/>
          <w:u w:val="single"/>
        </w:rPr>
        <w:t xml:space="preserve">contain humungous quantities of </w:t>
      </w:r>
      <w:r w:rsidRPr="000C0F68">
        <w:rPr>
          <w:rFonts w:asciiTheme="minorHAnsi" w:hAnsiTheme="minorHAnsi" w:cstheme="minorHAnsi"/>
          <w:highlight w:val="cyan"/>
          <w:u w:val="single"/>
        </w:rPr>
        <w:t>materials</w:t>
      </w:r>
      <w:r w:rsidRPr="000C0F68">
        <w:rPr>
          <w:rFonts w:asciiTheme="minorHAnsi" w:hAnsiTheme="minorHAnsi" w:cstheme="minorHAnsi"/>
          <w:u w:val="single"/>
        </w:rPr>
        <w:t xml:space="preserve"> that are </w:t>
      </w:r>
      <w:r w:rsidRPr="000C0F68">
        <w:rPr>
          <w:rFonts w:asciiTheme="minorHAnsi" w:hAnsiTheme="minorHAnsi" w:cstheme="minorHAnsi"/>
          <w:highlight w:val="cyan"/>
          <w:u w:val="single"/>
        </w:rPr>
        <w:t>scarce and</w:t>
      </w:r>
      <w:r w:rsidRPr="000C0F68">
        <w:rPr>
          <w:rFonts w:asciiTheme="minorHAnsi" w:hAnsiTheme="minorHAnsi" w:cstheme="minorHAnsi"/>
          <w:u w:val="single"/>
        </w:rPr>
        <w:t xml:space="preserve"> very </w:t>
      </w:r>
      <w:r w:rsidRPr="000C0F68">
        <w:rPr>
          <w:rFonts w:asciiTheme="minorHAnsi" w:hAnsiTheme="minorHAnsi" w:cstheme="minorHAnsi"/>
          <w:highlight w:val="cyan"/>
          <w:u w:val="single"/>
        </w:rPr>
        <w:t>valuable</w:t>
      </w:r>
      <w:r w:rsidRPr="000C0F68">
        <w:rPr>
          <w:rFonts w:asciiTheme="minorHAnsi" w:hAnsiTheme="minorHAnsi" w:cstheme="minorHAnsi"/>
          <w:u w:val="single"/>
        </w:rPr>
        <w:t xml:space="preserve"> (back on Earth)</w:t>
      </w:r>
      <w:r w:rsidRPr="000C0F68">
        <w:rPr>
          <w:rFonts w:asciiTheme="minorHAnsi" w:hAnsiTheme="minorHAnsi" w:cstheme="minorHAnsi"/>
          <w:sz w:val="16"/>
        </w:rPr>
        <w:t xml:space="preserve">. Visionaries including </w:t>
      </w:r>
      <w:r w:rsidRPr="000C0F68">
        <w:rPr>
          <w:rFonts w:asciiTheme="minorHAnsi" w:hAnsiTheme="minorHAnsi" w:cstheme="minorHAnsi"/>
          <w:u w:val="single"/>
        </w:rPr>
        <w:t xml:space="preserve">Jeff Bezos imagine heavy industry moving to space </w:t>
      </w:r>
      <w:r w:rsidRPr="000C0F68">
        <w:rPr>
          <w:rFonts w:asciiTheme="minorHAnsi" w:hAnsiTheme="minorHAnsi" w:cstheme="minorHAnsi"/>
          <w:sz w:val="16"/>
        </w:rPr>
        <w:t>and Earth becoming a residential area. However, as entrepreneurs look to harness the riches beyond the atmosphere, access to space resources remains tangled in the realities of economics and governance.</w:t>
      </w:r>
    </w:p>
    <w:p w14:paraId="6F2B6CF6" w14:textId="77777777" w:rsidR="00280284" w:rsidRPr="000C0F68" w:rsidRDefault="00280284" w:rsidP="00280284">
      <w:pPr>
        <w:rPr>
          <w:rFonts w:asciiTheme="minorHAnsi" w:hAnsiTheme="minorHAnsi" w:cstheme="minorHAnsi"/>
          <w:u w:val="single"/>
        </w:rPr>
      </w:pPr>
      <w:r w:rsidRPr="000C0F68">
        <w:rPr>
          <w:rFonts w:asciiTheme="minorHAnsi" w:hAnsiTheme="minorHAnsi" w:cstheme="minorHAnsi"/>
          <w:sz w:val="16"/>
        </w:rPr>
        <w:t xml:space="preserve">Start with the fact that space belongs to no country, complicating traditional methods of resource allocation, property rights and trade. </w:t>
      </w:r>
      <w:r w:rsidRPr="000C0F68">
        <w:rPr>
          <w:rFonts w:asciiTheme="minorHAnsi" w:hAnsiTheme="minorHAnsi" w:cstheme="minorHAnsi"/>
          <w:u w:val="single"/>
        </w:rPr>
        <w:t xml:space="preserve">With limited demand for materials in space itself and the need for huge amounts of energy to return materials to Earth, creating a viable industry will turn on major advances in technology, finance and business </w:t>
      </w:r>
      <w:proofErr w:type="gramStart"/>
      <w:r w:rsidRPr="000C0F68">
        <w:rPr>
          <w:rFonts w:asciiTheme="minorHAnsi" w:hAnsiTheme="minorHAnsi" w:cstheme="minorHAnsi"/>
          <w:u w:val="single"/>
        </w:rPr>
        <w:t>models.`</w:t>
      </w:r>
      <w:proofErr w:type="gramEnd"/>
    </w:p>
    <w:p w14:paraId="70001C6A" w14:textId="77777777" w:rsidR="00280284" w:rsidRPr="000C0F68" w:rsidRDefault="00280284" w:rsidP="00280284">
      <w:pPr>
        <w:rPr>
          <w:rFonts w:asciiTheme="minorHAnsi" w:hAnsiTheme="minorHAnsi" w:cstheme="minorHAnsi"/>
          <w:u w:val="single"/>
        </w:rPr>
      </w:pPr>
      <w:r w:rsidRPr="000C0F68">
        <w:rPr>
          <w:rFonts w:asciiTheme="minorHAnsi" w:hAnsiTheme="minorHAnsi" w:cstheme="minorHAnsi"/>
          <w:sz w:val="16"/>
        </w:rPr>
        <w:t xml:space="preserve">That said, there’s no grass growing under potential pioneers’ feet. </w:t>
      </w:r>
      <w:r w:rsidRPr="000C0F68">
        <w:rPr>
          <w:rFonts w:asciiTheme="minorHAnsi" w:hAnsiTheme="minorHAnsi" w:cstheme="minorHAnsi"/>
          <w:u w:val="single"/>
        </w:rPr>
        <w:t xml:space="preserve">Potential economic, </w:t>
      </w:r>
      <w:proofErr w:type="gramStart"/>
      <w:r w:rsidRPr="000C0F68">
        <w:rPr>
          <w:rFonts w:asciiTheme="minorHAnsi" w:hAnsiTheme="minorHAnsi" w:cstheme="minorHAnsi"/>
          <w:u w:val="single"/>
        </w:rPr>
        <w:t>scientific</w:t>
      </w:r>
      <w:proofErr w:type="gramEnd"/>
      <w:r w:rsidRPr="000C0F68">
        <w:rPr>
          <w:rFonts w:asciiTheme="minorHAnsi" w:hAnsiTheme="minorHAnsi" w:cstheme="minorHAnsi"/>
          <w:u w:val="single"/>
        </w:rPr>
        <w:t xml:space="preserve"> and </w:t>
      </w:r>
      <w:r w:rsidRPr="000C0F68">
        <w:rPr>
          <w:rFonts w:asciiTheme="minorHAnsi" w:hAnsiTheme="minorHAnsi" w:cstheme="minorHAnsi"/>
          <w:sz w:val="16"/>
        </w:rPr>
        <w:t>even</w:t>
      </w:r>
      <w:r w:rsidRPr="000C0F68">
        <w:rPr>
          <w:rFonts w:asciiTheme="minorHAnsi" w:hAnsiTheme="minorHAnsi" w:cstheme="minorHAnsi"/>
          <w:u w:val="single"/>
        </w:rPr>
        <w:t xml:space="preserve"> security benefits underlie an emerging geopolitical competition to pursue space mining</w:t>
      </w:r>
      <w:r w:rsidRPr="000C0F68">
        <w:rPr>
          <w:rFonts w:asciiTheme="minorHAnsi" w:hAnsiTheme="minorHAnsi" w:cstheme="minorHAnsi"/>
          <w:sz w:val="16"/>
        </w:rPr>
        <w:t xml:space="preserve">. </w:t>
      </w:r>
      <w:r w:rsidRPr="000C0F68">
        <w:rPr>
          <w:rFonts w:asciiTheme="minorHAnsi" w:hAnsiTheme="minorHAnsi" w:cstheme="minorHAnsi"/>
          <w:u w:val="single"/>
        </w:rPr>
        <w:t>The United States is rapidly emerging as a front-runner</w:t>
      </w:r>
      <w:r w:rsidRPr="000C0F68">
        <w:rPr>
          <w:rFonts w:asciiTheme="minorHAnsi" w:hAnsiTheme="minorHAnsi" w:cstheme="minorHAnsi"/>
          <w:sz w:val="16"/>
        </w:rPr>
        <w:t xml:space="preserve">, in part due to its ambitious Artemis Program to lead a multinational consortium back to the Moon. But it is also a leader in </w:t>
      </w:r>
      <w:r w:rsidRPr="000C0F68">
        <w:rPr>
          <w:rFonts w:asciiTheme="minorHAnsi" w:hAnsiTheme="minorHAnsi" w:cstheme="minorHAnsi"/>
          <w:u w:val="single"/>
        </w:rPr>
        <w:t>creating a legal infrastructure for mineral exploitation</w:t>
      </w:r>
      <w:r w:rsidRPr="000C0F68">
        <w:rPr>
          <w:rFonts w:asciiTheme="minorHAnsi" w:hAnsiTheme="minorHAnsi" w:cstheme="minorHAnsi"/>
          <w:sz w:val="16"/>
        </w:rPr>
        <w:t xml:space="preserve">. The </w:t>
      </w:r>
      <w:r w:rsidRPr="000C0F68">
        <w:rPr>
          <w:rFonts w:asciiTheme="minorHAnsi" w:hAnsiTheme="minorHAnsi" w:cstheme="minorHAnsi"/>
          <w:u w:val="single"/>
        </w:rPr>
        <w:t>U</w:t>
      </w:r>
      <w:r w:rsidRPr="000C0F68">
        <w:rPr>
          <w:rFonts w:asciiTheme="minorHAnsi" w:hAnsiTheme="minorHAnsi" w:cstheme="minorHAnsi"/>
          <w:sz w:val="16"/>
        </w:rPr>
        <w:t xml:space="preserve">nited </w:t>
      </w:r>
      <w:r w:rsidRPr="000C0F68">
        <w:rPr>
          <w:rFonts w:asciiTheme="minorHAnsi" w:hAnsiTheme="minorHAnsi" w:cstheme="minorHAnsi"/>
          <w:u w:val="single"/>
        </w:rPr>
        <w:t>S</w:t>
      </w:r>
      <w:r w:rsidRPr="000C0F68">
        <w:rPr>
          <w:rFonts w:asciiTheme="minorHAnsi" w:hAnsiTheme="minorHAnsi" w:cstheme="minorHAnsi"/>
          <w:sz w:val="16"/>
        </w:rPr>
        <w:t xml:space="preserve">tates has </w:t>
      </w:r>
      <w:r w:rsidRPr="000C0F68">
        <w:rPr>
          <w:rFonts w:asciiTheme="minorHAnsi" w:hAnsiTheme="minorHAnsi" w:cstheme="minorHAnsi"/>
          <w:u w:val="single"/>
        </w:rPr>
        <w:t xml:space="preserve">adopted the world’s first </w:t>
      </w:r>
      <w:proofErr w:type="spellStart"/>
      <w:r w:rsidRPr="000C0F68">
        <w:rPr>
          <w:rFonts w:asciiTheme="minorHAnsi" w:hAnsiTheme="minorHAnsi" w:cstheme="minorHAnsi"/>
          <w:u w:val="single"/>
        </w:rPr>
        <w:t>spaceresources</w:t>
      </w:r>
      <w:proofErr w:type="spellEnd"/>
      <w:r w:rsidRPr="000C0F68">
        <w:rPr>
          <w:rFonts w:asciiTheme="minorHAnsi" w:hAnsiTheme="minorHAnsi" w:cstheme="minorHAnsi"/>
          <w:u w:val="single"/>
        </w:rPr>
        <w:t xml:space="preserve"> law, recognizing the property rights of private companies and individuals to materials gathered in space.</w:t>
      </w:r>
    </w:p>
    <w:p w14:paraId="4F4F02DF" w14:textId="77777777" w:rsidR="00280284" w:rsidRPr="000C0F68" w:rsidRDefault="00280284" w:rsidP="00280284">
      <w:pPr>
        <w:rPr>
          <w:rFonts w:asciiTheme="minorHAnsi" w:hAnsiTheme="minorHAnsi" w:cstheme="minorHAnsi"/>
          <w:u w:val="single"/>
        </w:rPr>
      </w:pPr>
      <w:r w:rsidRPr="000C0F68">
        <w:rPr>
          <w:rFonts w:asciiTheme="minorHAnsi" w:hAnsiTheme="minorHAnsi" w:cstheme="minorHAnsi"/>
          <w:sz w:val="16"/>
        </w:rPr>
        <w:t xml:space="preserve">However, the United States is hardly alone. </w:t>
      </w:r>
      <w:r w:rsidRPr="000C0F68">
        <w:rPr>
          <w:rFonts w:asciiTheme="minorHAnsi" w:hAnsiTheme="minorHAnsi" w:cstheme="minorHAnsi"/>
          <w:u w:val="single"/>
        </w:rPr>
        <w:t>Luxembourg and the United Arab Emirates</w:t>
      </w:r>
      <w:r w:rsidRPr="000C0F68">
        <w:rPr>
          <w:rFonts w:asciiTheme="minorHAnsi" w:hAnsiTheme="minorHAnsi" w:cstheme="minorHAnsi"/>
          <w:sz w:val="16"/>
        </w:rPr>
        <w:t xml:space="preserve"> (you read those right) </w:t>
      </w:r>
      <w:r w:rsidRPr="000C0F68">
        <w:rPr>
          <w:rFonts w:asciiTheme="minorHAnsi" w:hAnsiTheme="minorHAnsi" w:cstheme="minorHAnsi"/>
          <w:u w:val="single"/>
        </w:rPr>
        <w:t>are racing to codify space-resources laws</w:t>
      </w:r>
      <w:r w:rsidRPr="000C0F68">
        <w:rPr>
          <w:rFonts w:asciiTheme="minorHAnsi" w:hAnsiTheme="minorHAnsi" w:cstheme="minorHAnsi"/>
          <w:sz w:val="16"/>
        </w:rPr>
        <w:t xml:space="preserve"> of their own, </w:t>
      </w:r>
      <w:r w:rsidRPr="000C0F68">
        <w:rPr>
          <w:rFonts w:asciiTheme="minorHAnsi" w:hAnsiTheme="minorHAnsi" w:cstheme="minorHAnsi"/>
          <w:u w:val="single"/>
        </w:rPr>
        <w:t>hoping to attract investment to their entrepot nations</w:t>
      </w:r>
      <w:r w:rsidRPr="000C0F68">
        <w:rPr>
          <w:rFonts w:asciiTheme="minorHAnsi" w:hAnsiTheme="minorHAnsi" w:cstheme="minorHAnsi"/>
          <w:sz w:val="16"/>
        </w:rPr>
        <w:t xml:space="preserve"> with business-friendly legal frameworks. </w:t>
      </w:r>
      <w:r w:rsidRPr="000C0F68">
        <w:rPr>
          <w:rFonts w:asciiTheme="minorHAnsi" w:hAnsiTheme="minorHAnsi" w:cstheme="minorHAnsi"/>
          <w:u w:val="single"/>
        </w:rPr>
        <w:t xml:space="preserve">China reportedly views space-resource development as a national priority, </w:t>
      </w:r>
      <w:r w:rsidRPr="000C0F68">
        <w:rPr>
          <w:rFonts w:asciiTheme="minorHAnsi" w:hAnsiTheme="minorHAnsi" w:cstheme="minorHAnsi"/>
          <w:sz w:val="16"/>
        </w:rPr>
        <w:t xml:space="preserve">part of a strategy </w:t>
      </w:r>
      <w:r w:rsidRPr="000C0F68">
        <w:rPr>
          <w:rFonts w:asciiTheme="minorHAnsi" w:hAnsiTheme="minorHAnsi" w:cstheme="minorHAnsi"/>
          <w:u w:val="single"/>
        </w:rPr>
        <w:t>to challenge U.S. economic and security primacy in space.</w:t>
      </w:r>
      <w:r w:rsidRPr="000C0F68">
        <w:rPr>
          <w:rFonts w:asciiTheme="minorHAnsi" w:hAnsiTheme="minorHAnsi" w:cstheme="minorHAnsi"/>
          <w:sz w:val="16"/>
        </w:rPr>
        <w:t xml:space="preserve"> Meanwhile, </w:t>
      </w:r>
      <w:r w:rsidRPr="000C0F68">
        <w:rPr>
          <w:rFonts w:asciiTheme="minorHAnsi" w:hAnsiTheme="minorHAnsi" w:cstheme="minorHAnsi"/>
          <w:u w:val="single"/>
        </w:rPr>
        <w:t xml:space="preserve">Russia, Japan, </w:t>
      </w:r>
      <w:proofErr w:type="gramStart"/>
      <w:r w:rsidRPr="000C0F68">
        <w:rPr>
          <w:rFonts w:asciiTheme="minorHAnsi" w:hAnsiTheme="minorHAnsi" w:cstheme="minorHAnsi"/>
          <w:u w:val="single"/>
        </w:rPr>
        <w:t>India</w:t>
      </w:r>
      <w:proofErr w:type="gramEnd"/>
      <w:r w:rsidRPr="000C0F68">
        <w:rPr>
          <w:rFonts w:asciiTheme="minorHAnsi" w:hAnsiTheme="minorHAnsi" w:cstheme="minorHAnsi"/>
          <w:u w:val="single"/>
        </w:rPr>
        <w:t xml:space="preserve"> and the European Space Agency all harbor space-mining ambitions of their own</w:t>
      </w:r>
      <w:r w:rsidRPr="000C0F68">
        <w:rPr>
          <w:rFonts w:asciiTheme="minorHAnsi" w:hAnsiTheme="minorHAnsi" w:cstheme="minorHAnsi"/>
          <w:sz w:val="16"/>
        </w:rPr>
        <w:t xml:space="preserve">. Governing these emerging interests is an outdated treaty framework from the Cold War. Sooner rather than later, </w:t>
      </w:r>
      <w:r w:rsidRPr="000C0F68">
        <w:rPr>
          <w:rFonts w:asciiTheme="minorHAnsi" w:hAnsiTheme="minorHAnsi" w:cstheme="minorHAnsi"/>
          <w:u w:val="single"/>
        </w:rPr>
        <w:t>we’ll need new agreements to facilitate private investment and ensure international cooperation.</w:t>
      </w:r>
    </w:p>
    <w:p w14:paraId="252E024D" w14:textId="77777777" w:rsidR="00280284" w:rsidRPr="000C0F68" w:rsidRDefault="00280284" w:rsidP="00280284">
      <w:pPr>
        <w:rPr>
          <w:rFonts w:asciiTheme="minorHAnsi" w:hAnsiTheme="minorHAnsi" w:cstheme="minorHAnsi"/>
          <w:u w:val="single"/>
        </w:rPr>
      </w:pPr>
      <w:r w:rsidRPr="000C0F68">
        <w:rPr>
          <w:rFonts w:asciiTheme="minorHAnsi" w:hAnsiTheme="minorHAnsi" w:cstheme="minorHAnsi"/>
          <w:u w:val="single"/>
        </w:rPr>
        <w:t>What’s Out There</w:t>
      </w:r>
    </w:p>
    <w:p w14:paraId="711AFCEA" w14:textId="77777777" w:rsidR="00280284" w:rsidRPr="000C0F68" w:rsidRDefault="00280284" w:rsidP="00280284">
      <w:pPr>
        <w:rPr>
          <w:rFonts w:asciiTheme="minorHAnsi" w:hAnsiTheme="minorHAnsi" w:cstheme="minorHAnsi"/>
          <w:sz w:val="16"/>
        </w:rPr>
      </w:pPr>
      <w:r w:rsidRPr="000C0F68">
        <w:rPr>
          <w:rFonts w:asciiTheme="minorHAnsi" w:hAnsiTheme="minorHAnsi" w:cstheme="minorHAnsi"/>
          <w:sz w:val="16"/>
        </w:rPr>
        <w:t xml:space="preserve">Back up for a moment. For the record, space is already being heavily exploited, because </w:t>
      </w:r>
      <w:r w:rsidRPr="000C0F68">
        <w:rPr>
          <w:rFonts w:asciiTheme="minorHAnsi" w:hAnsiTheme="minorHAnsi" w:cstheme="minorHAnsi"/>
          <w:u w:val="single"/>
        </w:rPr>
        <w:t>space resources include non-material assets such as orbital locations</w:t>
      </w:r>
      <w:r w:rsidRPr="000C0F68">
        <w:rPr>
          <w:rFonts w:asciiTheme="minorHAnsi" w:hAnsiTheme="minorHAnsi" w:cstheme="minorHAnsi"/>
          <w:sz w:val="16"/>
        </w:rPr>
        <w:t xml:space="preserve"> and abundant sunlight </w:t>
      </w:r>
      <w:r w:rsidRPr="000C0F68">
        <w:rPr>
          <w:rFonts w:asciiTheme="minorHAnsi" w:hAnsiTheme="minorHAnsi" w:cstheme="minorHAnsi"/>
          <w:u w:val="single"/>
        </w:rPr>
        <w:t>that enable satellites to provide services to Earth.</w:t>
      </w:r>
      <w:r w:rsidRPr="000C0F68">
        <w:rPr>
          <w:rFonts w:asciiTheme="minorHAnsi" w:hAnsiTheme="minorHAnsi" w:cstheme="minorHAnsi"/>
          <w:sz w:val="16"/>
        </w:rPr>
        <w:t xml:space="preserve"> Indeed, </w:t>
      </w:r>
      <w:r w:rsidRPr="000C0F68">
        <w:rPr>
          <w:rFonts w:asciiTheme="minorHAnsi" w:hAnsiTheme="minorHAnsi" w:cstheme="minorHAnsi"/>
          <w:u w:val="single"/>
        </w:rPr>
        <w:t>satellite-based telecommunications and global positioning systems have become indispensable infrastructure underpinning the modern economy</w:t>
      </w:r>
      <w:r w:rsidRPr="000C0F68">
        <w:rPr>
          <w:rFonts w:asciiTheme="minorHAnsi" w:hAnsiTheme="minorHAnsi" w:cstheme="minorHAnsi"/>
          <w:sz w:val="16"/>
        </w:rPr>
        <w:t>. Mining space for materials, of course, is another matter.</w:t>
      </w:r>
    </w:p>
    <w:p w14:paraId="33659F02" w14:textId="77777777" w:rsidR="00280284" w:rsidRPr="000C0F68" w:rsidRDefault="00280284" w:rsidP="00280284">
      <w:pPr>
        <w:rPr>
          <w:rFonts w:asciiTheme="minorHAnsi" w:hAnsiTheme="minorHAnsi" w:cstheme="minorHAnsi"/>
          <w:sz w:val="16"/>
        </w:rPr>
      </w:pPr>
      <w:r w:rsidRPr="000C0F68">
        <w:rPr>
          <w:rFonts w:asciiTheme="minorHAnsi" w:hAnsiTheme="minorHAnsi" w:cstheme="minorHAnsi"/>
          <w:sz w:val="16"/>
        </w:rPr>
        <w:t xml:space="preserve">In the past several decades, planetary science has confirmed what has long been suspected: </w:t>
      </w:r>
      <w:r w:rsidRPr="000C0F68">
        <w:rPr>
          <w:rFonts w:asciiTheme="minorHAnsi" w:hAnsiTheme="minorHAnsi" w:cstheme="minorHAnsi"/>
          <w:u w:val="single"/>
        </w:rPr>
        <w:t>celestial bodies are potential sources for dozens of natural materials that</w:t>
      </w:r>
      <w:r w:rsidRPr="000C0F68">
        <w:rPr>
          <w:rFonts w:asciiTheme="minorHAnsi" w:hAnsiTheme="minorHAnsi" w:cstheme="minorHAnsi"/>
          <w:sz w:val="16"/>
        </w:rPr>
        <w:t xml:space="preserve">, in the right time and place, </w:t>
      </w:r>
      <w:r w:rsidRPr="000C0F68">
        <w:rPr>
          <w:rFonts w:asciiTheme="minorHAnsi" w:hAnsiTheme="minorHAnsi" w:cstheme="minorHAnsi"/>
          <w:u w:val="single"/>
        </w:rPr>
        <w:t>are incredibly valuable</w:t>
      </w:r>
      <w:r w:rsidRPr="000C0F68">
        <w:rPr>
          <w:rFonts w:asciiTheme="minorHAnsi" w:hAnsiTheme="minorHAnsi" w:cstheme="minorHAnsi"/>
          <w:sz w:val="16"/>
        </w:rPr>
        <w:t xml:space="preserve">. Of these, </w:t>
      </w:r>
      <w:r w:rsidRPr="000C0F68">
        <w:rPr>
          <w:rFonts w:asciiTheme="minorHAnsi" w:hAnsiTheme="minorHAnsi" w:cstheme="minorHAnsi"/>
          <w:u w:val="single"/>
        </w:rPr>
        <w:t>water may be the most attractive in the near-term</w:t>
      </w:r>
      <w:r w:rsidRPr="000C0F68">
        <w:rPr>
          <w:rFonts w:asciiTheme="minorHAnsi" w:hAnsiTheme="minorHAnsi" w:cstheme="minorHAnsi"/>
          <w:sz w:val="16"/>
        </w:rPr>
        <w:t xml:space="preserve">, because — with assistance from solar energy or nuclear fission — </w:t>
      </w:r>
      <w:r w:rsidRPr="000C0F68">
        <w:rPr>
          <w:rFonts w:asciiTheme="minorHAnsi" w:hAnsiTheme="minorHAnsi" w:cstheme="minorHAnsi"/>
          <w:u w:val="single"/>
        </w:rPr>
        <w:t>H2O can be split into hydrogen and oxygen to make rocket propellant, facilitating in-space refueling</w:t>
      </w:r>
      <w:r w:rsidRPr="000C0F68">
        <w:rPr>
          <w:rFonts w:asciiTheme="minorHAnsi" w:hAnsiTheme="minorHAnsi" w:cstheme="minorHAnsi"/>
          <w:sz w:val="16"/>
        </w:rPr>
        <w:t>. So-called “</w:t>
      </w:r>
      <w:r w:rsidRPr="000C0F68">
        <w:rPr>
          <w:rFonts w:asciiTheme="minorHAnsi" w:hAnsiTheme="minorHAnsi" w:cstheme="minorHAnsi"/>
          <w:highlight w:val="cyan"/>
          <w:u w:val="single"/>
        </w:rPr>
        <w:t>rare earth</w:t>
      </w:r>
      <w:r w:rsidRPr="000C0F68">
        <w:rPr>
          <w:rFonts w:asciiTheme="minorHAnsi" w:hAnsiTheme="minorHAnsi" w:cstheme="minorHAnsi"/>
          <w:u w:val="single"/>
        </w:rPr>
        <w:t xml:space="preserve">” </w:t>
      </w:r>
      <w:r w:rsidRPr="000C0F68">
        <w:rPr>
          <w:rFonts w:asciiTheme="minorHAnsi" w:hAnsiTheme="minorHAnsi" w:cstheme="minorHAnsi"/>
          <w:highlight w:val="cyan"/>
          <w:u w:val="single"/>
        </w:rPr>
        <w:t>metals</w:t>
      </w:r>
      <w:r w:rsidRPr="000C0F68">
        <w:rPr>
          <w:rFonts w:asciiTheme="minorHAnsi" w:hAnsiTheme="minorHAnsi" w:cstheme="minorHAnsi"/>
          <w:u w:val="single"/>
        </w:rPr>
        <w:t xml:space="preserve"> are also potential targets </w:t>
      </w:r>
      <w:r w:rsidRPr="000C0F68">
        <w:rPr>
          <w:rFonts w:asciiTheme="minorHAnsi" w:hAnsiTheme="minorHAnsi" w:cstheme="minorHAnsi"/>
          <w:highlight w:val="cyan"/>
          <w:u w:val="single"/>
        </w:rPr>
        <w:t>of asteroid</w:t>
      </w:r>
      <w:r w:rsidRPr="000C0F68">
        <w:rPr>
          <w:rFonts w:asciiTheme="minorHAnsi" w:hAnsiTheme="minorHAnsi" w:cstheme="minorHAnsi"/>
          <w:u w:val="single"/>
        </w:rPr>
        <w:t xml:space="preserve"> miner</w:t>
      </w:r>
      <w:r w:rsidRPr="000C0F68">
        <w:rPr>
          <w:rFonts w:asciiTheme="minorHAnsi" w:hAnsiTheme="minorHAnsi" w:cstheme="minorHAnsi"/>
          <w:highlight w:val="cyan"/>
          <w:u w:val="single"/>
        </w:rPr>
        <w:t>s</w:t>
      </w:r>
      <w:r w:rsidRPr="000C0F68">
        <w:rPr>
          <w:rFonts w:asciiTheme="minorHAnsi" w:hAnsiTheme="minorHAnsi" w:cstheme="minorHAnsi"/>
          <w:u w:val="single"/>
        </w:rPr>
        <w:t xml:space="preserve"> [</w:t>
      </w:r>
      <w:r w:rsidRPr="000C0F68">
        <w:rPr>
          <w:rFonts w:asciiTheme="minorHAnsi" w:hAnsiTheme="minorHAnsi" w:cstheme="minorHAnsi"/>
          <w:highlight w:val="cyan"/>
          <w:u w:val="single"/>
        </w:rPr>
        <w:t>are</w:t>
      </w:r>
      <w:r w:rsidRPr="000C0F68">
        <w:rPr>
          <w:rFonts w:asciiTheme="minorHAnsi" w:hAnsiTheme="minorHAnsi" w:cstheme="minorHAnsi"/>
          <w:u w:val="single"/>
        </w:rPr>
        <w:t>]</w:t>
      </w:r>
      <w:r w:rsidRPr="000C0F68">
        <w:rPr>
          <w:rFonts w:asciiTheme="minorHAnsi" w:hAnsiTheme="minorHAnsi" w:cstheme="minorHAnsi"/>
          <w:sz w:val="16"/>
        </w:rPr>
        <w:t xml:space="preserve"> intending to service Earth markets. Consisting of </w:t>
      </w:r>
      <w:r w:rsidRPr="000C0F68">
        <w:rPr>
          <w:rFonts w:asciiTheme="minorHAnsi" w:hAnsiTheme="minorHAnsi" w:cstheme="minorHAnsi"/>
          <w:u w:val="single"/>
        </w:rPr>
        <w:t>17 elements</w:t>
      </w:r>
      <w:r w:rsidRPr="000C0F68">
        <w:rPr>
          <w:rFonts w:asciiTheme="minorHAnsi" w:hAnsiTheme="minorHAnsi" w:cstheme="minorHAnsi"/>
          <w:sz w:val="16"/>
        </w:rPr>
        <w:t xml:space="preserve">, including lanthanum, neodymium, and yttrium, these </w:t>
      </w:r>
      <w:r w:rsidRPr="000C0F68">
        <w:rPr>
          <w:rFonts w:asciiTheme="minorHAnsi" w:hAnsiTheme="minorHAnsi" w:cstheme="minorHAnsi"/>
          <w:highlight w:val="cyan"/>
          <w:u w:val="single"/>
        </w:rPr>
        <w:t>critical materials</w:t>
      </w:r>
      <w:r w:rsidRPr="000C0F68">
        <w:rPr>
          <w:rFonts w:asciiTheme="minorHAnsi" w:hAnsiTheme="minorHAnsi" w:cstheme="minorHAnsi"/>
          <w:sz w:val="16"/>
        </w:rPr>
        <w:t xml:space="preserve"> (most of </w:t>
      </w:r>
      <w:r w:rsidRPr="000C0F68">
        <w:rPr>
          <w:rFonts w:asciiTheme="minorHAnsi" w:hAnsiTheme="minorHAnsi" w:cstheme="minorHAnsi"/>
          <w:u w:val="single"/>
        </w:rPr>
        <w:t>which are today mined</w:t>
      </w:r>
      <w:r w:rsidRPr="000C0F68">
        <w:rPr>
          <w:rFonts w:asciiTheme="minorHAnsi" w:hAnsiTheme="minorHAnsi" w:cstheme="minorHAnsi"/>
          <w:sz w:val="16"/>
        </w:rPr>
        <w:t xml:space="preserve"> in China </w:t>
      </w:r>
      <w:r w:rsidRPr="000C0F68">
        <w:rPr>
          <w:rFonts w:asciiTheme="minorHAnsi" w:hAnsiTheme="minorHAnsi" w:cstheme="minorHAnsi"/>
          <w:u w:val="single"/>
        </w:rPr>
        <w:t>at great environmental cost</w:t>
      </w:r>
      <w:r w:rsidRPr="000C0F68">
        <w:rPr>
          <w:rFonts w:asciiTheme="minorHAnsi" w:hAnsiTheme="minorHAnsi" w:cstheme="minorHAnsi"/>
          <w:sz w:val="16"/>
        </w:rPr>
        <w:t xml:space="preserve">) </w:t>
      </w:r>
      <w:r w:rsidRPr="000C0F68">
        <w:rPr>
          <w:rFonts w:asciiTheme="minorHAnsi" w:hAnsiTheme="minorHAnsi" w:cstheme="minorHAnsi"/>
          <w:u w:val="single"/>
        </w:rPr>
        <w:t xml:space="preserve">are </w:t>
      </w:r>
      <w:r w:rsidRPr="000C0F68">
        <w:rPr>
          <w:rFonts w:asciiTheme="minorHAnsi" w:hAnsiTheme="minorHAnsi" w:cstheme="minorHAnsi"/>
          <w:highlight w:val="cyan"/>
          <w:u w:val="single"/>
        </w:rPr>
        <w:t>required for electronics</w:t>
      </w:r>
      <w:r w:rsidRPr="000C0F68">
        <w:rPr>
          <w:rFonts w:asciiTheme="minorHAnsi" w:hAnsiTheme="minorHAnsi" w:cstheme="minorHAnsi"/>
          <w:sz w:val="16"/>
          <w:highlight w:val="cyan"/>
        </w:rPr>
        <w:t xml:space="preserve">. </w:t>
      </w:r>
      <w:r w:rsidRPr="000C0F68">
        <w:rPr>
          <w:rFonts w:asciiTheme="minorHAnsi" w:hAnsiTheme="minorHAnsi" w:cstheme="minorHAnsi"/>
          <w:highlight w:val="cyan"/>
          <w:u w:val="single"/>
        </w:rPr>
        <w:t>And</w:t>
      </w:r>
      <w:r w:rsidRPr="000C0F68">
        <w:rPr>
          <w:rFonts w:asciiTheme="minorHAnsi" w:hAnsiTheme="minorHAnsi" w:cstheme="minorHAnsi"/>
          <w:u w:val="single"/>
        </w:rPr>
        <w:t xml:space="preserve"> they loom as </w:t>
      </w:r>
      <w:r w:rsidRPr="000C0F68">
        <w:rPr>
          <w:rFonts w:asciiTheme="minorHAnsi" w:hAnsiTheme="minorHAnsi" w:cstheme="minorHAnsi"/>
          <w:highlight w:val="cyan"/>
          <w:u w:val="single"/>
        </w:rPr>
        <w:t>bottlenecks in</w:t>
      </w:r>
      <w:r w:rsidRPr="000C0F68">
        <w:rPr>
          <w:rFonts w:asciiTheme="minorHAnsi" w:hAnsiTheme="minorHAnsi" w:cstheme="minorHAnsi"/>
          <w:u w:val="single"/>
        </w:rPr>
        <w:t xml:space="preserve"> making the </w:t>
      </w:r>
      <w:r w:rsidRPr="000C0F68">
        <w:rPr>
          <w:rFonts w:asciiTheme="minorHAnsi" w:hAnsiTheme="minorHAnsi" w:cstheme="minorHAnsi"/>
          <w:highlight w:val="cyan"/>
          <w:u w:val="single"/>
        </w:rPr>
        <w:t>transition from fossil fuels to renewables</w:t>
      </w:r>
      <w:r w:rsidRPr="000C0F68">
        <w:rPr>
          <w:rFonts w:asciiTheme="minorHAnsi" w:hAnsiTheme="minorHAnsi" w:cstheme="minorHAnsi"/>
          <w:u w:val="single"/>
        </w:rPr>
        <w:t xml:space="preserve"> backed up by battery storage</w:t>
      </w:r>
      <w:r w:rsidRPr="000C0F68">
        <w:rPr>
          <w:rFonts w:asciiTheme="minorHAnsi" w:hAnsiTheme="minorHAnsi" w:cstheme="minorHAnsi"/>
          <w:sz w:val="16"/>
        </w:rPr>
        <w:t>.</w:t>
      </w:r>
    </w:p>
    <w:p w14:paraId="5C91EF42" w14:textId="77777777" w:rsidR="00280284" w:rsidRPr="000C0F68" w:rsidRDefault="00280284" w:rsidP="00280284">
      <w:pPr>
        <w:pStyle w:val="NormalWeb"/>
        <w:spacing w:before="0" w:beforeAutospacing="0" w:after="160" w:afterAutospacing="0"/>
        <w:rPr>
          <w:rFonts w:asciiTheme="minorHAnsi" w:hAnsiTheme="minorHAnsi" w:cstheme="minorHAnsi"/>
        </w:rPr>
      </w:pPr>
    </w:p>
    <w:p w14:paraId="6594A784" w14:textId="77777777" w:rsidR="00280284" w:rsidRPr="000C0F68" w:rsidRDefault="00280284" w:rsidP="00280284">
      <w:pPr>
        <w:rPr>
          <w:rFonts w:asciiTheme="minorHAnsi" w:hAnsiTheme="minorHAnsi" w:cstheme="minorHAnsi"/>
        </w:rPr>
      </w:pPr>
    </w:p>
    <w:p w14:paraId="12EB6C6A" w14:textId="77777777" w:rsidR="00280284" w:rsidRPr="000C0F68" w:rsidRDefault="00280284" w:rsidP="00280284">
      <w:pPr>
        <w:pStyle w:val="Heading4"/>
        <w:rPr>
          <w:rFonts w:asciiTheme="minorHAnsi" w:hAnsiTheme="minorHAnsi" w:cstheme="minorHAnsi"/>
          <w:bCs/>
        </w:rPr>
      </w:pPr>
      <w:r w:rsidRPr="000C0F68">
        <w:rPr>
          <w:rFonts w:asciiTheme="minorHAnsi" w:hAnsiTheme="minorHAnsi" w:cstheme="minorHAnsi"/>
          <w:bCs/>
        </w:rPr>
        <w:t>Asteroid mining boosts the economy, solves resource scarcity, lowers costs of space exploration, and solves climate change.</w:t>
      </w:r>
    </w:p>
    <w:p w14:paraId="6CAAE2D7" w14:textId="77777777" w:rsidR="00280284" w:rsidRPr="000C0F68" w:rsidRDefault="00280284" w:rsidP="00280284">
      <w:pPr>
        <w:rPr>
          <w:rFonts w:asciiTheme="minorHAnsi" w:hAnsiTheme="minorHAnsi" w:cstheme="minorHAnsi"/>
        </w:rPr>
      </w:pPr>
      <w:r w:rsidRPr="000C0F68">
        <w:rPr>
          <w:rStyle w:val="Style13ptBold"/>
          <w:rFonts w:asciiTheme="minorHAnsi" w:hAnsiTheme="minorHAnsi" w:cstheme="minorHAnsi"/>
        </w:rPr>
        <w:t>Mallick 19</w:t>
      </w:r>
      <w:r w:rsidRPr="000C0F68">
        <w:rPr>
          <w:rFonts w:asciiTheme="minorHAnsi" w:hAnsiTheme="minorHAnsi" w:cstheme="minorHAnsi"/>
        </w:rPr>
        <w:t xml:space="preserve"> [</w:t>
      </w:r>
      <w:proofErr w:type="spellStart"/>
      <w:r w:rsidRPr="000C0F68">
        <w:rPr>
          <w:rFonts w:asciiTheme="minorHAnsi" w:hAnsiTheme="minorHAnsi" w:cstheme="minorHAnsi"/>
        </w:rPr>
        <w:t>Senjuti</w:t>
      </w:r>
      <w:proofErr w:type="spellEnd"/>
      <w:r w:rsidRPr="000C0F68">
        <w:rPr>
          <w:rFonts w:asciiTheme="minorHAnsi" w:hAnsiTheme="minorHAnsi" w:cstheme="minorHAnsi"/>
        </w:rPr>
        <w:t xml:space="preserve">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w:t>
      </w:r>
      <w:proofErr w:type="gramStart"/>
      <w:r w:rsidRPr="000C0F68">
        <w:rPr>
          <w:rFonts w:asciiTheme="minorHAnsi" w:hAnsiTheme="minorHAnsi" w:cstheme="minorHAnsi"/>
        </w:rPr>
        <w:t>, in particular, Space</w:t>
      </w:r>
      <w:proofErr w:type="gramEnd"/>
      <w:r w:rsidRPr="000C0F68">
        <w:rPr>
          <w:rFonts w:asciiTheme="minorHAnsi" w:hAnsiTheme="minorHAnsi" w:cstheme="minorHAnsi"/>
        </w:rPr>
        <w:t xml:space="preserve"> debris mitigation and removal, and the law of the commons. She has published articles on Space Law in the </w:t>
      </w:r>
      <w:proofErr w:type="gramStart"/>
      <w:r w:rsidRPr="000C0F68">
        <w:rPr>
          <w:rFonts w:asciiTheme="minorHAnsi" w:hAnsiTheme="minorHAnsi" w:cstheme="minorHAnsi"/>
        </w:rPr>
        <w:t>All India</w:t>
      </w:r>
      <w:proofErr w:type="gramEnd"/>
      <w:r w:rsidRPr="000C0F68">
        <w:rPr>
          <w:rFonts w:asciiTheme="minorHAnsi" w:hAnsiTheme="minorHAnsi" w:cstheme="minorHAnsi"/>
        </w:rPr>
        <w:t xml:space="preserve"> Reporter Law Journal and The Hindu,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0C0F68">
        <w:rPr>
          <w:rFonts w:asciiTheme="minorHAnsi" w:hAnsiTheme="minorHAnsi" w:cstheme="minorHAnsi"/>
        </w:rPr>
        <w:t>USAsia</w:t>
      </w:r>
      <w:proofErr w:type="spellEnd"/>
      <w:r w:rsidRPr="000C0F68">
        <w:rPr>
          <w:rFonts w:asciiTheme="minorHAnsi" w:hAnsiTheme="minorHAnsi" w:cstheme="minorHAnsi"/>
        </w:rPr>
        <w:t xml:space="preserve"> Centre from April-December 2020.  As a senior Asia </w:t>
      </w:r>
      <w:proofErr w:type="spellStart"/>
      <w:r w:rsidRPr="000C0F68">
        <w:rPr>
          <w:rFonts w:asciiTheme="minorHAnsi" w:hAnsiTheme="minorHAnsi" w:cstheme="minorHAnsi"/>
        </w:rPr>
        <w:t>defence</w:t>
      </w:r>
      <w:proofErr w:type="spellEnd"/>
      <w:r w:rsidRPr="000C0F68">
        <w:rPr>
          <w:rFonts w:asciiTheme="minorHAnsi" w:hAnsiTheme="minorHAnsi" w:cstheme="minorHAnsi"/>
        </w:rPr>
        <w:t xml:space="preserve"> writer for The Diplomat, she writes a weekly column on Asian strategic issues, Observer Research Foundation, “If space is ‘the province of mankind’, who owns its resources?” January 24</w:t>
      </w:r>
      <w:r w:rsidRPr="000C0F68">
        <w:rPr>
          <w:rFonts w:asciiTheme="minorHAnsi" w:hAnsiTheme="minorHAnsi" w:cstheme="minorHAnsi"/>
          <w:vertAlign w:val="superscript"/>
        </w:rPr>
        <w:t>th</w:t>
      </w:r>
      <w:r w:rsidRPr="000C0F68">
        <w:rPr>
          <w:rFonts w:asciiTheme="minorHAnsi" w:hAnsiTheme="minorHAnsi" w:cstheme="minorHAnsi"/>
        </w:rPr>
        <w:t xml:space="preserve"> 2019, </w:t>
      </w:r>
      <w:hyperlink r:id="rId10" w:anchor="_edn8]/" w:history="1">
        <w:r w:rsidRPr="000C0F68">
          <w:rPr>
            <w:rStyle w:val="Hyperlink"/>
            <w:rFonts w:asciiTheme="minorHAnsi" w:hAnsiTheme="minorHAnsi" w:cstheme="minorHAnsi"/>
            <w:color w:val="000000"/>
            <w:u w:val="single"/>
          </w:rPr>
          <w:t>https://www.orfonline.org/research/if-space-is-the-province-of-mankind-who-owns-its-resources-47561/#_edn8]/</w:t>
        </w:r>
      </w:hyperlink>
      <w:r w:rsidRPr="000C0F68">
        <w:rPr>
          <w:rFonts w:asciiTheme="minorHAnsi" w:hAnsiTheme="minorHAnsi" w:cstheme="minorHAnsi"/>
        </w:rPr>
        <w:t xml:space="preserve"> </w:t>
      </w:r>
      <w:proofErr w:type="spellStart"/>
      <w:r w:rsidRPr="000C0F68">
        <w:rPr>
          <w:rFonts w:asciiTheme="minorHAnsi" w:hAnsiTheme="minorHAnsi" w:cstheme="minorHAnsi"/>
        </w:rPr>
        <w:t>lm</w:t>
      </w:r>
      <w:proofErr w:type="spellEnd"/>
    </w:p>
    <w:p w14:paraId="72CD451E" w14:textId="77777777" w:rsidR="00280284" w:rsidRPr="000C0F68" w:rsidRDefault="00280284" w:rsidP="00280284">
      <w:pPr>
        <w:rPr>
          <w:rFonts w:asciiTheme="minorHAnsi" w:hAnsiTheme="minorHAnsi" w:cstheme="minorHAnsi"/>
          <w:sz w:val="16"/>
        </w:rPr>
      </w:pPr>
      <w:r w:rsidRPr="000C0F68">
        <w:rPr>
          <w:rFonts w:asciiTheme="minorHAnsi" w:hAnsiTheme="minorHAnsi" w:cstheme="minorHAnsi"/>
          <w:sz w:val="16"/>
        </w:rPr>
        <w:t xml:space="preserve">Indeed, </w:t>
      </w:r>
      <w:r w:rsidRPr="000C0F68">
        <w:rPr>
          <w:rFonts w:asciiTheme="minorHAnsi" w:hAnsiTheme="minorHAnsi" w:cstheme="minorHAnsi"/>
          <w:u w:val="single"/>
        </w:rPr>
        <w:t>the economic imperative for space mining is evident</w:t>
      </w:r>
      <w:r w:rsidRPr="000C0F68">
        <w:rPr>
          <w:rFonts w:asciiTheme="minorHAnsi" w:hAnsiTheme="minorHAnsi" w:cstheme="minorHAnsi"/>
          <w:sz w:val="16"/>
        </w:rPr>
        <w:t xml:space="preserve"> and analysts predict that </w:t>
      </w:r>
      <w:r w:rsidRPr="000C0F68">
        <w:rPr>
          <w:rFonts w:asciiTheme="minorHAnsi" w:hAnsiTheme="minorHAnsi" w:cstheme="minorHAnsi"/>
          <w:u w:val="single"/>
        </w:rPr>
        <w:t>these extraction activities could translate to a multibillion-dollar industry</w:t>
      </w:r>
      <w:r w:rsidRPr="000C0F68">
        <w:rPr>
          <w:rFonts w:asciiTheme="minorHAnsi" w:hAnsiTheme="minorHAnsi" w:cstheme="minorHAnsi"/>
          <w:sz w:val="16"/>
        </w:rPr>
        <w:t xml:space="preserve">. </w:t>
      </w:r>
      <w:r w:rsidRPr="000C0F68">
        <w:rPr>
          <w:rFonts w:asciiTheme="minorHAnsi" w:hAnsiTheme="minorHAnsi" w:cstheme="minorHAnsi"/>
          <w:highlight w:val="cyan"/>
          <w:u w:val="single"/>
        </w:rPr>
        <w:t>NASA estimates</w:t>
      </w:r>
      <w:r w:rsidRPr="000C0F68">
        <w:rPr>
          <w:rFonts w:asciiTheme="minorHAnsi" w:hAnsiTheme="minorHAnsi" w:cstheme="minorHAnsi"/>
          <w:sz w:val="16"/>
        </w:rPr>
        <w:t xml:space="preserve">, for example, that </w:t>
      </w:r>
      <w:r w:rsidRPr="000C0F68">
        <w:rPr>
          <w:rFonts w:asciiTheme="minorHAnsi" w:hAnsiTheme="minorHAnsi" w:cstheme="minorHAnsi"/>
          <w:highlight w:val="cyan"/>
          <w:u w:val="single"/>
        </w:rPr>
        <w:t>the </w:t>
      </w:r>
      <w:hyperlink r:id="rId11" w:tgtFrame="_blank" w:history="1">
        <w:r w:rsidRPr="000C0F68">
          <w:rPr>
            <w:rStyle w:val="Hyperlink"/>
            <w:rFonts w:asciiTheme="minorHAnsi" w:hAnsiTheme="minorHAnsi" w:cstheme="minorHAnsi"/>
            <w:color w:val="000000"/>
            <w:highlight w:val="cyan"/>
            <w:u w:val="single"/>
          </w:rPr>
          <w:t>value of asteroids</w:t>
        </w:r>
        <w:r w:rsidRPr="000C0F68">
          <w:rPr>
            <w:rStyle w:val="Hyperlink"/>
            <w:rFonts w:asciiTheme="minorHAnsi" w:hAnsiTheme="minorHAnsi" w:cstheme="minorHAnsi"/>
            <w:color w:val="000000"/>
            <w:sz w:val="16"/>
          </w:rPr>
          <w:t> </w:t>
        </w:r>
      </w:hyperlink>
      <w:r w:rsidRPr="000C0F68">
        <w:rPr>
          <w:rFonts w:asciiTheme="minorHAnsi" w:hAnsiTheme="minorHAnsi" w:cstheme="minorHAnsi"/>
          <w:sz w:val="16"/>
        </w:rPr>
        <w:t xml:space="preserve">out there </w:t>
      </w:r>
      <w:r w:rsidRPr="000C0F68">
        <w:rPr>
          <w:rFonts w:asciiTheme="minorHAnsi" w:hAnsiTheme="minorHAnsi" w:cstheme="minorHAnsi"/>
          <w:highlight w:val="cyan"/>
          <w:u w:val="single"/>
        </w:rPr>
        <w:t>could be</w:t>
      </w:r>
      <w:r w:rsidRPr="000C0F68">
        <w:rPr>
          <w:rFonts w:asciiTheme="minorHAnsi" w:hAnsiTheme="minorHAnsi" w:cstheme="minorHAnsi"/>
          <w:u w:val="single"/>
        </w:rPr>
        <w:t xml:space="preserve"> in the vicinity of US</w:t>
      </w:r>
      <w:r w:rsidRPr="000C0F68">
        <w:rPr>
          <w:rFonts w:asciiTheme="minorHAnsi" w:hAnsiTheme="minorHAnsi" w:cstheme="minorHAnsi"/>
          <w:highlight w:val="cyan"/>
          <w:u w:val="single"/>
        </w:rPr>
        <w:t>$700 quintillion</w:t>
      </w:r>
      <w:r w:rsidRPr="000C0F68">
        <w:rPr>
          <w:rFonts w:asciiTheme="minorHAnsi" w:hAnsiTheme="minorHAnsi" w:cstheme="minorHAnsi"/>
          <w:sz w:val="16"/>
        </w:rPr>
        <w:t xml:space="preserve"> – that amount is roughly equivalent to US$95 billion for each of us here on Earth.</w:t>
      </w:r>
      <w:hyperlink r:id="rId12" w:anchor="_edn4" w:history="1">
        <w:r w:rsidRPr="000C0F68">
          <w:rPr>
            <w:rStyle w:val="Hyperlink"/>
            <w:rFonts w:asciiTheme="minorHAnsi" w:hAnsiTheme="minorHAnsi" w:cstheme="minorHAnsi"/>
            <w:color w:val="000000"/>
            <w:sz w:val="16"/>
            <w:u w:val="single"/>
          </w:rPr>
          <w:t>[iv]</w:t>
        </w:r>
      </w:hyperlink>
      <w:r w:rsidRPr="000C0F68">
        <w:rPr>
          <w:rFonts w:asciiTheme="minorHAnsi" w:hAnsiTheme="minorHAnsi" w:cstheme="minorHAnsi"/>
          <w:sz w:val="16"/>
        </w:rPr>
        <w:t xml:space="preserve">  </w:t>
      </w:r>
      <w:r w:rsidRPr="000C0F68">
        <w:rPr>
          <w:rFonts w:asciiTheme="minorHAnsi" w:hAnsiTheme="minorHAnsi" w:cstheme="minorHAnsi"/>
          <w:u w:val="single"/>
        </w:rPr>
        <w:t>Another</w:t>
      </w:r>
      <w:r w:rsidRPr="000C0F68">
        <w:rPr>
          <w:rFonts w:asciiTheme="minorHAnsi" w:hAnsiTheme="minorHAnsi" w:cstheme="minorHAnsi"/>
          <w:sz w:val="16"/>
        </w:rPr>
        <w:t xml:space="preserve"> major </w:t>
      </w:r>
      <w:r w:rsidRPr="000C0F68">
        <w:rPr>
          <w:rFonts w:asciiTheme="minorHAnsi" w:hAnsiTheme="minorHAnsi" w:cstheme="minorHAnsi"/>
          <w:u w:val="single"/>
        </w:rPr>
        <w:t>attraction</w:t>
      </w:r>
      <w:r w:rsidRPr="000C0F68">
        <w:rPr>
          <w:rFonts w:asciiTheme="minorHAnsi" w:hAnsiTheme="minorHAnsi" w:cstheme="minorHAnsi"/>
          <w:sz w:val="16"/>
        </w:rPr>
        <w:t xml:space="preserve"> for the prospective extraterrestrial mining companies </w:t>
      </w:r>
      <w:r w:rsidRPr="000C0F68">
        <w:rPr>
          <w:rFonts w:asciiTheme="minorHAnsi" w:hAnsiTheme="minorHAnsi" w:cstheme="minorHAnsi"/>
          <w:u w:val="single"/>
        </w:rPr>
        <w:t>is the availability of precious minerals in abundance on the Moon, on Mars and the asteroids</w:t>
      </w:r>
      <w:r w:rsidRPr="000C0F68">
        <w:rPr>
          <w:rFonts w:asciiTheme="minorHAnsi" w:hAnsiTheme="minorHAnsi" w:cstheme="minorHAnsi"/>
          <w:sz w:val="16"/>
        </w:rPr>
        <w:t xml:space="preserve"> (among them—lithium, cobalt, nickel, copper, zinc, niobium, molybdenum, lanthanum, europium, tungsten, and gold).</w:t>
      </w:r>
      <w:hyperlink r:id="rId13" w:anchor="_edn5" w:history="1">
        <w:r w:rsidRPr="000C0F68">
          <w:rPr>
            <w:rStyle w:val="Hyperlink"/>
            <w:rFonts w:asciiTheme="minorHAnsi" w:hAnsiTheme="minorHAnsi" w:cstheme="minorHAnsi"/>
            <w:color w:val="000000"/>
            <w:sz w:val="16"/>
            <w:u w:val="single"/>
          </w:rPr>
          <w:t>[v]</w:t>
        </w:r>
      </w:hyperlink>
      <w:r w:rsidRPr="000C0F68">
        <w:rPr>
          <w:rFonts w:asciiTheme="minorHAnsi" w:hAnsiTheme="minorHAnsi" w:cstheme="minorHAnsi"/>
          <w:sz w:val="16"/>
        </w:rPr>
        <w:t xml:space="preserve"> After all, </w:t>
      </w:r>
      <w:r w:rsidRPr="000C0F68">
        <w:rPr>
          <w:rFonts w:asciiTheme="minorHAnsi" w:hAnsiTheme="minorHAnsi" w:cstheme="minorHAnsi"/>
          <w:u w:val="single"/>
        </w:rPr>
        <w:t>these metals and mineral resources have grown scarce on Earth, and both governments and commercial actors are pushing to look to celestial bodies for resources</w:t>
      </w:r>
      <w:r w:rsidRPr="000C0F68">
        <w:rPr>
          <w:rFonts w:asciiTheme="minorHAnsi" w:hAnsiTheme="minorHAnsi" w:cstheme="minorHAnsi"/>
          <w:sz w:val="16"/>
        </w:rPr>
        <w:t>.</w:t>
      </w:r>
      <w:hyperlink r:id="rId14" w:anchor="_edn6" w:history="1">
        <w:r w:rsidRPr="000C0F68">
          <w:rPr>
            <w:rStyle w:val="Hyperlink"/>
            <w:rFonts w:asciiTheme="minorHAnsi" w:hAnsiTheme="minorHAnsi" w:cstheme="minorHAnsi"/>
            <w:color w:val="000000"/>
            <w:sz w:val="16"/>
            <w:u w:val="single"/>
          </w:rPr>
          <w:t>[vi]</w:t>
        </w:r>
      </w:hyperlink>
    </w:p>
    <w:p w14:paraId="47E18935" w14:textId="77777777" w:rsidR="00280284" w:rsidRPr="000C0F68" w:rsidRDefault="00280284" w:rsidP="00280284">
      <w:pPr>
        <w:rPr>
          <w:rFonts w:asciiTheme="minorHAnsi" w:hAnsiTheme="minorHAnsi" w:cstheme="minorHAnsi"/>
          <w:sz w:val="16"/>
        </w:rPr>
      </w:pPr>
      <w:r w:rsidRPr="000C0F68">
        <w:rPr>
          <w:rFonts w:asciiTheme="minorHAnsi" w:hAnsiTheme="minorHAnsi" w:cstheme="minorHAnsi"/>
          <w:u w:val="single"/>
        </w:rPr>
        <w:t>Technological innovation</w:t>
      </w:r>
      <w:r w:rsidRPr="000C0F68">
        <w:rPr>
          <w:rFonts w:asciiTheme="minorHAnsi" w:hAnsiTheme="minorHAnsi" w:cstheme="minorHAnsi"/>
          <w:sz w:val="16"/>
        </w:rPr>
        <w:t xml:space="preserve">—primarily </w:t>
      </w:r>
      <w:r w:rsidRPr="000C0F68">
        <w:rPr>
          <w:rFonts w:asciiTheme="minorHAnsi" w:hAnsiTheme="minorHAnsi" w:cstheme="minorHAnsi"/>
          <w:u w:val="single"/>
        </w:rPr>
        <w:t>brought about by commercial players such as Elon Musk</w:t>
      </w:r>
      <w:hyperlink r:id="rId15" w:anchor="_ftn2" w:history="1">
        <w:r w:rsidRPr="000C0F68">
          <w:rPr>
            <w:rStyle w:val="Hyperlink"/>
            <w:rFonts w:asciiTheme="minorHAnsi" w:hAnsiTheme="minorHAnsi" w:cstheme="minorHAnsi"/>
            <w:color w:val="000000"/>
            <w:u w:val="single"/>
          </w:rPr>
          <w:t>[2]</w:t>
        </w:r>
      </w:hyperlink>
      <w:r w:rsidRPr="000C0F68">
        <w:rPr>
          <w:rFonts w:asciiTheme="minorHAnsi" w:hAnsiTheme="minorHAnsi" w:cstheme="minorHAnsi"/>
          <w:u w:val="single"/>
        </w:rPr>
        <w:t> and Jeff Bezos</w:t>
      </w:r>
      <w:hyperlink r:id="rId16" w:anchor="_ftn3" w:history="1">
        <w:r w:rsidRPr="000C0F68">
          <w:rPr>
            <w:rStyle w:val="Hyperlink"/>
            <w:rFonts w:asciiTheme="minorHAnsi" w:hAnsiTheme="minorHAnsi" w:cstheme="minorHAnsi"/>
            <w:color w:val="000000"/>
            <w:sz w:val="16"/>
            <w:u w:val="single"/>
          </w:rPr>
          <w:t>[3]</w:t>
        </w:r>
      </w:hyperlink>
      <w:r w:rsidRPr="000C0F68">
        <w:rPr>
          <w:rFonts w:asciiTheme="minorHAnsi" w:hAnsiTheme="minorHAnsi" w:cstheme="minorHAnsi"/>
          <w:sz w:val="16"/>
        </w:rPr>
        <w:t>—</w:t>
      </w:r>
      <w:r w:rsidRPr="000C0F68">
        <w:rPr>
          <w:rFonts w:asciiTheme="minorHAnsi" w:hAnsiTheme="minorHAnsi" w:cstheme="minorHAnsi"/>
          <w:u w:val="single"/>
        </w:rPr>
        <w:t>is changing the landscape of space exploration</w:t>
      </w:r>
      <w:r w:rsidRPr="000C0F68">
        <w:rPr>
          <w:rFonts w:asciiTheme="minorHAnsi" w:hAnsiTheme="minorHAnsi" w:cstheme="minorHAnsi"/>
          <w:sz w:val="16"/>
        </w:rPr>
        <w:t xml:space="preserve">. Leading the way in this new-era race are the startups including Planetary Resources, Deep Space Industries, </w:t>
      </w:r>
      <w:proofErr w:type="spellStart"/>
      <w:r w:rsidRPr="000C0F68">
        <w:rPr>
          <w:rFonts w:asciiTheme="minorHAnsi" w:hAnsiTheme="minorHAnsi" w:cstheme="minorHAnsi"/>
          <w:sz w:val="16"/>
        </w:rPr>
        <w:t>Ispace</w:t>
      </w:r>
      <w:proofErr w:type="spellEnd"/>
      <w:r w:rsidRPr="000C0F68">
        <w:rPr>
          <w:rFonts w:asciiTheme="minorHAnsi" w:hAnsiTheme="minorHAnsi" w:cstheme="minorHAnsi"/>
          <w:sz w:val="16"/>
        </w:rPr>
        <w:t xml:space="preserve">, and </w:t>
      </w:r>
      <w:proofErr w:type="spellStart"/>
      <w:r w:rsidRPr="000C0F68">
        <w:rPr>
          <w:rFonts w:asciiTheme="minorHAnsi" w:hAnsiTheme="minorHAnsi" w:cstheme="minorHAnsi"/>
          <w:sz w:val="16"/>
        </w:rPr>
        <w:t>Kleos</w:t>
      </w:r>
      <w:proofErr w:type="spellEnd"/>
      <w:r w:rsidRPr="000C0F68">
        <w:rPr>
          <w:rFonts w:asciiTheme="minorHAnsi" w:hAnsiTheme="minorHAnsi" w:cstheme="minorHAnsi"/>
          <w:sz w:val="16"/>
        </w:rPr>
        <w:t xml:space="preserve"> Space.</w:t>
      </w:r>
      <w:hyperlink r:id="rId17" w:anchor="_edn7" w:history="1">
        <w:r w:rsidRPr="000C0F68">
          <w:rPr>
            <w:rStyle w:val="Hyperlink"/>
            <w:rFonts w:asciiTheme="minorHAnsi" w:hAnsiTheme="minorHAnsi" w:cstheme="minorHAnsi"/>
            <w:color w:val="000000"/>
            <w:sz w:val="16"/>
            <w:u w:val="single"/>
          </w:rPr>
          <w:t>[vii]</w:t>
        </w:r>
      </w:hyperlink>
      <w:r w:rsidRPr="000C0F68">
        <w:rPr>
          <w:rFonts w:asciiTheme="minorHAnsi" w:hAnsiTheme="minorHAnsi" w:cstheme="minorHAnsi"/>
          <w:sz w:val="16"/>
        </w:rPr>
        <w:t xml:space="preserve"> Research into the feasibility of human and robotic missions to asteroids is being conducted by both governmental </w:t>
      </w:r>
      <w:proofErr w:type="spellStart"/>
      <w:r w:rsidRPr="000C0F68">
        <w:rPr>
          <w:rFonts w:asciiTheme="minorHAnsi" w:hAnsiTheme="minorHAnsi" w:cstheme="minorHAnsi"/>
          <w:sz w:val="16"/>
        </w:rPr>
        <w:t>organisations</w:t>
      </w:r>
      <w:proofErr w:type="spellEnd"/>
      <w:r w:rsidRPr="000C0F68">
        <w:rPr>
          <w:rFonts w:asciiTheme="minorHAnsi" w:hAnsiTheme="minorHAnsi" w:cstheme="minorHAnsi"/>
          <w:sz w:val="16"/>
        </w:rPr>
        <w:t>, like NASA and JAXA (Japan Aerospace Exploration Agency), as well as private companies such as Planetary Resources.</w:t>
      </w:r>
      <w:hyperlink r:id="rId18" w:anchor="_edn8" w:history="1">
        <w:r w:rsidRPr="000C0F68">
          <w:rPr>
            <w:rStyle w:val="Hyperlink"/>
            <w:rFonts w:asciiTheme="minorHAnsi" w:hAnsiTheme="minorHAnsi" w:cstheme="minorHAnsi"/>
            <w:color w:val="000000"/>
            <w:sz w:val="16"/>
            <w:u w:val="single"/>
          </w:rPr>
          <w:t>[viii]</w:t>
        </w:r>
      </w:hyperlink>
      <w:r w:rsidRPr="000C0F68">
        <w:rPr>
          <w:rFonts w:asciiTheme="minorHAnsi" w:hAnsiTheme="minorHAnsi" w:cstheme="minorHAnsi"/>
          <w:sz w:val="16"/>
        </w:rPr>
        <w:t xml:space="preserve"> However, for </w:t>
      </w:r>
      <w:proofErr w:type="spellStart"/>
      <w:r w:rsidRPr="000C0F68">
        <w:rPr>
          <w:rFonts w:asciiTheme="minorHAnsi" w:hAnsiTheme="minorHAnsi" w:cstheme="minorHAnsi"/>
          <w:sz w:val="16"/>
        </w:rPr>
        <w:t>realising</w:t>
      </w:r>
      <w:proofErr w:type="spellEnd"/>
      <w:r w:rsidRPr="000C0F68">
        <w:rPr>
          <w:rFonts w:asciiTheme="minorHAnsi" w:hAnsiTheme="minorHAnsi" w:cstheme="minorHAnsi"/>
          <w:sz w:val="16"/>
        </w:rPr>
        <w:t xml:space="preserve"> affordable space travel and space </w:t>
      </w:r>
      <w:proofErr w:type="spellStart"/>
      <w:r w:rsidRPr="000C0F68">
        <w:rPr>
          <w:rFonts w:asciiTheme="minorHAnsi" w:hAnsiTheme="minorHAnsi" w:cstheme="minorHAnsi"/>
          <w:sz w:val="16"/>
        </w:rPr>
        <w:t>industrialisation</w:t>
      </w:r>
      <w:proofErr w:type="spellEnd"/>
      <w:r w:rsidRPr="000C0F68">
        <w:rPr>
          <w:rFonts w:asciiTheme="minorHAnsi" w:hAnsiTheme="minorHAnsi" w:cstheme="minorHAnsi"/>
          <w:sz w:val="16"/>
        </w:rPr>
        <w:t xml:space="preserve">, it is essential to find extraterrestrial materials such as metals, minerals and water that do not have to be transported from Earth. Thus, </w:t>
      </w:r>
      <w:r w:rsidRPr="000C0F68">
        <w:rPr>
          <w:rFonts w:asciiTheme="minorHAnsi" w:hAnsiTheme="minorHAnsi" w:cstheme="minorHAnsi"/>
          <w:u w:val="single"/>
        </w:rPr>
        <w:t xml:space="preserve">the first objective in carrying out </w:t>
      </w:r>
      <w:r w:rsidRPr="000C0F68">
        <w:rPr>
          <w:rFonts w:asciiTheme="minorHAnsi" w:hAnsiTheme="minorHAnsi" w:cstheme="minorHAnsi"/>
          <w:highlight w:val="cyan"/>
          <w:u w:val="single"/>
        </w:rPr>
        <w:t>asteroid mining</w:t>
      </w:r>
      <w:r w:rsidRPr="000C0F68">
        <w:rPr>
          <w:rFonts w:asciiTheme="minorHAnsi" w:hAnsiTheme="minorHAnsi" w:cstheme="minorHAnsi"/>
          <w:u w:val="single"/>
        </w:rPr>
        <w:t xml:space="preserve"> activity is to </w:t>
      </w:r>
      <w:r w:rsidRPr="000C0F68">
        <w:rPr>
          <w:rFonts w:asciiTheme="minorHAnsi" w:hAnsiTheme="minorHAnsi" w:cstheme="minorHAnsi"/>
          <w:highlight w:val="cyan"/>
          <w:u w:val="single"/>
        </w:rPr>
        <w:t>obtain elements</w:t>
      </w:r>
      <w:r w:rsidRPr="000C0F68">
        <w:rPr>
          <w:rFonts w:asciiTheme="minorHAnsi" w:hAnsiTheme="minorHAnsi" w:cstheme="minorHAnsi"/>
          <w:u w:val="single"/>
        </w:rPr>
        <w:t xml:space="preserve"> that are </w:t>
      </w:r>
      <w:r w:rsidRPr="000C0F68">
        <w:rPr>
          <w:rFonts w:asciiTheme="minorHAnsi" w:hAnsiTheme="minorHAnsi" w:cstheme="minorHAnsi"/>
          <w:highlight w:val="cyan"/>
          <w:u w:val="single"/>
        </w:rPr>
        <w:t>critical for</w:t>
      </w:r>
      <w:r w:rsidRPr="000C0F68">
        <w:rPr>
          <w:rFonts w:asciiTheme="minorHAnsi" w:hAnsiTheme="minorHAnsi" w:cstheme="minorHAnsi"/>
          <w:u w:val="single"/>
        </w:rPr>
        <w:t xml:space="preserve"> basic </w:t>
      </w:r>
      <w:r w:rsidRPr="000C0F68">
        <w:rPr>
          <w:rFonts w:asciiTheme="minorHAnsi" w:hAnsiTheme="minorHAnsi" w:cstheme="minorHAnsi"/>
          <w:highlight w:val="cyan"/>
          <w:u w:val="single"/>
        </w:rPr>
        <w:t>sustenance on Earth</w:t>
      </w:r>
      <w:r w:rsidRPr="000C0F68">
        <w:rPr>
          <w:rFonts w:asciiTheme="minorHAnsi" w:hAnsiTheme="minorHAnsi" w:cstheme="minorHAnsi"/>
          <w:sz w:val="16"/>
        </w:rPr>
        <w:t xml:space="preserve">. It has been identified that </w:t>
      </w:r>
      <w:r w:rsidRPr="000C0F68">
        <w:rPr>
          <w:rFonts w:asciiTheme="minorHAnsi" w:hAnsiTheme="minorHAnsi" w:cstheme="minorHAnsi"/>
          <w:u w:val="single"/>
        </w:rPr>
        <w:t>the asteroid belt in our solar system contains eight-percent metal-rich</w:t>
      </w:r>
      <w:r w:rsidRPr="000C0F68">
        <w:rPr>
          <w:rFonts w:asciiTheme="minorHAnsi" w:hAnsiTheme="minorHAnsi" w:cstheme="minorHAnsi"/>
          <w:sz w:val="16"/>
        </w:rPr>
        <w:t xml:space="preserve"> (M type) </w:t>
      </w:r>
      <w:r w:rsidRPr="000C0F68">
        <w:rPr>
          <w:rFonts w:asciiTheme="minorHAnsi" w:hAnsiTheme="minorHAnsi" w:cstheme="minorHAnsi"/>
          <w:u w:val="single"/>
        </w:rPr>
        <w:t>asteroids and 75-percent volatile-rich carbonaceous</w:t>
      </w:r>
      <w:r w:rsidRPr="000C0F68">
        <w:rPr>
          <w:rFonts w:asciiTheme="minorHAnsi" w:hAnsiTheme="minorHAnsi" w:cstheme="minorHAnsi"/>
          <w:sz w:val="16"/>
        </w:rPr>
        <w:t xml:space="preserve"> (C type) asteroids.</w:t>
      </w:r>
      <w:hyperlink r:id="rId19" w:anchor="_edn9" w:history="1">
        <w:r w:rsidRPr="000C0F68">
          <w:rPr>
            <w:rStyle w:val="Hyperlink"/>
            <w:rFonts w:asciiTheme="minorHAnsi" w:hAnsiTheme="minorHAnsi" w:cstheme="minorHAnsi"/>
            <w:color w:val="000000"/>
            <w:sz w:val="16"/>
            <w:u w:val="single"/>
          </w:rPr>
          <w:t>[ix]</w:t>
        </w:r>
      </w:hyperlink>
    </w:p>
    <w:p w14:paraId="32599317" w14:textId="77777777" w:rsidR="00280284" w:rsidRPr="000C0F68" w:rsidRDefault="00280284" w:rsidP="00280284">
      <w:pPr>
        <w:rPr>
          <w:rFonts w:asciiTheme="minorHAnsi" w:hAnsiTheme="minorHAnsi" w:cstheme="minorHAnsi"/>
          <w:sz w:val="16"/>
        </w:rPr>
      </w:pPr>
      <w:r w:rsidRPr="000C0F68">
        <w:rPr>
          <w:rFonts w:asciiTheme="minorHAnsi" w:hAnsiTheme="minorHAnsi" w:cstheme="minorHAnsi"/>
          <w:u w:val="single"/>
        </w:rPr>
        <w:t xml:space="preserve">The second incentive for celestial mining companies is to haul precious minerals and cargo raw materials to Earth </w:t>
      </w:r>
      <w:r w:rsidRPr="000C0F68">
        <w:rPr>
          <w:rFonts w:asciiTheme="minorHAnsi" w:hAnsiTheme="minorHAnsi" w:cstheme="minorHAnsi"/>
          <w:highlight w:val="cyan"/>
          <w:u w:val="single"/>
        </w:rPr>
        <w:t>to fuel its</w:t>
      </w:r>
      <w:r w:rsidRPr="000C0F68">
        <w:rPr>
          <w:rFonts w:asciiTheme="minorHAnsi" w:hAnsiTheme="minorHAnsi" w:cstheme="minorHAnsi"/>
          <w:u w:val="single"/>
        </w:rPr>
        <w:t xml:space="preserve"> </w:t>
      </w:r>
      <w:proofErr w:type="gramStart"/>
      <w:r w:rsidRPr="000C0F68">
        <w:rPr>
          <w:rFonts w:asciiTheme="minorHAnsi" w:hAnsiTheme="minorHAnsi" w:cstheme="minorHAnsi"/>
          <w:u w:val="single"/>
        </w:rPr>
        <w:t xml:space="preserve">fast </w:t>
      </w:r>
      <w:r w:rsidRPr="000C0F68">
        <w:rPr>
          <w:rFonts w:asciiTheme="minorHAnsi" w:hAnsiTheme="minorHAnsi" w:cstheme="minorHAnsi"/>
          <w:highlight w:val="cyan"/>
          <w:u w:val="single"/>
        </w:rPr>
        <w:t>depleting</w:t>
      </w:r>
      <w:proofErr w:type="gramEnd"/>
      <w:r w:rsidRPr="000C0F68">
        <w:rPr>
          <w:rFonts w:asciiTheme="minorHAnsi" w:hAnsiTheme="minorHAnsi" w:cstheme="minorHAnsi"/>
          <w:highlight w:val="cyan"/>
          <w:u w:val="single"/>
        </w:rPr>
        <w:t xml:space="preserve"> resources</w:t>
      </w:r>
      <w:r w:rsidRPr="000C0F68">
        <w:rPr>
          <w:rFonts w:asciiTheme="minorHAnsi" w:hAnsiTheme="minorHAnsi" w:cstheme="minorHAnsi"/>
          <w:sz w:val="16"/>
        </w:rPr>
        <w:t xml:space="preserve">. </w:t>
      </w:r>
      <w:r w:rsidRPr="000C0F68">
        <w:rPr>
          <w:rFonts w:asciiTheme="minorHAnsi" w:hAnsiTheme="minorHAnsi" w:cstheme="minorHAnsi"/>
          <w:u w:val="single"/>
        </w:rPr>
        <w:t>This would significantly increase the mining company’s valuation and greatly impact the global economy</w:t>
      </w:r>
      <w:r w:rsidRPr="000C0F68">
        <w:rPr>
          <w:rFonts w:asciiTheme="minorHAnsi" w:hAnsiTheme="minorHAnsi" w:cstheme="minorHAnsi"/>
          <w:sz w:val="16"/>
        </w:rPr>
        <w:t>. According to a 2012 Reuters interview with Planetary Resources</w:t>
      </w:r>
      <w:r w:rsidRPr="000C0F68">
        <w:rPr>
          <w:rFonts w:asciiTheme="minorHAnsi" w:hAnsiTheme="minorHAnsi" w:cstheme="minorHAnsi"/>
          <w:u w:val="single"/>
        </w:rPr>
        <w:t>, a 30-meter-long</w:t>
      </w:r>
      <w:r w:rsidRPr="000C0F68">
        <w:rPr>
          <w:rFonts w:asciiTheme="minorHAnsi" w:hAnsiTheme="minorHAnsi" w:cstheme="minorHAnsi"/>
          <w:sz w:val="16"/>
        </w:rPr>
        <w:t xml:space="preserve"> (98-foot) </w:t>
      </w:r>
      <w:r w:rsidRPr="000C0F68">
        <w:rPr>
          <w:rFonts w:asciiTheme="minorHAnsi" w:hAnsiTheme="minorHAnsi" w:cstheme="minorHAnsi"/>
          <w:u w:val="single"/>
        </w:rPr>
        <w:t>asteroid can hold platinum worth somewhere from US$25 billion to US$50 billion</w:t>
      </w:r>
      <w:r w:rsidRPr="000C0F68">
        <w:rPr>
          <w:rFonts w:asciiTheme="minorHAnsi" w:hAnsiTheme="minorHAnsi" w:cstheme="minorHAnsi"/>
          <w:sz w:val="16"/>
        </w:rPr>
        <w:t>.</w:t>
      </w:r>
      <w:hyperlink r:id="rId20" w:anchor="_edn10" w:history="1">
        <w:r w:rsidRPr="000C0F68">
          <w:rPr>
            <w:rStyle w:val="Hyperlink"/>
            <w:rFonts w:asciiTheme="minorHAnsi" w:hAnsiTheme="minorHAnsi" w:cstheme="minorHAnsi"/>
            <w:color w:val="000000"/>
            <w:sz w:val="16"/>
            <w:u w:val="single"/>
          </w:rPr>
          <w:t>[x]</w:t>
        </w:r>
      </w:hyperlink>
      <w:r w:rsidRPr="000C0F68">
        <w:rPr>
          <w:rFonts w:asciiTheme="minorHAnsi" w:hAnsiTheme="minorHAnsi" w:cstheme="minorHAnsi"/>
          <w:sz w:val="16"/>
        </w:rPr>
        <w:t>  These metals are highly useful and valuable, both on Earth and in space.</w:t>
      </w:r>
      <w:hyperlink r:id="rId21" w:anchor="_edn11" w:history="1">
        <w:r w:rsidRPr="000C0F68">
          <w:rPr>
            <w:rStyle w:val="Hyperlink"/>
            <w:rFonts w:asciiTheme="minorHAnsi" w:hAnsiTheme="minorHAnsi" w:cstheme="minorHAnsi"/>
            <w:color w:val="000000"/>
            <w:sz w:val="16"/>
            <w:u w:val="single"/>
          </w:rPr>
          <w:t>[xi]</w:t>
        </w:r>
      </w:hyperlink>
    </w:p>
    <w:p w14:paraId="316CB538" w14:textId="77777777" w:rsidR="00280284" w:rsidRPr="000C0F68" w:rsidRDefault="00280284" w:rsidP="00280284">
      <w:pPr>
        <w:rPr>
          <w:rFonts w:asciiTheme="minorHAnsi" w:hAnsiTheme="minorHAnsi" w:cstheme="minorHAnsi"/>
          <w:sz w:val="16"/>
        </w:rPr>
      </w:pPr>
      <w:r w:rsidRPr="000C0F68">
        <w:rPr>
          <w:rFonts w:asciiTheme="minorHAnsi" w:hAnsiTheme="minorHAnsi" w:cstheme="minorHAnsi"/>
          <w:u w:val="single"/>
        </w:rPr>
        <w:t>Third, asteroids give humans the potential to create tools in space,</w:t>
      </w:r>
      <w:r w:rsidRPr="000C0F68">
        <w:rPr>
          <w:rFonts w:asciiTheme="minorHAnsi" w:hAnsiTheme="minorHAnsi" w:cstheme="minorHAnsi"/>
          <w:sz w:val="16"/>
        </w:rPr>
        <w:t xml:space="preserve"> since iron, nickel and cobalt are in abundance.</w:t>
      </w:r>
      <w:hyperlink r:id="rId22" w:anchor="_edn12" w:history="1">
        <w:r w:rsidRPr="000C0F68">
          <w:rPr>
            <w:rStyle w:val="Hyperlink"/>
            <w:rFonts w:asciiTheme="minorHAnsi" w:hAnsiTheme="minorHAnsi" w:cstheme="minorHAnsi"/>
            <w:color w:val="000000"/>
            <w:sz w:val="16"/>
            <w:u w:val="single"/>
          </w:rPr>
          <w:t>[xii]</w:t>
        </w:r>
      </w:hyperlink>
      <w:r w:rsidRPr="000C0F68">
        <w:rPr>
          <w:rFonts w:asciiTheme="minorHAnsi" w:hAnsiTheme="minorHAnsi" w:cstheme="minorHAnsi"/>
          <w:sz w:val="16"/>
        </w:rPr>
        <w:t> Chris Lewicki, Planetary Resources CEO, has said, “</w:t>
      </w:r>
      <w:r w:rsidRPr="000C0F68">
        <w:rPr>
          <w:rFonts w:asciiTheme="minorHAnsi" w:hAnsiTheme="minorHAnsi" w:cstheme="minorHAnsi"/>
          <w:u w:val="single"/>
        </w:rPr>
        <w:t>Using 3D printing technology one can grab material off asteroids and 3D print something that never has to be on a rocket</w:t>
      </w:r>
      <w:r w:rsidRPr="000C0F68">
        <w:rPr>
          <w:rFonts w:asciiTheme="minorHAnsi" w:hAnsiTheme="minorHAnsi" w:cstheme="minorHAnsi"/>
          <w:sz w:val="16"/>
        </w:rPr>
        <w:t xml:space="preserve">. Tools, machines and even </w:t>
      </w:r>
      <w:r w:rsidRPr="000C0F68">
        <w:rPr>
          <w:rFonts w:asciiTheme="minorHAnsi" w:hAnsiTheme="minorHAnsi" w:cstheme="minorHAnsi"/>
          <w:u w:val="single"/>
        </w:rPr>
        <w:t>habitats can then be built off Earth, reducing the cost of exploration even further</w:t>
      </w:r>
      <w:r w:rsidRPr="000C0F68">
        <w:rPr>
          <w:rFonts w:asciiTheme="minorHAnsi" w:hAnsiTheme="minorHAnsi" w:cstheme="minorHAnsi"/>
          <w:sz w:val="16"/>
        </w:rPr>
        <w:t>.</w:t>
      </w:r>
      <w:hyperlink r:id="rId23" w:anchor="_edn13" w:history="1">
        <w:r w:rsidRPr="000C0F68">
          <w:rPr>
            <w:rStyle w:val="Hyperlink"/>
            <w:rFonts w:asciiTheme="minorHAnsi" w:hAnsiTheme="minorHAnsi" w:cstheme="minorHAnsi"/>
            <w:color w:val="000000"/>
            <w:sz w:val="16"/>
            <w:u w:val="single"/>
          </w:rPr>
          <w:t>[xiii]</w:t>
        </w:r>
      </w:hyperlink>
      <w:r w:rsidRPr="000C0F68">
        <w:rPr>
          <w:rFonts w:asciiTheme="minorHAnsi" w:hAnsiTheme="minorHAnsi" w:cstheme="minorHAnsi"/>
          <w:sz w:val="16"/>
        </w:rPr>
        <w:t> </w:t>
      </w:r>
      <w:r w:rsidRPr="000C0F68">
        <w:rPr>
          <w:rFonts w:asciiTheme="minorHAnsi" w:hAnsiTheme="minorHAnsi" w:cstheme="minorHAnsi"/>
          <w:u w:val="single"/>
        </w:rPr>
        <w:t>Fourth, resource extraction is also becoming a focus for many Middle Eastern nations</w:t>
      </w:r>
      <w:r w:rsidRPr="000C0F68">
        <w:rPr>
          <w:rFonts w:asciiTheme="minorHAnsi" w:hAnsiTheme="minorHAnsi" w:cstheme="minorHAnsi"/>
          <w:sz w:val="16"/>
        </w:rPr>
        <w:t>.</w:t>
      </w:r>
      <w:hyperlink r:id="rId24" w:anchor="_edn14" w:history="1">
        <w:r w:rsidRPr="000C0F68">
          <w:rPr>
            <w:rStyle w:val="Hyperlink"/>
            <w:rFonts w:asciiTheme="minorHAnsi" w:hAnsiTheme="minorHAnsi" w:cstheme="minorHAnsi"/>
            <w:color w:val="000000"/>
            <w:sz w:val="16"/>
            <w:u w:val="single"/>
          </w:rPr>
          <w:t>[xiv]</w:t>
        </w:r>
      </w:hyperlink>
      <w:r w:rsidRPr="000C0F68">
        <w:rPr>
          <w:rFonts w:asciiTheme="minorHAnsi" w:hAnsiTheme="minorHAnsi" w:cstheme="minorHAnsi"/>
          <w:sz w:val="16"/>
        </w:rPr>
        <w:t xml:space="preserve"> The Middle Eastern oil States, such as Saudi Arabia and the United Arab Emirates are </w:t>
      </w:r>
      <w:r w:rsidRPr="000C0F68">
        <w:rPr>
          <w:rFonts w:asciiTheme="minorHAnsi" w:hAnsiTheme="minorHAnsi" w:cstheme="minorHAnsi"/>
          <w:u w:val="single"/>
        </w:rPr>
        <w:t>investing heavily in this industry as they are looking at space as a way to diversify out of the earthly benefits of fossil fuel</w:t>
      </w:r>
      <w:r w:rsidRPr="000C0F68">
        <w:rPr>
          <w:rFonts w:asciiTheme="minorHAnsi" w:hAnsiTheme="minorHAnsi" w:cstheme="minorHAnsi"/>
          <w:sz w:val="16"/>
        </w:rPr>
        <w:t>.</w:t>
      </w:r>
      <w:hyperlink r:id="rId25" w:anchor="_edn15" w:history="1">
        <w:r w:rsidRPr="000C0F68">
          <w:rPr>
            <w:rStyle w:val="Hyperlink"/>
            <w:rFonts w:asciiTheme="minorHAnsi" w:hAnsiTheme="minorHAnsi" w:cstheme="minorHAnsi"/>
            <w:color w:val="000000"/>
            <w:sz w:val="16"/>
            <w:u w:val="single"/>
          </w:rPr>
          <w:t>[xv]</w:t>
        </w:r>
      </w:hyperlink>
      <w:r w:rsidRPr="000C0F68">
        <w:rPr>
          <w:rFonts w:asciiTheme="minorHAnsi" w:hAnsiTheme="minorHAnsi" w:cstheme="minorHAnsi"/>
          <w:sz w:val="16"/>
        </w:rPr>
        <w:t> </w:t>
      </w:r>
      <w:r w:rsidRPr="000C0F68">
        <w:rPr>
          <w:rFonts w:asciiTheme="minorHAnsi" w:hAnsiTheme="minorHAnsi" w:cstheme="minorHAnsi"/>
          <w:u w:val="single"/>
        </w:rPr>
        <w:t xml:space="preserve">Fifth, countries such as India and China are looking to </w:t>
      </w:r>
      <w:r w:rsidRPr="000C0F68">
        <w:rPr>
          <w:rFonts w:asciiTheme="minorHAnsi" w:hAnsiTheme="minorHAnsi" w:cstheme="minorHAnsi"/>
          <w:highlight w:val="cyan"/>
          <w:u w:val="single"/>
        </w:rPr>
        <w:t>mine the Moon for</w:t>
      </w:r>
      <w:r w:rsidRPr="000C0F68">
        <w:rPr>
          <w:rFonts w:asciiTheme="minorHAnsi" w:hAnsiTheme="minorHAnsi" w:cstheme="minorHAnsi"/>
          <w:u w:val="single"/>
        </w:rPr>
        <w:t xml:space="preserve"> extracting </w:t>
      </w:r>
      <w:r w:rsidRPr="000C0F68">
        <w:rPr>
          <w:rFonts w:asciiTheme="minorHAnsi" w:hAnsiTheme="minorHAnsi" w:cstheme="minorHAnsi"/>
          <w:highlight w:val="cyan"/>
          <w:u w:val="single"/>
        </w:rPr>
        <w:t>Helium-3</w:t>
      </w:r>
      <w:r w:rsidRPr="000C0F68">
        <w:rPr>
          <w:rFonts w:asciiTheme="minorHAnsi" w:hAnsiTheme="minorHAnsi" w:cstheme="minorHAnsi"/>
          <w:u w:val="single"/>
        </w:rPr>
        <w:t xml:space="preserve">, which </w:t>
      </w:r>
      <w:r w:rsidRPr="000C0F68">
        <w:rPr>
          <w:rFonts w:asciiTheme="minorHAnsi" w:hAnsiTheme="minorHAnsi" w:cstheme="minorHAnsi"/>
          <w:highlight w:val="cyan"/>
          <w:u w:val="single"/>
        </w:rPr>
        <w:t>is</w:t>
      </w:r>
      <w:r w:rsidRPr="000C0F68">
        <w:rPr>
          <w:rFonts w:asciiTheme="minorHAnsi" w:hAnsiTheme="minorHAnsi" w:cstheme="minorHAnsi"/>
          <w:u w:val="single"/>
        </w:rPr>
        <w:t xml:space="preserve"> considered </w:t>
      </w:r>
      <w:r w:rsidRPr="000C0F68">
        <w:rPr>
          <w:rFonts w:asciiTheme="minorHAnsi" w:hAnsiTheme="minorHAnsi" w:cstheme="minorHAnsi"/>
          <w:highlight w:val="cyan"/>
          <w:u w:val="single"/>
        </w:rPr>
        <w:t>a clean and efficient form of energy</w:t>
      </w:r>
      <w:r w:rsidRPr="000C0F68">
        <w:rPr>
          <w:rFonts w:asciiTheme="minorHAnsi" w:hAnsiTheme="minorHAnsi" w:cstheme="minorHAnsi"/>
          <w:sz w:val="16"/>
        </w:rPr>
        <w:t xml:space="preserve">. It is thought that </w:t>
      </w:r>
      <w:proofErr w:type="spellStart"/>
      <w:r w:rsidRPr="000C0F68">
        <w:rPr>
          <w:rFonts w:asciiTheme="minorHAnsi" w:hAnsiTheme="minorHAnsi" w:cstheme="minorHAnsi"/>
          <w:highlight w:val="cyan"/>
          <w:u w:val="single"/>
        </w:rPr>
        <w:t>th</w:t>
      </w:r>
      <w:proofErr w:type="spellEnd"/>
      <w:r w:rsidRPr="000C0F68">
        <w:rPr>
          <w:rFonts w:asciiTheme="minorHAnsi" w:hAnsiTheme="minorHAnsi" w:cstheme="minorHAnsi"/>
          <w:highlight w:val="cyan"/>
          <w:u w:val="single"/>
        </w:rPr>
        <w:t>[at]is</w:t>
      </w:r>
      <w:r w:rsidRPr="000C0F68">
        <w:rPr>
          <w:rFonts w:asciiTheme="minorHAnsi" w:hAnsiTheme="minorHAnsi" w:cstheme="minorHAnsi"/>
          <w:u w:val="single"/>
        </w:rPr>
        <w:t xml:space="preserve"> isotope could provide </w:t>
      </w:r>
      <w:r w:rsidRPr="000C0F68">
        <w:rPr>
          <w:rFonts w:asciiTheme="minorHAnsi" w:hAnsiTheme="minorHAnsi" w:cstheme="minorHAnsi"/>
          <w:highlight w:val="cyan"/>
          <w:u w:val="single"/>
        </w:rPr>
        <w:t>safer nuclear energy</w:t>
      </w:r>
      <w:r w:rsidRPr="000C0F68">
        <w:rPr>
          <w:rFonts w:asciiTheme="minorHAnsi" w:hAnsiTheme="minorHAnsi" w:cstheme="minorHAnsi"/>
          <w:u w:val="single"/>
        </w:rPr>
        <w:t xml:space="preserve"> in a fusion reactor, </w:t>
      </w:r>
      <w:r w:rsidRPr="000C0F68">
        <w:rPr>
          <w:rFonts w:asciiTheme="minorHAnsi" w:hAnsiTheme="minorHAnsi" w:cstheme="minorHAnsi"/>
          <w:highlight w:val="cyan"/>
          <w:u w:val="single"/>
        </w:rPr>
        <w:t>since it is not radioactive</w:t>
      </w:r>
      <w:r w:rsidRPr="000C0F68">
        <w:rPr>
          <w:rFonts w:asciiTheme="minorHAnsi" w:hAnsiTheme="minorHAnsi" w:cstheme="minorHAnsi"/>
          <w:sz w:val="16"/>
        </w:rPr>
        <w:t xml:space="preserve"> and would not produce dangerous waste products.</w:t>
      </w:r>
      <w:hyperlink r:id="rId26" w:anchor="_edn16" w:history="1">
        <w:r w:rsidRPr="000C0F68">
          <w:rPr>
            <w:rStyle w:val="Hyperlink"/>
            <w:rFonts w:asciiTheme="minorHAnsi" w:hAnsiTheme="minorHAnsi" w:cstheme="minorHAnsi"/>
            <w:color w:val="000000"/>
            <w:sz w:val="16"/>
            <w:u w:val="single"/>
          </w:rPr>
          <w:t>[xvi]</w:t>
        </w:r>
      </w:hyperlink>
    </w:p>
    <w:p w14:paraId="3270F358" w14:textId="77777777" w:rsidR="00280284" w:rsidRPr="000C0F68" w:rsidRDefault="00280284" w:rsidP="00280284">
      <w:pPr>
        <w:rPr>
          <w:rFonts w:asciiTheme="minorHAnsi" w:hAnsiTheme="minorHAnsi" w:cstheme="minorHAnsi"/>
        </w:rPr>
      </w:pPr>
      <w:r w:rsidRPr="000C0F68">
        <w:rPr>
          <w:rFonts w:asciiTheme="minorHAnsi" w:hAnsiTheme="minorHAnsi" w:cstheme="minorHAnsi"/>
          <w:u w:val="single"/>
        </w:rPr>
        <w:t>Finally, the water available in outer space could be used to make rocket propellants</w:t>
      </w:r>
      <w:r w:rsidRPr="000C0F68">
        <w:rPr>
          <w:rFonts w:asciiTheme="minorHAnsi" w:hAnsiTheme="minorHAnsi" w:cstheme="minorHAnsi"/>
          <w:sz w:val="16"/>
        </w:rPr>
        <w:t xml:space="preserve">. According to scientists, </w:t>
      </w:r>
      <w:r w:rsidRPr="000C0F68">
        <w:rPr>
          <w:rFonts w:asciiTheme="minorHAnsi" w:hAnsiTheme="minorHAnsi" w:cstheme="minorHAnsi"/>
          <w:u w:val="single"/>
        </w:rPr>
        <w:t xml:space="preserve">since </w:t>
      </w:r>
      <w:r w:rsidRPr="000C0F68">
        <w:rPr>
          <w:rFonts w:asciiTheme="minorHAnsi" w:hAnsiTheme="minorHAnsi" w:cstheme="minorHAnsi"/>
          <w:highlight w:val="cyan"/>
          <w:u w:val="single"/>
        </w:rPr>
        <w:t>water is abundant in outer space</w:t>
      </w:r>
      <w:r w:rsidRPr="000C0F68">
        <w:rPr>
          <w:rFonts w:asciiTheme="minorHAnsi" w:hAnsiTheme="minorHAnsi" w:cstheme="minorHAnsi"/>
          <w:sz w:val="16"/>
        </w:rPr>
        <w:t xml:space="preserve">, in some or the other form, </w:t>
      </w:r>
      <w:r w:rsidRPr="000C0F68">
        <w:rPr>
          <w:rFonts w:asciiTheme="minorHAnsi" w:hAnsiTheme="minorHAnsi" w:cstheme="minorHAnsi"/>
          <w:u w:val="single"/>
        </w:rPr>
        <w:t xml:space="preserve">it could be extracted and </w:t>
      </w:r>
      <w:proofErr w:type="spellStart"/>
      <w:r w:rsidRPr="000C0F68">
        <w:rPr>
          <w:rFonts w:asciiTheme="minorHAnsi" w:hAnsiTheme="minorHAnsi" w:cstheme="minorHAnsi"/>
          <w:u w:val="single"/>
        </w:rPr>
        <w:t>electrolysed</w:t>
      </w:r>
      <w:proofErr w:type="spellEnd"/>
      <w:r w:rsidRPr="000C0F68">
        <w:rPr>
          <w:rFonts w:asciiTheme="minorHAnsi" w:hAnsiTheme="minorHAnsi" w:cstheme="minorHAnsi"/>
          <w:u w:val="single"/>
        </w:rPr>
        <w:t xml:space="preserve"> to derive hydrogen and oxygen, the key ingredients of rocket fuel</w:t>
      </w:r>
      <w:r w:rsidRPr="000C0F68">
        <w:rPr>
          <w:rFonts w:asciiTheme="minorHAnsi" w:hAnsiTheme="minorHAnsi" w:cstheme="minorHAnsi"/>
          <w:sz w:val="16"/>
        </w:rPr>
        <w:t>.</w:t>
      </w:r>
      <w:hyperlink r:id="rId27" w:anchor="_edn17" w:history="1">
        <w:r w:rsidRPr="000C0F68">
          <w:rPr>
            <w:rStyle w:val="Hyperlink"/>
            <w:rFonts w:asciiTheme="minorHAnsi" w:hAnsiTheme="minorHAnsi" w:cstheme="minorHAnsi"/>
            <w:color w:val="000000"/>
            <w:sz w:val="16"/>
            <w:u w:val="single"/>
          </w:rPr>
          <w:t>[xvii]</w:t>
        </w:r>
      </w:hyperlink>
      <w:r w:rsidRPr="000C0F68">
        <w:rPr>
          <w:rFonts w:asciiTheme="minorHAnsi" w:hAnsiTheme="minorHAnsi" w:cstheme="minorHAnsi"/>
          <w:sz w:val="16"/>
        </w:rPr>
        <w:t xml:space="preserve"> Thus, instead of carrying one’s own fuel all the way, </w:t>
      </w:r>
      <w:r w:rsidRPr="000C0F68">
        <w:rPr>
          <w:rFonts w:asciiTheme="minorHAnsi" w:hAnsiTheme="minorHAnsi" w:cstheme="minorHAnsi"/>
          <w:u w:val="single"/>
        </w:rPr>
        <w:t xml:space="preserve">asteroids could serve as extraterrestrial/orbital “gas stations” for </w:t>
      </w:r>
      <w:proofErr w:type="spellStart"/>
      <w:r w:rsidRPr="000C0F68">
        <w:rPr>
          <w:rFonts w:asciiTheme="minorHAnsi" w:hAnsiTheme="minorHAnsi" w:cstheme="minorHAnsi"/>
          <w:u w:val="single"/>
        </w:rPr>
        <w:t>fuelling</w:t>
      </w:r>
      <w:proofErr w:type="spellEnd"/>
      <w:r w:rsidRPr="000C0F68">
        <w:rPr>
          <w:rFonts w:asciiTheme="minorHAnsi" w:hAnsiTheme="minorHAnsi" w:cstheme="minorHAnsi"/>
          <w:u w:val="single"/>
        </w:rPr>
        <w:t xml:space="preserve"> future deep space missions</w:t>
      </w:r>
      <w:r w:rsidRPr="000C0F68">
        <w:rPr>
          <w:rFonts w:asciiTheme="minorHAnsi" w:hAnsiTheme="minorHAnsi" w:cstheme="minorHAnsi"/>
          <w:highlight w:val="cyan"/>
          <w:u w:val="single"/>
        </w:rPr>
        <w:t>.</w:t>
      </w:r>
      <w:r w:rsidRPr="000C0F68">
        <w:rPr>
          <w:rFonts w:asciiTheme="minorHAnsi" w:hAnsiTheme="minorHAnsi" w:cstheme="minorHAnsi"/>
          <w:u w:val="single"/>
        </w:rPr>
        <w:t xml:space="preserve"> This would simultaneously make space travel more cost-effective and productive</w:t>
      </w:r>
      <w:r w:rsidRPr="000C0F68">
        <w:rPr>
          <w:rFonts w:asciiTheme="minorHAnsi" w:hAnsiTheme="minorHAnsi" w:cstheme="minorHAnsi"/>
          <w:sz w:val="16"/>
        </w:rPr>
        <w:t xml:space="preserve">. </w:t>
      </w:r>
      <w:r w:rsidRPr="000C0F68">
        <w:rPr>
          <w:rFonts w:asciiTheme="minorHAnsi" w:hAnsiTheme="minorHAnsi" w:cstheme="minorHAnsi"/>
          <w:u w:val="single"/>
        </w:rPr>
        <w:t xml:space="preserve">Such ventures are also seen to be intrinsic to further science and discovery, in addition to </w:t>
      </w:r>
      <w:proofErr w:type="spellStart"/>
      <w:r w:rsidRPr="000C0F68">
        <w:rPr>
          <w:rFonts w:asciiTheme="minorHAnsi" w:hAnsiTheme="minorHAnsi" w:cstheme="minorHAnsi"/>
          <w:u w:val="single"/>
        </w:rPr>
        <w:t>revolutionising</w:t>
      </w:r>
      <w:proofErr w:type="spellEnd"/>
      <w:r w:rsidRPr="000C0F68">
        <w:rPr>
          <w:rFonts w:asciiTheme="minorHAnsi" w:hAnsiTheme="minorHAnsi" w:cstheme="minorHAnsi"/>
          <w:u w:val="single"/>
        </w:rPr>
        <w:t xml:space="preserve"> commercial development in outer space. The </w:t>
      </w:r>
      <w:r w:rsidRPr="000C0F68">
        <w:rPr>
          <w:rFonts w:asciiTheme="minorHAnsi" w:hAnsiTheme="minorHAnsi" w:cstheme="minorHAnsi"/>
          <w:highlight w:val="cyan"/>
          <w:u w:val="single"/>
        </w:rPr>
        <w:t>mining</w:t>
      </w:r>
      <w:r w:rsidRPr="000C0F68">
        <w:rPr>
          <w:rFonts w:asciiTheme="minorHAnsi" w:hAnsiTheme="minorHAnsi" w:cstheme="minorHAnsi"/>
          <w:u w:val="single"/>
        </w:rPr>
        <w:t xml:space="preserve"> of asteroids could also </w:t>
      </w:r>
      <w:r w:rsidRPr="000C0F68">
        <w:rPr>
          <w:rFonts w:asciiTheme="minorHAnsi" w:hAnsiTheme="minorHAnsi" w:cstheme="minorHAnsi"/>
          <w:highlight w:val="cyan"/>
          <w:u w:val="single"/>
        </w:rPr>
        <w:t>provide a near-infinite </w:t>
      </w:r>
      <w:hyperlink r:id="rId28" w:history="1">
        <w:r w:rsidRPr="000C0F68">
          <w:rPr>
            <w:rStyle w:val="Hyperlink"/>
            <w:rFonts w:asciiTheme="minorHAnsi" w:hAnsiTheme="minorHAnsi" w:cstheme="minorHAnsi"/>
            <w:color w:val="000000"/>
            <w:u w:val="single"/>
          </w:rPr>
          <w:t xml:space="preserve">supply of the </w:t>
        </w:r>
        <w:r w:rsidRPr="000C0F68">
          <w:rPr>
            <w:rStyle w:val="Hyperlink"/>
            <w:rFonts w:asciiTheme="minorHAnsi" w:hAnsiTheme="minorHAnsi" w:cstheme="minorHAnsi"/>
            <w:color w:val="000000"/>
            <w:highlight w:val="cyan"/>
            <w:u w:val="single"/>
          </w:rPr>
          <w:t>precious</w:t>
        </w:r>
        <w:r w:rsidRPr="000C0F68">
          <w:rPr>
            <w:rStyle w:val="Hyperlink"/>
            <w:rFonts w:asciiTheme="minorHAnsi" w:hAnsiTheme="minorHAnsi" w:cstheme="minorHAnsi"/>
            <w:color w:val="000000"/>
            <w:u w:val="single"/>
          </w:rPr>
          <w:t xml:space="preserve"> </w:t>
        </w:r>
        <w:r w:rsidRPr="000C0F68">
          <w:rPr>
            <w:rStyle w:val="Hyperlink"/>
            <w:rFonts w:asciiTheme="minorHAnsi" w:hAnsiTheme="minorHAnsi" w:cstheme="minorHAnsi"/>
            <w:color w:val="000000"/>
            <w:highlight w:val="cyan"/>
            <w:u w:val="single"/>
          </w:rPr>
          <w:t>resources</w:t>
        </w:r>
        <w:r w:rsidRPr="000C0F68">
          <w:rPr>
            <w:rStyle w:val="Hyperlink"/>
            <w:rFonts w:asciiTheme="minorHAnsi" w:hAnsiTheme="minorHAnsi" w:cstheme="minorHAnsi"/>
            <w:color w:val="000000"/>
            <w:u w:val="single"/>
          </w:rPr>
          <w:t xml:space="preserve"> for Earth to use.</w:t>
        </w:r>
      </w:hyperlink>
      <w:hyperlink r:id="rId29" w:anchor="_edn18" w:history="1">
        <w:r w:rsidRPr="000C0F68">
          <w:rPr>
            <w:rStyle w:val="Hyperlink"/>
            <w:rFonts w:asciiTheme="minorHAnsi" w:hAnsiTheme="minorHAnsi" w:cstheme="minorHAnsi"/>
            <w:color w:val="000000"/>
            <w:sz w:val="16"/>
            <w:u w:val="single"/>
          </w:rPr>
          <w:t>[xviii]</w:t>
        </w:r>
      </w:hyperlink>
    </w:p>
    <w:p w14:paraId="26C7E36A" w14:textId="77777777" w:rsidR="00280284" w:rsidRPr="000C0F68" w:rsidRDefault="00280284" w:rsidP="00280284">
      <w:pPr>
        <w:rPr>
          <w:rFonts w:asciiTheme="minorHAnsi" w:hAnsiTheme="minorHAnsi" w:cstheme="minorHAnsi"/>
        </w:rPr>
      </w:pPr>
    </w:p>
    <w:p w14:paraId="5D6C1513" w14:textId="5E03CF59" w:rsidR="00280284" w:rsidRPr="000C0F68" w:rsidRDefault="00B276D5" w:rsidP="00280284">
      <w:pPr>
        <w:pStyle w:val="Heading4"/>
        <w:rPr>
          <w:rFonts w:asciiTheme="minorHAnsi" w:hAnsiTheme="minorHAnsi" w:cstheme="minorHAnsi"/>
        </w:rPr>
      </w:pPr>
      <w:r>
        <w:rPr>
          <w:rFonts w:asciiTheme="minorHAnsi" w:hAnsiTheme="minorHAnsi" w:cstheme="minorHAnsi"/>
        </w:rPr>
        <w:t>Extinction.</w:t>
      </w:r>
    </w:p>
    <w:p w14:paraId="16716341" w14:textId="77777777" w:rsidR="00280284" w:rsidRPr="000C0F68" w:rsidRDefault="00280284" w:rsidP="00280284">
      <w:pPr>
        <w:rPr>
          <w:rFonts w:asciiTheme="minorHAnsi" w:hAnsiTheme="minorHAnsi" w:cstheme="minorHAnsi"/>
        </w:rPr>
      </w:pPr>
      <w:proofErr w:type="spellStart"/>
      <w:r w:rsidRPr="000C0F68">
        <w:rPr>
          <w:rStyle w:val="Style13ptBold"/>
          <w:rFonts w:asciiTheme="minorHAnsi" w:hAnsiTheme="minorHAnsi" w:cstheme="minorHAnsi"/>
        </w:rPr>
        <w:t>Strona</w:t>
      </w:r>
      <w:proofErr w:type="spellEnd"/>
      <w:r w:rsidRPr="000C0F68">
        <w:rPr>
          <w:rStyle w:val="Style13ptBold"/>
          <w:rFonts w:asciiTheme="minorHAnsi" w:hAnsiTheme="minorHAnsi" w:cstheme="minorHAnsi"/>
        </w:rPr>
        <w:t xml:space="preserve"> 18</w:t>
      </w:r>
      <w:r w:rsidRPr="000C0F68">
        <w:rPr>
          <w:rFonts w:asciiTheme="minorHAnsi" w:hAnsiTheme="minorHAnsi" w:cstheme="minorHAnsi"/>
        </w:rPr>
        <w:t xml:space="preserve"> Giovanni, Flinders University, Bradshaw, Corey J. A., Scientific Reports, Science Daily, “Climate Change risks ‘extinction domino effect,’” https://www.sciencedaily.com/releases/2018/11/181129122506.htm</w:t>
      </w:r>
    </w:p>
    <w:p w14:paraId="16F976ED" w14:textId="77777777" w:rsidR="00280284" w:rsidRPr="000C0F68" w:rsidRDefault="00280284" w:rsidP="00280284">
      <w:pPr>
        <w:rPr>
          <w:rFonts w:asciiTheme="minorHAnsi" w:hAnsiTheme="minorHAnsi" w:cstheme="minorHAnsi"/>
          <w:sz w:val="16"/>
        </w:rPr>
      </w:pPr>
      <w:r w:rsidRPr="000C0F68">
        <w:rPr>
          <w:rFonts w:asciiTheme="minorHAnsi" w:hAnsiTheme="minorHAnsi" w:cstheme="minorHAnsi"/>
          <w:sz w:val="16"/>
        </w:rPr>
        <w:t xml:space="preserve">New </w:t>
      </w:r>
      <w:r w:rsidRPr="000C0F68">
        <w:rPr>
          <w:rFonts w:asciiTheme="minorHAnsi" w:hAnsiTheme="minorHAnsi" w:cstheme="minorHAnsi"/>
          <w:u w:val="single"/>
        </w:rPr>
        <w:t xml:space="preserve">research reveals the </w:t>
      </w:r>
      <w:r w:rsidRPr="000C0F68">
        <w:rPr>
          <w:rFonts w:asciiTheme="minorHAnsi" w:hAnsiTheme="minorHAnsi" w:cstheme="minorHAnsi"/>
          <w:highlight w:val="cyan"/>
          <w:u w:val="single"/>
        </w:rPr>
        <w:t xml:space="preserve">extinction of </w:t>
      </w:r>
      <w:r w:rsidRPr="000C0F68">
        <w:rPr>
          <w:rFonts w:asciiTheme="minorHAnsi" w:hAnsiTheme="minorHAnsi" w:cstheme="minorHAnsi"/>
          <w:u w:val="single"/>
        </w:rPr>
        <w:t xml:space="preserve">plant or animal </w:t>
      </w:r>
      <w:r w:rsidRPr="000C0F68">
        <w:rPr>
          <w:rFonts w:asciiTheme="minorHAnsi" w:hAnsiTheme="minorHAnsi" w:cstheme="minorHAnsi"/>
          <w:highlight w:val="cyan"/>
          <w:u w:val="single"/>
        </w:rPr>
        <w:t>species from</w:t>
      </w:r>
      <w:r w:rsidRPr="000C0F68">
        <w:rPr>
          <w:rFonts w:asciiTheme="minorHAnsi" w:hAnsiTheme="minorHAnsi" w:cstheme="minorHAnsi"/>
          <w:sz w:val="16"/>
        </w:rPr>
        <w:t xml:space="preserve"> </w:t>
      </w:r>
      <w:r w:rsidRPr="000C0F68">
        <w:rPr>
          <w:rFonts w:asciiTheme="minorHAnsi" w:hAnsiTheme="minorHAnsi" w:cstheme="minorHAnsi"/>
          <w:u w:val="single"/>
        </w:rPr>
        <w:t xml:space="preserve">extreme </w:t>
      </w:r>
      <w:r w:rsidRPr="000C0F68">
        <w:rPr>
          <w:rFonts w:asciiTheme="minorHAnsi" w:hAnsiTheme="minorHAnsi" w:cstheme="minorHAnsi"/>
          <w:highlight w:val="cyan"/>
          <w:u w:val="single"/>
        </w:rPr>
        <w:t>environmental change</w:t>
      </w:r>
      <w:r w:rsidRPr="000C0F68">
        <w:rPr>
          <w:rFonts w:asciiTheme="minorHAnsi" w:hAnsiTheme="minorHAnsi" w:cstheme="minorHAnsi"/>
          <w:u w:val="single"/>
        </w:rPr>
        <w:t xml:space="preserve"> increases the risk of an </w:t>
      </w:r>
      <w:r w:rsidRPr="000C0F68">
        <w:rPr>
          <w:rFonts w:asciiTheme="minorHAnsi" w:hAnsiTheme="minorHAnsi" w:cstheme="minorHAnsi"/>
          <w:highlight w:val="cyan"/>
          <w:u w:val="single"/>
        </w:rPr>
        <w:t>[leads to]</w:t>
      </w:r>
      <w:r w:rsidRPr="000C0F68">
        <w:rPr>
          <w:rFonts w:asciiTheme="minorHAnsi" w:hAnsiTheme="minorHAnsi" w:cstheme="minorHAnsi"/>
          <w:u w:val="single"/>
        </w:rPr>
        <w:t xml:space="preserve"> 'extinction </w:t>
      </w:r>
      <w:r w:rsidRPr="000C0F68">
        <w:rPr>
          <w:rFonts w:asciiTheme="minorHAnsi" w:hAnsiTheme="minorHAnsi" w:cstheme="minorHAnsi"/>
          <w:highlight w:val="cyan"/>
          <w:u w:val="single"/>
        </w:rPr>
        <w:t>domino effect' that</w:t>
      </w:r>
      <w:r w:rsidRPr="000C0F68">
        <w:rPr>
          <w:rFonts w:asciiTheme="minorHAnsi" w:hAnsiTheme="minorHAnsi" w:cstheme="minorHAnsi"/>
          <w:u w:val="single"/>
        </w:rPr>
        <w:t xml:space="preserve"> could </w:t>
      </w:r>
      <w:r w:rsidRPr="000C0F68">
        <w:rPr>
          <w:rFonts w:asciiTheme="minorHAnsi" w:hAnsiTheme="minorHAnsi" w:cstheme="minorHAnsi"/>
          <w:highlight w:val="cyan"/>
          <w:u w:val="single"/>
        </w:rPr>
        <w:t>annihilate all life on Earth</w:t>
      </w:r>
      <w:r w:rsidRPr="000C0F68">
        <w:rPr>
          <w:rFonts w:asciiTheme="minorHAnsi" w:hAnsiTheme="minorHAnsi" w:cstheme="minorHAnsi"/>
          <w:sz w:val="16"/>
        </w:rPr>
        <w:t xml:space="preserve">. This would be the worst-case scenario of what </w:t>
      </w:r>
      <w:proofErr w:type="gramStart"/>
      <w:r w:rsidRPr="000C0F68">
        <w:rPr>
          <w:rFonts w:asciiTheme="minorHAnsi" w:hAnsiTheme="minorHAnsi" w:cstheme="minorHAnsi"/>
          <w:sz w:val="16"/>
        </w:rPr>
        <w:t>scientists</w:t>
      </w:r>
      <w:proofErr w:type="gramEnd"/>
      <w:r w:rsidRPr="000C0F68">
        <w:rPr>
          <w:rFonts w:asciiTheme="minorHAnsi" w:hAnsiTheme="minorHAnsi" w:cstheme="minorHAnsi"/>
          <w:sz w:val="16"/>
        </w:rPr>
        <w:t xml:space="preserve"> call 'co-extinctions', </w:t>
      </w:r>
      <w:r w:rsidRPr="000C0F68">
        <w:rPr>
          <w:rFonts w:asciiTheme="minorHAnsi" w:hAnsiTheme="minorHAnsi" w:cstheme="minorHAnsi"/>
          <w:u w:val="single"/>
        </w:rPr>
        <w:t>where an organism dies out because it depends on another doomed species,</w:t>
      </w:r>
      <w:r w:rsidRPr="000C0F68">
        <w:rPr>
          <w:rFonts w:asciiTheme="minorHAnsi" w:hAnsiTheme="minorHAnsi" w:cstheme="minorHAnsi"/>
          <w:sz w:val="16"/>
        </w:rPr>
        <w:t xml:space="preserve"> with the findings published today in the journal Scientific Reports. Think of a plant's flower pollinated by only one species of bee -- </w:t>
      </w:r>
      <w:r w:rsidRPr="000C0F68">
        <w:rPr>
          <w:rFonts w:asciiTheme="minorHAnsi" w:hAnsiTheme="minorHAnsi" w:cstheme="minorHAnsi"/>
          <w:u w:val="single"/>
        </w:rPr>
        <w:t>if the bee becomes extinct, so too will the plant eventually.</w:t>
      </w:r>
      <w:r w:rsidRPr="000C0F68">
        <w:rPr>
          <w:rFonts w:asciiTheme="minorHAnsi" w:hAnsiTheme="minorHAnsi" w:cstheme="minorHAnsi"/>
          <w:sz w:val="16"/>
        </w:rPr>
        <w:t xml:space="preserve"> "Even the most resilient species will inevitably fall victim to the synergies among extinction drivers as extreme stresses drive ecosystems to collapse." says lead author Dr Giovanni </w:t>
      </w:r>
      <w:proofErr w:type="spellStart"/>
      <w:r w:rsidRPr="000C0F68">
        <w:rPr>
          <w:rFonts w:asciiTheme="minorHAnsi" w:hAnsiTheme="minorHAnsi" w:cstheme="minorHAnsi"/>
          <w:sz w:val="16"/>
        </w:rPr>
        <w:t>Strona</w:t>
      </w:r>
      <w:proofErr w:type="spellEnd"/>
      <w:r w:rsidRPr="000C0F68">
        <w:rPr>
          <w:rFonts w:asciiTheme="minorHAnsi" w:hAnsiTheme="minorHAnsi" w:cstheme="minorHAnsi"/>
          <w:sz w:val="16"/>
        </w:rPr>
        <w:t xml:space="preserve"> of the European Commission's Joint Research Centre based in </w:t>
      </w:r>
      <w:proofErr w:type="spellStart"/>
      <w:r w:rsidRPr="000C0F68">
        <w:rPr>
          <w:rFonts w:asciiTheme="minorHAnsi" w:hAnsiTheme="minorHAnsi" w:cstheme="minorHAnsi"/>
          <w:sz w:val="16"/>
        </w:rPr>
        <w:t>Ispra</w:t>
      </w:r>
      <w:proofErr w:type="spellEnd"/>
      <w:r w:rsidRPr="000C0F68">
        <w:rPr>
          <w:rFonts w:asciiTheme="minorHAnsi" w:hAnsiTheme="minorHAnsi" w:cstheme="minorHAnsi"/>
          <w:sz w:val="16"/>
        </w:rPr>
        <w:t xml:space="preserve"> in northern Italy. </w:t>
      </w:r>
      <w:r w:rsidRPr="000C0F68">
        <w:rPr>
          <w:rFonts w:asciiTheme="minorHAnsi" w:hAnsiTheme="minorHAnsi" w:cstheme="minorHAnsi"/>
          <w:highlight w:val="cyan"/>
          <w:u w:val="single"/>
        </w:rPr>
        <w:t>Researchers</w:t>
      </w:r>
      <w:r w:rsidRPr="000C0F68">
        <w:rPr>
          <w:rFonts w:asciiTheme="minorHAnsi" w:hAnsiTheme="minorHAnsi" w:cstheme="minorHAnsi"/>
          <w:u w:val="single"/>
        </w:rPr>
        <w:t xml:space="preserve"> from Italy and Australia </w:t>
      </w:r>
      <w:r w:rsidRPr="000C0F68">
        <w:rPr>
          <w:rFonts w:asciiTheme="minorHAnsi" w:hAnsiTheme="minorHAnsi" w:cstheme="minorHAnsi"/>
          <w:highlight w:val="cyan"/>
          <w:u w:val="single"/>
        </w:rPr>
        <w:t>simulated 2,000</w:t>
      </w:r>
      <w:r w:rsidRPr="000C0F68">
        <w:rPr>
          <w:rFonts w:asciiTheme="minorHAnsi" w:hAnsiTheme="minorHAnsi" w:cstheme="minorHAnsi"/>
          <w:u w:val="single"/>
        </w:rPr>
        <w:t xml:space="preserve"> 'virtual </w:t>
      </w:r>
      <w:r w:rsidRPr="000C0F68">
        <w:rPr>
          <w:rFonts w:asciiTheme="minorHAnsi" w:hAnsiTheme="minorHAnsi" w:cstheme="minorHAnsi"/>
          <w:highlight w:val="cyan"/>
          <w:u w:val="single"/>
        </w:rPr>
        <w:t>earths'</w:t>
      </w:r>
      <w:r w:rsidRPr="000C0F68">
        <w:rPr>
          <w:rFonts w:asciiTheme="minorHAnsi" w:hAnsiTheme="minorHAnsi" w:cstheme="minorHAnsi"/>
          <w:sz w:val="16"/>
        </w:rPr>
        <w:t xml:space="preserve"> linking animal and plant species. </w:t>
      </w:r>
      <w:r w:rsidRPr="000C0F68">
        <w:rPr>
          <w:rFonts w:asciiTheme="minorHAnsi" w:hAnsiTheme="minorHAnsi" w:cstheme="minorHAnsi"/>
          <w:u w:val="single"/>
        </w:rPr>
        <w:t>Using sophisticated modelling</w:t>
      </w:r>
      <w:r w:rsidRPr="000C0F68">
        <w:rPr>
          <w:rFonts w:asciiTheme="minorHAnsi" w:hAnsiTheme="minorHAnsi" w:cstheme="minorHAnsi"/>
          <w:sz w:val="16"/>
        </w:rPr>
        <w:t xml:space="preserve">, they </w:t>
      </w:r>
      <w:r w:rsidRPr="000C0F68">
        <w:rPr>
          <w:rFonts w:asciiTheme="minorHAnsi" w:hAnsiTheme="minorHAnsi" w:cstheme="minorHAnsi"/>
          <w:u w:val="single"/>
        </w:rPr>
        <w:t>subjected</w:t>
      </w:r>
      <w:r w:rsidRPr="000C0F68">
        <w:rPr>
          <w:rFonts w:asciiTheme="minorHAnsi" w:hAnsiTheme="minorHAnsi" w:cstheme="minorHAnsi"/>
          <w:sz w:val="16"/>
        </w:rPr>
        <w:t xml:space="preserve"> the virtual </w:t>
      </w:r>
      <w:r w:rsidRPr="000C0F68">
        <w:rPr>
          <w:rFonts w:asciiTheme="minorHAnsi" w:hAnsiTheme="minorHAnsi" w:cstheme="minorHAnsi"/>
          <w:u w:val="single"/>
        </w:rPr>
        <w:t xml:space="preserve">earths to catastrophic </w:t>
      </w:r>
      <w:r w:rsidRPr="000C0F68">
        <w:rPr>
          <w:rFonts w:asciiTheme="minorHAnsi" w:hAnsiTheme="minorHAnsi" w:cstheme="minorHAnsi"/>
          <w:highlight w:val="cyan"/>
          <w:u w:val="single"/>
        </w:rPr>
        <w:t xml:space="preserve">environmental changes </w:t>
      </w:r>
      <w:r w:rsidRPr="000C0F68">
        <w:rPr>
          <w:rFonts w:asciiTheme="minorHAnsi" w:hAnsiTheme="minorHAnsi" w:cstheme="minorHAnsi"/>
          <w:u w:val="single"/>
        </w:rPr>
        <w:t xml:space="preserve">that ultimately </w:t>
      </w:r>
      <w:r w:rsidRPr="000C0F68">
        <w:rPr>
          <w:rFonts w:asciiTheme="minorHAnsi" w:hAnsiTheme="minorHAnsi" w:cstheme="minorHAnsi"/>
          <w:highlight w:val="cyan"/>
          <w:u w:val="single"/>
        </w:rPr>
        <w:t>annihilated all life.</w:t>
      </w:r>
      <w:r w:rsidRPr="000C0F68">
        <w:rPr>
          <w:rFonts w:asciiTheme="minorHAnsi" w:hAnsiTheme="minorHAnsi" w:cstheme="minorHAnsi"/>
          <w:sz w:val="16"/>
        </w:rPr>
        <w:t xml:space="preserve"> Examples of the kinds of catastrophes </w:t>
      </w:r>
      <w:r w:rsidRPr="000C0F68">
        <w:rPr>
          <w:rFonts w:asciiTheme="minorHAnsi" w:hAnsiTheme="minorHAnsi" w:cstheme="minorHAnsi"/>
          <w:highlight w:val="cyan"/>
          <w:u w:val="single"/>
        </w:rPr>
        <w:t>they simulated</w:t>
      </w:r>
      <w:r w:rsidRPr="000C0F68">
        <w:rPr>
          <w:rFonts w:asciiTheme="minorHAnsi" w:hAnsiTheme="minorHAnsi" w:cstheme="minorHAnsi"/>
          <w:sz w:val="16"/>
        </w:rPr>
        <w:t xml:space="preserve"> included runaway </w:t>
      </w:r>
      <w:r w:rsidRPr="000C0F68">
        <w:rPr>
          <w:rFonts w:asciiTheme="minorHAnsi" w:hAnsiTheme="minorHAnsi" w:cstheme="minorHAnsi"/>
          <w:highlight w:val="cyan"/>
          <w:u w:val="single"/>
        </w:rPr>
        <w:t>global warming</w:t>
      </w:r>
      <w:r w:rsidRPr="000C0F68">
        <w:rPr>
          <w:rFonts w:asciiTheme="minorHAnsi" w:hAnsiTheme="minorHAnsi" w:cstheme="minorHAnsi"/>
          <w:sz w:val="16"/>
        </w:rPr>
        <w:t xml:space="preserve">, scenarios of 'nuclear winter' following the detonation of multiple atomic bombs, and a large asteroid impact. "What we were trying to test is whether the variable tolerances to extreme global heating or cooling by different species are enough to explain overall extinction rates," "But </w:t>
      </w:r>
      <w:r w:rsidRPr="000C0F68">
        <w:rPr>
          <w:rFonts w:asciiTheme="minorHAnsi" w:hAnsiTheme="minorHAnsi" w:cstheme="minorHAnsi"/>
          <w:u w:val="single"/>
        </w:rPr>
        <w:t>because</w:t>
      </w:r>
      <w:r w:rsidRPr="000C0F68">
        <w:rPr>
          <w:rFonts w:asciiTheme="minorHAnsi" w:hAnsiTheme="minorHAnsi" w:cstheme="minorHAnsi"/>
          <w:sz w:val="16"/>
        </w:rPr>
        <w:t xml:space="preserve"> all </w:t>
      </w:r>
      <w:r w:rsidRPr="000C0F68">
        <w:rPr>
          <w:rFonts w:asciiTheme="minorHAnsi" w:hAnsiTheme="minorHAnsi" w:cstheme="minorHAnsi"/>
          <w:u w:val="single"/>
        </w:rPr>
        <w:t>species are connected</w:t>
      </w:r>
      <w:r w:rsidRPr="000C0F68">
        <w:rPr>
          <w:rFonts w:asciiTheme="minorHAnsi" w:hAnsiTheme="minorHAnsi" w:cstheme="minorHAnsi"/>
          <w:sz w:val="16"/>
        </w:rPr>
        <w:t xml:space="preserve"> in the web of life, our paper demonstrates that even </w:t>
      </w:r>
      <w:r w:rsidRPr="000C0F68">
        <w:rPr>
          <w:rFonts w:asciiTheme="minorHAnsi" w:hAnsiTheme="minorHAnsi" w:cstheme="minorHAnsi"/>
          <w:u w:val="single"/>
        </w:rPr>
        <w:t xml:space="preserve">the most </w:t>
      </w:r>
      <w:r w:rsidRPr="000C0F68">
        <w:rPr>
          <w:rFonts w:asciiTheme="minorHAnsi" w:hAnsiTheme="minorHAnsi" w:cstheme="minorHAnsi"/>
          <w:highlight w:val="cyan"/>
          <w:u w:val="single"/>
        </w:rPr>
        <w:t>tolerant species</w:t>
      </w:r>
      <w:r w:rsidRPr="000C0F68">
        <w:rPr>
          <w:rFonts w:asciiTheme="minorHAnsi" w:hAnsiTheme="minorHAnsi" w:cstheme="minorHAnsi"/>
          <w:sz w:val="16"/>
        </w:rPr>
        <w:t xml:space="preserve"> ultimately </w:t>
      </w:r>
      <w:r w:rsidRPr="000C0F68">
        <w:rPr>
          <w:rFonts w:asciiTheme="minorHAnsi" w:hAnsiTheme="minorHAnsi" w:cstheme="minorHAnsi"/>
          <w:highlight w:val="cyan"/>
          <w:u w:val="single"/>
        </w:rPr>
        <w:t>succumb to extinction when the less-tolerant species on which they depend disappear</w:t>
      </w:r>
      <w:r w:rsidRPr="000C0F68">
        <w:rPr>
          <w:rFonts w:asciiTheme="minorHAnsi" w:hAnsiTheme="minorHAnsi" w:cstheme="minorHAnsi"/>
          <w:u w:val="single"/>
        </w:rPr>
        <w:t>.</w:t>
      </w:r>
      <w:r w:rsidRPr="000C0F68">
        <w:rPr>
          <w:rFonts w:asciiTheme="minorHAnsi" w:hAnsiTheme="minorHAnsi" w:cstheme="minorHAnsi"/>
          <w:sz w:val="16"/>
        </w:rPr>
        <w:t xml:space="preserve">" "Failing to take into account these co-extinctions therefore </w:t>
      </w:r>
      <w:proofErr w:type="gramStart"/>
      <w:r w:rsidRPr="000C0F68">
        <w:rPr>
          <w:rFonts w:asciiTheme="minorHAnsi" w:hAnsiTheme="minorHAnsi" w:cstheme="minorHAnsi"/>
          <w:sz w:val="16"/>
        </w:rPr>
        <w:t>underestimates</w:t>
      </w:r>
      <w:proofErr w:type="gramEnd"/>
      <w:r w:rsidRPr="000C0F68">
        <w:rPr>
          <w:rFonts w:asciiTheme="minorHAnsi" w:hAnsiTheme="minorHAnsi" w:cstheme="minorHAnsi"/>
          <w:sz w:val="16"/>
        </w:rPr>
        <w:t xml:space="preserve"> the rate and magnitude of the loss of entire species from events like climate change by up to 10 times," says co-author Professor Bradshaw of Flinders University in South Australia Professor Bradshaw and Dr </w:t>
      </w:r>
      <w:proofErr w:type="spellStart"/>
      <w:r w:rsidRPr="000C0F68">
        <w:rPr>
          <w:rFonts w:asciiTheme="minorHAnsi" w:hAnsiTheme="minorHAnsi" w:cstheme="minorHAnsi"/>
          <w:sz w:val="16"/>
        </w:rPr>
        <w:t>Strona</w:t>
      </w:r>
      <w:proofErr w:type="spellEnd"/>
      <w:r w:rsidRPr="000C0F68">
        <w:rPr>
          <w:rFonts w:asciiTheme="minorHAnsi" w:hAnsiTheme="minorHAnsi" w:cstheme="minorHAnsi"/>
          <w:sz w:val="16"/>
        </w:rPr>
        <w:t xml:space="preserve"> say that their virtual scenarios warn humanity not to underestimate the impact of co-extinctions. "</w:t>
      </w:r>
      <w:r w:rsidRPr="000C0F68">
        <w:rPr>
          <w:rFonts w:asciiTheme="minorHAnsi" w:hAnsiTheme="minorHAnsi" w:cstheme="minorHAnsi"/>
          <w:u w:val="single"/>
        </w:rPr>
        <w:t>Not taking into account this domino effect gives an unrealistic and exceedingly optimistic perspective about the impact of future climate change,"</w:t>
      </w:r>
      <w:r w:rsidRPr="000C0F68">
        <w:rPr>
          <w:rFonts w:asciiTheme="minorHAnsi" w:hAnsiTheme="minorHAnsi" w:cstheme="minorHAnsi"/>
          <w:sz w:val="16"/>
        </w:rPr>
        <w:t xml:space="preserve"> warns Professor Bradshaw. It can be hard to imagine how the demise of a small animal or plant matters so much, but the authors argue that tracking species up to total annihilation demonstrates how the loss of one can amplify the effects of environmental change on the remainder. "Another really important discovery was that in the case of global warming in particular, the combination of intolerance to heat combined with </w:t>
      </w:r>
      <w:r w:rsidRPr="000C0F68">
        <w:rPr>
          <w:rFonts w:asciiTheme="minorHAnsi" w:hAnsiTheme="minorHAnsi" w:cstheme="minorHAnsi"/>
          <w:highlight w:val="cyan"/>
          <w:u w:val="single"/>
        </w:rPr>
        <w:t>co-extinctions mean that</w:t>
      </w:r>
      <w:r w:rsidRPr="000C0F68">
        <w:rPr>
          <w:rFonts w:asciiTheme="minorHAnsi" w:hAnsiTheme="minorHAnsi" w:cstheme="minorHAnsi"/>
          <w:u w:val="single"/>
        </w:rPr>
        <w:t xml:space="preserve"> 5-6 degrees of average </w:t>
      </w:r>
      <w:r w:rsidRPr="000C0F68">
        <w:rPr>
          <w:rFonts w:asciiTheme="minorHAnsi" w:hAnsiTheme="minorHAnsi" w:cstheme="minorHAnsi"/>
          <w:highlight w:val="cyan"/>
          <w:u w:val="single"/>
        </w:rPr>
        <w:t>warming</w:t>
      </w:r>
      <w:r w:rsidRPr="000C0F68">
        <w:rPr>
          <w:rFonts w:asciiTheme="minorHAnsi" w:hAnsiTheme="minorHAnsi" w:cstheme="minorHAnsi"/>
          <w:u w:val="single"/>
        </w:rPr>
        <w:t xml:space="preserve"> globally </w:t>
      </w:r>
      <w:r w:rsidRPr="000C0F68">
        <w:rPr>
          <w:rFonts w:asciiTheme="minorHAnsi" w:hAnsiTheme="minorHAnsi" w:cstheme="minorHAnsi"/>
          <w:highlight w:val="cyan"/>
          <w:u w:val="single"/>
        </w:rPr>
        <w:t>is enough to wipe out</w:t>
      </w:r>
      <w:r w:rsidRPr="000C0F68">
        <w:rPr>
          <w:rFonts w:asciiTheme="minorHAnsi" w:hAnsiTheme="minorHAnsi" w:cstheme="minorHAnsi"/>
          <w:u w:val="single"/>
        </w:rPr>
        <w:t xml:space="preserve"> most </w:t>
      </w:r>
      <w:r w:rsidRPr="000C0F68">
        <w:rPr>
          <w:rFonts w:asciiTheme="minorHAnsi" w:hAnsiTheme="minorHAnsi" w:cstheme="minorHAnsi"/>
          <w:highlight w:val="cyan"/>
          <w:u w:val="single"/>
        </w:rPr>
        <w:t>life on the planet</w:t>
      </w:r>
      <w:r w:rsidRPr="000C0F68">
        <w:rPr>
          <w:rFonts w:asciiTheme="minorHAnsi" w:hAnsiTheme="minorHAnsi" w:cstheme="minorHAnsi"/>
          <w:u w:val="single"/>
        </w:rPr>
        <w:t xml:space="preserve">," says Dr </w:t>
      </w:r>
      <w:proofErr w:type="spellStart"/>
      <w:r w:rsidRPr="000C0F68">
        <w:rPr>
          <w:rFonts w:asciiTheme="minorHAnsi" w:hAnsiTheme="minorHAnsi" w:cstheme="minorHAnsi"/>
          <w:u w:val="single"/>
        </w:rPr>
        <w:t>Strona</w:t>
      </w:r>
      <w:proofErr w:type="spellEnd"/>
      <w:r w:rsidRPr="000C0F68">
        <w:rPr>
          <w:rFonts w:asciiTheme="minorHAnsi" w:hAnsiTheme="minorHAnsi" w:cstheme="minorHAnsi"/>
          <w:sz w:val="16"/>
        </w:rPr>
        <w:t>. Professor Bradshaw further warns that their work shows how climate warming creates extinction cascades in the worst possible way, when compared to random extinctions or even from the stresses arising from nuclear winter.</w:t>
      </w:r>
    </w:p>
    <w:p w14:paraId="303B6E81" w14:textId="2E88DFAB" w:rsidR="00280284" w:rsidRDefault="00280284" w:rsidP="00280284"/>
    <w:p w14:paraId="25137CDA" w14:textId="059151DE" w:rsidR="007D6CCC" w:rsidRPr="000C0F68" w:rsidRDefault="007D6CCC" w:rsidP="007D6CCC">
      <w:pPr>
        <w:pStyle w:val="Heading3"/>
        <w:rPr>
          <w:rFonts w:asciiTheme="minorHAnsi" w:hAnsiTheme="minorHAnsi" w:cstheme="minorHAnsi"/>
        </w:rPr>
      </w:pPr>
      <w:r>
        <w:rPr>
          <w:rFonts w:asciiTheme="minorHAnsi" w:hAnsiTheme="minorHAnsi" w:cstheme="minorHAnsi"/>
        </w:rPr>
        <w:t>NC -- Reg CP</w:t>
      </w:r>
    </w:p>
    <w:p w14:paraId="77A97D8D" w14:textId="77777777" w:rsidR="007D6CCC" w:rsidRPr="000C0F68" w:rsidRDefault="007D6CCC" w:rsidP="007D6CCC">
      <w:pPr>
        <w:pStyle w:val="Heading4"/>
        <w:rPr>
          <w:rFonts w:asciiTheme="minorHAnsi" w:hAnsiTheme="minorHAnsi" w:cstheme="minorHAnsi"/>
        </w:rPr>
      </w:pPr>
      <w:r w:rsidRPr="000C0F68">
        <w:rPr>
          <w:rFonts w:asciiTheme="minorHAnsi" w:hAnsiTheme="minorHAnsi" w:cstheme="minorHAnsi"/>
        </w:rPr>
        <w:t>Counterplan: Establish an international body to regulate Commercial Space Activity.</w:t>
      </w:r>
    </w:p>
    <w:p w14:paraId="3C427991" w14:textId="77777777" w:rsidR="007D6CCC" w:rsidRPr="000C0F68" w:rsidRDefault="007D6CCC" w:rsidP="007D6CCC">
      <w:pPr>
        <w:pStyle w:val="NormalWeb"/>
        <w:spacing w:before="0" w:beforeAutospacing="0" w:after="160" w:afterAutospacing="0"/>
        <w:rPr>
          <w:rFonts w:asciiTheme="minorHAnsi" w:hAnsiTheme="minorHAnsi" w:cstheme="minorHAnsi"/>
        </w:rPr>
      </w:pPr>
      <w:r w:rsidRPr="000C0F68">
        <w:rPr>
          <w:rFonts w:asciiTheme="minorHAnsi" w:hAnsiTheme="minorHAnsi" w:cstheme="minorHAnsi"/>
          <w:b/>
          <w:bCs/>
          <w:color w:val="000000"/>
          <w:sz w:val="26"/>
          <w:szCs w:val="26"/>
        </w:rPr>
        <w:t>Iliopoulos 20</w:t>
      </w:r>
      <w:r w:rsidRPr="000C0F68">
        <w:rPr>
          <w:rFonts w:asciiTheme="minorHAnsi" w:hAnsiTheme="minorHAnsi" w:cstheme="minorHAnsi"/>
          <w:color w:val="000000"/>
          <w:sz w:val="22"/>
          <w:szCs w:val="22"/>
        </w:rPr>
        <w:t xml:space="preserve"> [Iliopoulos, Nikolaos [University of Tokyo], and Miguel Esteban [</w:t>
      </w:r>
      <w:proofErr w:type="spellStart"/>
      <w:r w:rsidRPr="000C0F68">
        <w:rPr>
          <w:rFonts w:asciiTheme="minorHAnsi" w:hAnsiTheme="minorHAnsi" w:cstheme="minorHAnsi"/>
          <w:color w:val="000000"/>
          <w:sz w:val="22"/>
          <w:szCs w:val="22"/>
        </w:rPr>
        <w:t>Waseda</w:t>
      </w:r>
      <w:proofErr w:type="spellEnd"/>
      <w:r w:rsidRPr="000C0F68">
        <w:rPr>
          <w:rFonts w:asciiTheme="minorHAnsi" w:hAnsiTheme="minorHAnsi" w:cstheme="minorHAnsi"/>
          <w:color w:val="000000"/>
          <w:sz w:val="22"/>
          <w:szCs w:val="22"/>
        </w:rPr>
        <w:t xml:space="preserve"> University]. "Sustainable space exploration and its relevance to the privatization of space ventures." Acta </w:t>
      </w:r>
      <w:proofErr w:type="spellStart"/>
      <w:r w:rsidRPr="000C0F68">
        <w:rPr>
          <w:rFonts w:asciiTheme="minorHAnsi" w:hAnsiTheme="minorHAnsi" w:cstheme="minorHAnsi"/>
          <w:color w:val="000000"/>
          <w:sz w:val="22"/>
          <w:szCs w:val="22"/>
        </w:rPr>
        <w:t>Astronautica</w:t>
      </w:r>
      <w:proofErr w:type="spellEnd"/>
      <w:r w:rsidRPr="000C0F68">
        <w:rPr>
          <w:rFonts w:asciiTheme="minorHAnsi" w:hAnsiTheme="minorHAnsi" w:cstheme="minorHAnsi"/>
          <w:color w:val="000000"/>
          <w:sz w:val="22"/>
          <w:szCs w:val="22"/>
        </w:rPr>
        <w:t xml:space="preserve"> 167 (2020): 85-92.]</w:t>
      </w:r>
    </w:p>
    <w:p w14:paraId="5D3E8684" w14:textId="77777777" w:rsidR="007D6CCC" w:rsidRPr="000C0F68" w:rsidRDefault="007D6CCC" w:rsidP="007D6CCC">
      <w:pPr>
        <w:rPr>
          <w:rFonts w:asciiTheme="minorHAnsi" w:hAnsiTheme="minorHAnsi" w:cstheme="minorHAnsi"/>
          <w:u w:val="single"/>
        </w:rPr>
      </w:pPr>
      <w:r w:rsidRPr="000C0F68">
        <w:rPr>
          <w:rFonts w:asciiTheme="minorHAnsi" w:hAnsiTheme="minorHAnsi" w:cstheme="minorHAnsi"/>
          <w:u w:val="single"/>
        </w:rPr>
        <w:t xml:space="preserve">The </w:t>
      </w:r>
      <w:r w:rsidRPr="000C0F68">
        <w:rPr>
          <w:rFonts w:asciiTheme="minorHAnsi" w:hAnsiTheme="minorHAnsi" w:cstheme="minorHAnsi"/>
          <w:highlight w:val="cyan"/>
          <w:u w:val="single"/>
        </w:rPr>
        <w:t>envisioned legal regime to encourage private firms to undertake</w:t>
      </w:r>
      <w:r w:rsidRPr="000C0F68">
        <w:rPr>
          <w:rFonts w:asciiTheme="minorHAnsi" w:hAnsiTheme="minorHAnsi" w:cstheme="minorHAnsi"/>
          <w:u w:val="single"/>
        </w:rPr>
        <w:t xml:space="preserve"> the high risk and high cost involved in </w:t>
      </w:r>
      <w:r w:rsidRPr="000C0F68">
        <w:rPr>
          <w:rFonts w:asciiTheme="minorHAnsi" w:hAnsiTheme="minorHAnsi" w:cstheme="minorHAnsi"/>
          <w:highlight w:val="cyan"/>
          <w:u w:val="single"/>
        </w:rPr>
        <w:t xml:space="preserve">activities of space </w:t>
      </w:r>
      <w:r w:rsidRPr="000C0F68">
        <w:rPr>
          <w:rFonts w:asciiTheme="minorHAnsi" w:hAnsiTheme="minorHAnsi" w:cstheme="minorHAnsi"/>
          <w:u w:val="single"/>
        </w:rPr>
        <w:t xml:space="preserve">exploration </w:t>
      </w:r>
      <w:r w:rsidRPr="000C0F68">
        <w:rPr>
          <w:rFonts w:asciiTheme="minorHAnsi" w:hAnsiTheme="minorHAnsi" w:cstheme="minorHAnsi"/>
          <w:highlight w:val="cyan"/>
          <w:u w:val="single"/>
        </w:rPr>
        <w:t>would have to</w:t>
      </w:r>
      <w:r w:rsidRPr="000C0F68">
        <w:rPr>
          <w:rFonts w:asciiTheme="minorHAnsi" w:hAnsiTheme="minorHAnsi" w:cstheme="minorHAnsi"/>
          <w:u w:val="single"/>
        </w:rPr>
        <w:t xml:space="preserve"> explicitly </w:t>
      </w:r>
      <w:r w:rsidRPr="000C0F68">
        <w:rPr>
          <w:rFonts w:asciiTheme="minorHAnsi" w:hAnsiTheme="minorHAnsi" w:cstheme="minorHAnsi"/>
          <w:highlight w:val="cyan"/>
          <w:u w:val="single"/>
        </w:rPr>
        <w:t>recognize extra-terrestrial property</w:t>
      </w:r>
      <w:r w:rsidRPr="000C0F68">
        <w:rPr>
          <w:rFonts w:asciiTheme="minorHAnsi" w:hAnsiTheme="minorHAnsi" w:cstheme="minorHAnsi"/>
          <w:sz w:val="16"/>
        </w:rPr>
        <w:t xml:space="preserve"> claims </w:t>
      </w:r>
      <w:r w:rsidRPr="000C0F68">
        <w:rPr>
          <w:rFonts w:asciiTheme="minorHAnsi" w:hAnsiTheme="minorHAnsi" w:cstheme="minorHAnsi"/>
          <w:highlight w:val="cyan"/>
          <w:u w:val="single"/>
        </w:rPr>
        <w:t>of</w:t>
      </w:r>
      <w:r w:rsidRPr="000C0F68">
        <w:rPr>
          <w:rFonts w:asciiTheme="minorHAnsi" w:hAnsiTheme="minorHAnsi" w:cstheme="minorHAnsi"/>
          <w:sz w:val="16"/>
        </w:rPr>
        <w:t xml:space="preserve"> individuals and </w:t>
      </w:r>
      <w:r w:rsidRPr="000C0F68">
        <w:rPr>
          <w:rFonts w:asciiTheme="minorHAnsi" w:hAnsiTheme="minorHAnsi" w:cstheme="minorHAnsi"/>
          <w:highlight w:val="cyan"/>
          <w:u w:val="single"/>
        </w:rPr>
        <w:t>corporations</w:t>
      </w:r>
      <w:r w:rsidRPr="000C0F68">
        <w:rPr>
          <w:rFonts w:asciiTheme="minorHAnsi" w:hAnsiTheme="minorHAnsi" w:cstheme="minorHAnsi"/>
          <w:sz w:val="16"/>
        </w:rPr>
        <w:t xml:space="preserve"> that meet specified conditions. As such, based on the conclusions made through this </w:t>
      </w:r>
      <w:proofErr w:type="gramStart"/>
      <w:r w:rsidRPr="000C0F68">
        <w:rPr>
          <w:rFonts w:asciiTheme="minorHAnsi" w:hAnsiTheme="minorHAnsi" w:cstheme="minorHAnsi"/>
          <w:sz w:val="16"/>
        </w:rPr>
        <w:t>paper ,it</w:t>
      </w:r>
      <w:proofErr w:type="gramEnd"/>
      <w:r w:rsidRPr="000C0F68">
        <w:rPr>
          <w:rFonts w:asciiTheme="minorHAnsi" w:hAnsiTheme="minorHAnsi" w:cstheme="minorHAnsi"/>
          <w:sz w:val="16"/>
        </w:rPr>
        <w:t xml:space="preserve"> is considered that </w:t>
      </w:r>
      <w:r w:rsidRPr="000C0F68">
        <w:rPr>
          <w:rFonts w:asciiTheme="minorHAnsi" w:hAnsiTheme="minorHAnsi" w:cstheme="minorHAnsi"/>
          <w:u w:val="single"/>
        </w:rPr>
        <w:t xml:space="preserve">with the right negotiation terms, the </w:t>
      </w:r>
      <w:r w:rsidRPr="000C0F68">
        <w:rPr>
          <w:rFonts w:asciiTheme="minorHAnsi" w:hAnsiTheme="minorHAnsi" w:cstheme="minorHAnsi"/>
          <w:highlight w:val="cyan"/>
          <w:u w:val="single"/>
        </w:rPr>
        <w:t>current treaties can be revised</w:t>
      </w:r>
      <w:r w:rsidRPr="000C0F68">
        <w:rPr>
          <w:rFonts w:asciiTheme="minorHAnsi" w:hAnsiTheme="minorHAnsi" w:cstheme="minorHAnsi"/>
          <w:u w:val="single"/>
        </w:rPr>
        <w:t xml:space="preserve"> </w:t>
      </w:r>
      <w:r w:rsidRPr="000C0F68">
        <w:rPr>
          <w:rFonts w:asciiTheme="minorHAnsi" w:hAnsiTheme="minorHAnsi" w:cstheme="minorHAnsi"/>
          <w:sz w:val="16"/>
        </w:rPr>
        <w:t xml:space="preserve">so as </w:t>
      </w:r>
      <w:r w:rsidRPr="000C0F68">
        <w:rPr>
          <w:rFonts w:asciiTheme="minorHAnsi" w:hAnsiTheme="minorHAnsi" w:cstheme="minorHAnsi"/>
          <w:u w:val="single"/>
        </w:rPr>
        <w:t xml:space="preserve">to become steppingstones for the advancement of space exploration </w:t>
      </w:r>
      <w:r w:rsidRPr="000C0F68">
        <w:rPr>
          <w:rFonts w:asciiTheme="minorHAnsi" w:hAnsiTheme="minorHAnsi" w:cstheme="minorHAnsi"/>
          <w:sz w:val="16"/>
        </w:rPr>
        <w:t xml:space="preserve">that could potentially bring forth significant changes to the environment surrounding planet Earth. </w:t>
      </w:r>
      <w:r w:rsidRPr="000C0F68">
        <w:rPr>
          <w:rFonts w:asciiTheme="minorHAnsi" w:hAnsiTheme="minorHAnsi" w:cstheme="minorHAnsi"/>
          <w:u w:val="single"/>
        </w:rPr>
        <w:t>Finally</w:t>
      </w:r>
      <w:r w:rsidRPr="000C0F68">
        <w:rPr>
          <w:rFonts w:asciiTheme="minorHAnsi" w:hAnsiTheme="minorHAnsi" w:cstheme="minorHAnsi"/>
          <w:sz w:val="16"/>
        </w:rPr>
        <w:t xml:space="preserve">, one way that such </w:t>
      </w:r>
      <w:r w:rsidRPr="000C0F68">
        <w:rPr>
          <w:rFonts w:asciiTheme="minorHAnsi" w:hAnsiTheme="minorHAnsi" w:cstheme="minorHAnsi"/>
          <w:highlight w:val="cyan"/>
          <w:u w:val="single"/>
        </w:rPr>
        <w:t>privatization efforts</w:t>
      </w:r>
      <w:r w:rsidRPr="000C0F68">
        <w:rPr>
          <w:rFonts w:asciiTheme="minorHAnsi" w:hAnsiTheme="minorHAnsi" w:cstheme="minorHAnsi"/>
          <w:sz w:val="16"/>
        </w:rPr>
        <w:t xml:space="preserve"> could be seen to </w:t>
      </w:r>
      <w:r w:rsidRPr="000C0F68">
        <w:rPr>
          <w:rFonts w:asciiTheme="minorHAnsi" w:hAnsiTheme="minorHAnsi" w:cstheme="minorHAnsi"/>
          <w:highlight w:val="cyan"/>
          <w:u w:val="single"/>
        </w:rPr>
        <w:t>benefit</w:t>
      </w:r>
      <w:r w:rsidRPr="000C0F68">
        <w:rPr>
          <w:rFonts w:asciiTheme="minorHAnsi" w:hAnsiTheme="minorHAnsi" w:cstheme="minorHAnsi"/>
          <w:sz w:val="16"/>
        </w:rPr>
        <w:t xml:space="preserve"> of </w:t>
      </w:r>
      <w:r w:rsidRPr="000C0F68">
        <w:rPr>
          <w:rFonts w:asciiTheme="minorHAnsi" w:hAnsiTheme="minorHAnsi" w:cstheme="minorHAnsi"/>
          <w:highlight w:val="cyan"/>
          <w:u w:val="single"/>
        </w:rPr>
        <w:t>[hu]mankind</w:t>
      </w:r>
      <w:r w:rsidRPr="000C0F68">
        <w:rPr>
          <w:rFonts w:asciiTheme="minorHAnsi" w:hAnsiTheme="minorHAnsi" w:cstheme="minorHAnsi"/>
          <w:u w:val="single"/>
        </w:rPr>
        <w:t xml:space="preserve"> </w:t>
      </w:r>
      <w:proofErr w:type="gramStart"/>
      <w:r w:rsidRPr="000C0F68">
        <w:rPr>
          <w:rFonts w:asciiTheme="minorHAnsi" w:hAnsiTheme="minorHAnsi" w:cstheme="minorHAnsi"/>
          <w:u w:val="single"/>
        </w:rPr>
        <w:t>as a whole</w:t>
      </w:r>
      <w:r w:rsidRPr="000C0F68">
        <w:rPr>
          <w:rFonts w:asciiTheme="minorHAnsi" w:hAnsiTheme="minorHAnsi" w:cstheme="minorHAnsi"/>
          <w:sz w:val="16"/>
        </w:rPr>
        <w:t xml:space="preserve"> is</w:t>
      </w:r>
      <w:proofErr w:type="gramEnd"/>
      <w:r w:rsidRPr="000C0F68">
        <w:rPr>
          <w:rFonts w:asciiTheme="minorHAnsi" w:hAnsiTheme="minorHAnsi" w:cstheme="minorHAnsi"/>
          <w:sz w:val="16"/>
        </w:rPr>
        <w:t xml:space="preserve"> that any </w:t>
      </w:r>
      <w:r w:rsidRPr="000C0F68">
        <w:rPr>
          <w:rFonts w:asciiTheme="minorHAnsi" w:hAnsiTheme="minorHAnsi" w:cstheme="minorHAnsi"/>
          <w:highlight w:val="cyan"/>
          <w:u w:val="single"/>
        </w:rPr>
        <w:t>taxation</w:t>
      </w:r>
      <w:r w:rsidRPr="000C0F68">
        <w:rPr>
          <w:rFonts w:asciiTheme="minorHAnsi" w:hAnsiTheme="minorHAnsi" w:cstheme="minorHAnsi"/>
          <w:u w:val="single"/>
        </w:rPr>
        <w:t xml:space="preserve"> resulting from it </w:t>
      </w:r>
      <w:r w:rsidRPr="000C0F68">
        <w:rPr>
          <w:rFonts w:asciiTheme="minorHAnsi" w:hAnsiTheme="minorHAnsi" w:cstheme="minorHAnsi"/>
          <w:highlight w:val="cyan"/>
          <w:u w:val="single"/>
        </w:rPr>
        <w:t>should be paid directly to</w:t>
      </w:r>
      <w:r w:rsidRPr="000C0F68">
        <w:rPr>
          <w:rFonts w:asciiTheme="minorHAnsi" w:hAnsiTheme="minorHAnsi" w:cstheme="minorHAnsi"/>
          <w:u w:val="single"/>
        </w:rPr>
        <w:t xml:space="preserve"> the </w:t>
      </w:r>
      <w:r w:rsidRPr="000C0F68">
        <w:rPr>
          <w:rFonts w:asciiTheme="minorHAnsi" w:hAnsiTheme="minorHAnsi" w:cstheme="minorHAnsi"/>
          <w:highlight w:val="cyan"/>
          <w:u w:val="single"/>
        </w:rPr>
        <w:t>U</w:t>
      </w:r>
      <w:r w:rsidRPr="000C0F68">
        <w:rPr>
          <w:rFonts w:asciiTheme="minorHAnsi" w:hAnsiTheme="minorHAnsi" w:cstheme="minorHAnsi"/>
          <w:u w:val="single"/>
        </w:rPr>
        <w:t xml:space="preserve">nited </w:t>
      </w:r>
      <w:r w:rsidRPr="000C0F68">
        <w:rPr>
          <w:rFonts w:asciiTheme="minorHAnsi" w:hAnsiTheme="minorHAnsi" w:cstheme="minorHAnsi"/>
          <w:highlight w:val="cyan"/>
          <w:u w:val="single"/>
        </w:rPr>
        <w:t>N</w:t>
      </w:r>
      <w:r w:rsidRPr="000C0F68">
        <w:rPr>
          <w:rFonts w:asciiTheme="minorHAnsi" w:hAnsiTheme="minorHAnsi" w:cstheme="minorHAnsi"/>
          <w:u w:val="single"/>
        </w:rPr>
        <w:t>ations</w:t>
      </w:r>
      <w:r w:rsidRPr="000C0F68">
        <w:rPr>
          <w:rFonts w:asciiTheme="minorHAnsi" w:hAnsiTheme="minorHAnsi" w:cstheme="minorHAnsi"/>
          <w:sz w:val="16"/>
        </w:rPr>
        <w:t xml:space="preserve">, or that </w:t>
      </w:r>
      <w:r w:rsidRPr="000C0F68">
        <w:rPr>
          <w:rFonts w:asciiTheme="minorHAnsi" w:hAnsiTheme="minorHAnsi" w:cstheme="minorHAnsi"/>
          <w:highlight w:val="cyan"/>
          <w:u w:val="single"/>
        </w:rPr>
        <w:t>at</w:t>
      </w:r>
      <w:r w:rsidRPr="000C0F68">
        <w:rPr>
          <w:rFonts w:asciiTheme="minorHAnsi" w:hAnsiTheme="minorHAnsi" w:cstheme="minorHAnsi"/>
          <w:u w:val="single"/>
        </w:rPr>
        <w:t xml:space="preserve"> least some </w:t>
      </w:r>
      <w:r w:rsidRPr="000C0F68">
        <w:rPr>
          <w:rFonts w:asciiTheme="minorHAnsi" w:hAnsiTheme="minorHAnsi" w:cstheme="minorHAnsi"/>
          <w:highlight w:val="cyan"/>
          <w:u w:val="single"/>
        </w:rPr>
        <w:t>fraction of</w:t>
      </w:r>
      <w:r w:rsidRPr="000C0F68">
        <w:rPr>
          <w:rFonts w:asciiTheme="minorHAnsi" w:hAnsiTheme="minorHAnsi" w:cstheme="minorHAnsi"/>
          <w:u w:val="single"/>
        </w:rPr>
        <w:t xml:space="preserve"> the </w:t>
      </w:r>
      <w:r w:rsidRPr="000C0F68">
        <w:rPr>
          <w:rFonts w:asciiTheme="minorHAnsi" w:hAnsiTheme="minorHAnsi" w:cstheme="minorHAnsi"/>
          <w:highlight w:val="cyan"/>
          <w:u w:val="single"/>
        </w:rPr>
        <w:t>profits</w:t>
      </w:r>
      <w:r w:rsidRPr="000C0F68">
        <w:rPr>
          <w:rFonts w:asciiTheme="minorHAnsi" w:hAnsiTheme="minorHAnsi" w:cstheme="minorHAnsi"/>
          <w:u w:val="single"/>
        </w:rPr>
        <w:t xml:space="preserve"> should fund this organization. </w:t>
      </w:r>
    </w:p>
    <w:p w14:paraId="42BB63CC" w14:textId="77777777" w:rsidR="007D6CCC" w:rsidRPr="000C0F68" w:rsidRDefault="007D6CCC" w:rsidP="007D6CCC">
      <w:pPr>
        <w:rPr>
          <w:rFonts w:asciiTheme="minorHAnsi" w:hAnsiTheme="minorHAnsi" w:cstheme="minorHAnsi"/>
          <w:u w:val="single"/>
        </w:rPr>
      </w:pPr>
    </w:p>
    <w:p w14:paraId="29F06DE4" w14:textId="77777777" w:rsidR="007D6CCC" w:rsidRPr="000C0F68" w:rsidRDefault="007D6CCC" w:rsidP="007D6CCC">
      <w:pPr>
        <w:pStyle w:val="Heading4"/>
        <w:rPr>
          <w:rFonts w:asciiTheme="minorHAnsi" w:hAnsiTheme="minorHAnsi" w:cstheme="minorHAnsi"/>
        </w:rPr>
      </w:pPr>
      <w:r w:rsidRPr="000C0F68">
        <w:rPr>
          <w:rFonts w:asciiTheme="minorHAnsi" w:hAnsiTheme="minorHAnsi" w:cstheme="minorHAnsi"/>
        </w:rPr>
        <w:t>That solves space debris and other concerns of space mining.</w:t>
      </w:r>
    </w:p>
    <w:p w14:paraId="07B48312" w14:textId="77777777" w:rsidR="007D6CCC" w:rsidRPr="000C0F68" w:rsidRDefault="007D6CCC" w:rsidP="007D6CCC">
      <w:pPr>
        <w:rPr>
          <w:rFonts w:asciiTheme="minorHAnsi" w:hAnsiTheme="minorHAnsi" w:cstheme="minorHAnsi"/>
        </w:rPr>
      </w:pPr>
      <w:proofErr w:type="spellStart"/>
      <w:r w:rsidRPr="000C0F68">
        <w:rPr>
          <w:rStyle w:val="Style13ptBold"/>
          <w:rFonts w:asciiTheme="minorHAnsi" w:hAnsiTheme="minorHAnsi" w:cstheme="minorHAnsi"/>
        </w:rPr>
        <w:t>Fladeland</w:t>
      </w:r>
      <w:proofErr w:type="spellEnd"/>
      <w:r w:rsidRPr="000C0F68">
        <w:rPr>
          <w:rStyle w:val="Style13ptBold"/>
          <w:rFonts w:asciiTheme="minorHAnsi" w:hAnsiTheme="minorHAnsi" w:cstheme="minorHAnsi"/>
        </w:rPr>
        <w:t xml:space="preserve"> 19</w:t>
      </w:r>
      <w:r w:rsidRPr="000C0F68">
        <w:rPr>
          <w:rFonts w:asciiTheme="minorHAnsi" w:hAnsiTheme="minorHAnsi" w:cstheme="minorHAnsi"/>
        </w:rPr>
        <w:t xml:space="preserve"> [Fellow at the Outer Space Institute, Logan, Aaron C. </w:t>
      </w:r>
      <w:proofErr w:type="spellStart"/>
      <w:r w:rsidRPr="000C0F68">
        <w:rPr>
          <w:rFonts w:asciiTheme="minorHAnsi" w:hAnsiTheme="minorHAnsi" w:cstheme="minorHAnsi"/>
        </w:rPr>
        <w:t>Boley</w:t>
      </w:r>
      <w:proofErr w:type="spellEnd"/>
      <w:r w:rsidRPr="000C0F68">
        <w:rPr>
          <w:rFonts w:asciiTheme="minorHAnsi" w:hAnsiTheme="minorHAnsi" w:cstheme="minorHAnsi"/>
        </w:rPr>
        <w:t xml:space="preserve">, Michael Byers, Meteoroid Stream Formation Due to the Extraction of Space Resources from Asteroids, Conference paper for the 1st International Orbital Debris Conference, December 2019, </w:t>
      </w:r>
      <w:hyperlink r:id="rId30" w:history="1">
        <w:r w:rsidRPr="000C0F68">
          <w:rPr>
            <w:rStyle w:val="Hyperlink"/>
            <w:rFonts w:asciiTheme="minorHAnsi" w:hAnsiTheme="minorHAnsi" w:cstheme="minorHAnsi"/>
            <w:color w:val="000000"/>
            <w:u w:val="single"/>
          </w:rPr>
          <w:t>https://arxiv.org/abs/1911.12840</w:t>
        </w:r>
      </w:hyperlink>
      <w:r w:rsidRPr="000C0F68">
        <w:rPr>
          <w:rFonts w:asciiTheme="minorHAnsi" w:hAnsiTheme="minorHAnsi" w:cstheme="minorHAnsi"/>
        </w:rPr>
        <w:t>, accessed 6-25-21]  </w:t>
      </w:r>
    </w:p>
    <w:p w14:paraId="331508B4" w14:textId="77777777" w:rsidR="007D6CCC" w:rsidRPr="000C0F68" w:rsidRDefault="007D6CCC" w:rsidP="007D6CCC">
      <w:pPr>
        <w:rPr>
          <w:rFonts w:asciiTheme="minorHAnsi" w:hAnsiTheme="minorHAnsi" w:cstheme="minorHAnsi"/>
          <w:sz w:val="16"/>
        </w:rPr>
      </w:pPr>
      <w:r w:rsidRPr="000C0F68">
        <w:rPr>
          <w:rFonts w:asciiTheme="minorHAnsi" w:hAnsiTheme="minorHAnsi" w:cstheme="minorHAnsi"/>
          <w:sz w:val="16"/>
        </w:rPr>
        <w:t xml:space="preserve">Fortunately, it may be possible to establish </w:t>
      </w:r>
      <w:r w:rsidRPr="000C0F68">
        <w:rPr>
          <w:rFonts w:asciiTheme="minorHAnsi" w:hAnsiTheme="minorHAnsi" w:cstheme="minorHAnsi"/>
          <w:highlight w:val="cyan"/>
          <w:u w:val="single"/>
        </w:rPr>
        <w:t>simple measures</w:t>
      </w:r>
      <w:r w:rsidRPr="000C0F68">
        <w:rPr>
          <w:rFonts w:asciiTheme="minorHAnsi" w:hAnsiTheme="minorHAnsi" w:cstheme="minorHAnsi"/>
          <w:u w:val="single"/>
        </w:rPr>
        <w:t xml:space="preserve"> that could </w:t>
      </w:r>
      <w:r w:rsidRPr="000C0F68">
        <w:rPr>
          <w:rFonts w:asciiTheme="minorHAnsi" w:hAnsiTheme="minorHAnsi" w:cstheme="minorHAnsi"/>
          <w:highlight w:val="cyan"/>
          <w:u w:val="single"/>
        </w:rPr>
        <w:t>mitigate</w:t>
      </w:r>
      <w:r w:rsidRPr="000C0F68">
        <w:rPr>
          <w:rFonts w:asciiTheme="minorHAnsi" w:hAnsiTheme="minorHAnsi" w:cstheme="minorHAnsi"/>
          <w:sz w:val="16"/>
        </w:rPr>
        <w:t xml:space="preserve"> some of these </w:t>
      </w:r>
      <w:r w:rsidRPr="000C0F68">
        <w:rPr>
          <w:rFonts w:asciiTheme="minorHAnsi" w:hAnsiTheme="minorHAnsi" w:cstheme="minorHAnsi"/>
          <w:u w:val="single"/>
        </w:rPr>
        <w:t>concerns</w:t>
      </w:r>
      <w:r w:rsidRPr="000C0F68">
        <w:rPr>
          <w:rFonts w:asciiTheme="minorHAnsi" w:hAnsiTheme="minorHAnsi" w:cstheme="minorHAnsi"/>
          <w:sz w:val="16"/>
        </w:rPr>
        <w:t xml:space="preserve">, particularly the formation </w:t>
      </w:r>
      <w:r w:rsidRPr="000C0F68">
        <w:rPr>
          <w:rFonts w:asciiTheme="minorHAnsi" w:hAnsiTheme="minorHAnsi" w:cstheme="minorHAnsi"/>
          <w:u w:val="single"/>
        </w:rPr>
        <w:t xml:space="preserve">of </w:t>
      </w:r>
      <w:r w:rsidRPr="000C0F68">
        <w:rPr>
          <w:rFonts w:asciiTheme="minorHAnsi" w:hAnsiTheme="minorHAnsi" w:cstheme="minorHAnsi"/>
          <w:highlight w:val="cyan"/>
          <w:u w:val="single"/>
        </w:rPr>
        <w:t>debris</w:t>
      </w:r>
      <w:r w:rsidRPr="000C0F68">
        <w:rPr>
          <w:rFonts w:asciiTheme="minorHAnsi" w:hAnsiTheme="minorHAnsi" w:cstheme="minorHAnsi"/>
          <w:sz w:val="16"/>
        </w:rPr>
        <w:t xml:space="preserve"> streams with non-trivial mass fluxes. </w:t>
      </w:r>
      <w:r w:rsidRPr="000C0F68">
        <w:rPr>
          <w:rFonts w:asciiTheme="minorHAnsi" w:hAnsiTheme="minorHAnsi" w:cstheme="minorHAnsi"/>
          <w:u w:val="single"/>
        </w:rPr>
        <w:t xml:space="preserve">Examples include </w:t>
      </w:r>
      <w:r w:rsidRPr="000C0F68">
        <w:rPr>
          <w:rFonts w:asciiTheme="minorHAnsi" w:hAnsiTheme="minorHAnsi" w:cstheme="minorHAnsi"/>
          <w:highlight w:val="cyan"/>
          <w:u w:val="single"/>
        </w:rPr>
        <w:t>establishing an international body</w:t>
      </w:r>
      <w:r w:rsidRPr="000C0F68">
        <w:rPr>
          <w:rFonts w:asciiTheme="minorHAnsi" w:hAnsiTheme="minorHAnsi" w:cstheme="minorHAnsi"/>
          <w:u w:val="single"/>
        </w:rPr>
        <w:t xml:space="preserve"> with the authority </w:t>
      </w:r>
      <w:r w:rsidRPr="000C0F68">
        <w:rPr>
          <w:rFonts w:asciiTheme="minorHAnsi" w:hAnsiTheme="minorHAnsi" w:cstheme="minorHAnsi"/>
          <w:highlight w:val="cyan"/>
          <w:u w:val="single"/>
        </w:rPr>
        <w:t>to grant mining permits</w:t>
      </w:r>
      <w:r w:rsidRPr="000C0F68">
        <w:rPr>
          <w:rFonts w:asciiTheme="minorHAnsi" w:hAnsiTheme="minorHAnsi" w:cstheme="minorHAnsi"/>
          <w:sz w:val="16"/>
        </w:rPr>
        <w:t xml:space="preserve">, much </w:t>
      </w:r>
      <w:r w:rsidRPr="000C0F68">
        <w:rPr>
          <w:rFonts w:asciiTheme="minorHAnsi" w:hAnsiTheme="minorHAnsi" w:cstheme="minorHAnsi"/>
          <w:u w:val="single"/>
        </w:rPr>
        <w:t>like the International Seabed Authority</w:t>
      </w:r>
      <w:r w:rsidRPr="000C0F68">
        <w:rPr>
          <w:rFonts w:asciiTheme="minorHAnsi" w:hAnsiTheme="minorHAnsi" w:cstheme="minorHAnsi"/>
          <w:sz w:val="16"/>
        </w:rPr>
        <w:t xml:space="preserve"> established under the 1982 United Nations Convention on the Law of the Sea. In any scenario, </w:t>
      </w:r>
      <w:r w:rsidRPr="000C0F68">
        <w:rPr>
          <w:rFonts w:asciiTheme="minorHAnsi" w:hAnsiTheme="minorHAnsi" w:cstheme="minorHAnsi"/>
          <w:highlight w:val="cyan"/>
          <w:u w:val="single"/>
        </w:rPr>
        <w:t>safety and sustainability requirements</w:t>
      </w:r>
      <w:r w:rsidRPr="000C0F68">
        <w:rPr>
          <w:rFonts w:asciiTheme="minorHAnsi" w:hAnsiTheme="minorHAnsi" w:cstheme="minorHAnsi"/>
          <w:u w:val="single"/>
        </w:rPr>
        <w:t xml:space="preserve"> should be part of the licensing regime</w:t>
      </w:r>
      <w:r w:rsidRPr="000C0F68">
        <w:rPr>
          <w:rFonts w:asciiTheme="minorHAnsi" w:hAnsiTheme="minorHAnsi" w:cstheme="minorHAnsi"/>
          <w:sz w:val="16"/>
        </w:rPr>
        <w:t xml:space="preserve">. Some of </w:t>
      </w:r>
      <w:r w:rsidRPr="000C0F68">
        <w:rPr>
          <w:rFonts w:asciiTheme="minorHAnsi" w:hAnsiTheme="minorHAnsi" w:cstheme="minorHAnsi"/>
          <w:u w:val="single"/>
        </w:rPr>
        <w:t xml:space="preserve">these requirements could limit mining rates or </w:t>
      </w:r>
      <w:r w:rsidRPr="000C0F68">
        <w:rPr>
          <w:rFonts w:asciiTheme="minorHAnsi" w:hAnsiTheme="minorHAnsi" w:cstheme="minorHAnsi"/>
          <w:highlight w:val="cyan"/>
          <w:u w:val="single"/>
        </w:rPr>
        <w:t xml:space="preserve">require a </w:t>
      </w:r>
      <w:r w:rsidRPr="000C0F68">
        <w:rPr>
          <w:rFonts w:asciiTheme="minorHAnsi" w:hAnsiTheme="minorHAnsi" w:cstheme="minorHAnsi"/>
          <w:u w:val="single"/>
        </w:rPr>
        <w:t xml:space="preserve">company to produce </w:t>
      </w:r>
      <w:r w:rsidRPr="000C0F68">
        <w:rPr>
          <w:rFonts w:asciiTheme="minorHAnsi" w:hAnsiTheme="minorHAnsi" w:cstheme="minorHAnsi"/>
          <w:highlight w:val="cyan"/>
          <w:u w:val="single"/>
        </w:rPr>
        <w:t>a risk-to-Earth assessment</w:t>
      </w:r>
      <w:r w:rsidRPr="000C0F68">
        <w:rPr>
          <w:rFonts w:asciiTheme="minorHAnsi" w:hAnsiTheme="minorHAnsi" w:cstheme="minorHAnsi"/>
          <w:u w:val="single"/>
        </w:rPr>
        <w:t xml:space="preserve"> plan</w:t>
      </w:r>
      <w:r w:rsidRPr="000C0F68">
        <w:rPr>
          <w:rFonts w:asciiTheme="minorHAnsi" w:hAnsiTheme="minorHAnsi" w:cstheme="minorHAnsi"/>
          <w:sz w:val="16"/>
        </w:rPr>
        <w:t xml:space="preserve">. </w:t>
      </w:r>
      <w:r w:rsidRPr="000C0F68">
        <w:rPr>
          <w:rFonts w:asciiTheme="minorHAnsi" w:hAnsiTheme="minorHAnsi" w:cstheme="minorHAnsi"/>
          <w:highlight w:val="cyan"/>
          <w:u w:val="single"/>
        </w:rPr>
        <w:t>Some asteroids could</w:t>
      </w:r>
      <w:r w:rsidRPr="000C0F68">
        <w:rPr>
          <w:rFonts w:asciiTheme="minorHAnsi" w:hAnsiTheme="minorHAnsi" w:cstheme="minorHAnsi"/>
          <w:u w:val="single"/>
        </w:rPr>
        <w:t xml:space="preserve"> even </w:t>
      </w:r>
      <w:r w:rsidRPr="000C0F68">
        <w:rPr>
          <w:rFonts w:asciiTheme="minorHAnsi" w:hAnsiTheme="minorHAnsi" w:cstheme="minorHAnsi"/>
          <w:highlight w:val="cyan"/>
          <w:u w:val="single"/>
        </w:rPr>
        <w:t>be</w:t>
      </w:r>
      <w:r w:rsidRPr="000C0F68">
        <w:rPr>
          <w:rFonts w:asciiTheme="minorHAnsi" w:hAnsiTheme="minorHAnsi" w:cstheme="minorHAnsi"/>
          <w:u w:val="single"/>
        </w:rPr>
        <w:t xml:space="preserve"> deemed </w:t>
      </w:r>
      <w:r w:rsidRPr="000C0F68">
        <w:rPr>
          <w:rFonts w:asciiTheme="minorHAnsi" w:hAnsiTheme="minorHAnsi" w:cstheme="minorHAnsi"/>
          <w:highlight w:val="cyan"/>
          <w:u w:val="single"/>
        </w:rPr>
        <w:t>untouchable for safety</w:t>
      </w:r>
      <w:r w:rsidRPr="000C0F68">
        <w:rPr>
          <w:rFonts w:asciiTheme="minorHAnsi" w:hAnsiTheme="minorHAnsi" w:cstheme="minorHAnsi"/>
          <w:u w:val="single"/>
        </w:rPr>
        <w:t xml:space="preserve"> or scientific </w:t>
      </w:r>
      <w:r w:rsidRPr="000C0F68">
        <w:rPr>
          <w:rFonts w:asciiTheme="minorHAnsi" w:hAnsiTheme="minorHAnsi" w:cstheme="minorHAnsi"/>
          <w:highlight w:val="cyan"/>
          <w:u w:val="single"/>
        </w:rPr>
        <w:t>reasons</w:t>
      </w:r>
      <w:r w:rsidRPr="000C0F68">
        <w:rPr>
          <w:rFonts w:asciiTheme="minorHAnsi" w:hAnsiTheme="minorHAnsi" w:cstheme="minorHAnsi"/>
          <w:sz w:val="16"/>
        </w:rPr>
        <w:t xml:space="preserve">. As space law is redefined in the </w:t>
      </w:r>
      <w:proofErr w:type="spellStart"/>
      <w:r w:rsidRPr="000C0F68">
        <w:rPr>
          <w:rFonts w:asciiTheme="minorHAnsi" w:hAnsiTheme="minorHAnsi" w:cstheme="minorHAnsi"/>
          <w:sz w:val="16"/>
        </w:rPr>
        <w:t>NewSpace</w:t>
      </w:r>
      <w:proofErr w:type="spellEnd"/>
      <w:r w:rsidRPr="000C0F68">
        <w:rPr>
          <w:rFonts w:asciiTheme="minorHAnsi" w:hAnsiTheme="minorHAnsi" w:cstheme="minorHAnsi"/>
          <w:sz w:val="16"/>
        </w:rPr>
        <w:t xml:space="preserve"> era, it must be fully informed by the astrophysical context.</w:t>
      </w:r>
    </w:p>
    <w:p w14:paraId="53F97BE9" w14:textId="73902CBB" w:rsidR="007D6CCC" w:rsidRDefault="007D6CCC" w:rsidP="00280284"/>
    <w:p w14:paraId="1146A1FC" w14:textId="77777777" w:rsidR="00F21504" w:rsidRPr="003F25EE" w:rsidRDefault="00F21504" w:rsidP="00F21504">
      <w:pPr>
        <w:pStyle w:val="Heading3"/>
        <w:rPr>
          <w:rFonts w:asciiTheme="minorHAnsi" w:hAnsiTheme="minorHAnsi" w:cstheme="minorHAnsi"/>
          <w:bCs/>
        </w:rPr>
      </w:pPr>
      <w:proofErr w:type="spellStart"/>
      <w:r w:rsidRPr="003F25EE">
        <w:rPr>
          <w:rFonts w:asciiTheme="minorHAnsi" w:hAnsiTheme="minorHAnsi" w:cstheme="minorHAnsi"/>
          <w:bCs/>
        </w:rPr>
        <w:t>Underview</w:t>
      </w:r>
      <w:proofErr w:type="spellEnd"/>
    </w:p>
    <w:p w14:paraId="5DC0F452" w14:textId="77777777" w:rsidR="00F21504" w:rsidRPr="003F25EE" w:rsidRDefault="00F21504" w:rsidP="00F21504">
      <w:pPr>
        <w:pStyle w:val="Heading4"/>
        <w:rPr>
          <w:rFonts w:asciiTheme="minorHAnsi" w:hAnsiTheme="minorHAnsi" w:cstheme="minorHAnsi"/>
          <w:bCs/>
        </w:rPr>
      </w:pPr>
      <w:r w:rsidRPr="003F25EE">
        <w:rPr>
          <w:rFonts w:asciiTheme="minorHAnsi" w:hAnsiTheme="minorHAnsi" w:cstheme="minorHAnsi"/>
          <w:bCs/>
        </w:rPr>
        <w:t xml:space="preserve">Presumption negates – infinite ways for something to be false but only one way for them to be true, and the </w:t>
      </w:r>
      <w:proofErr w:type="spellStart"/>
      <w:r w:rsidRPr="003F25EE">
        <w:rPr>
          <w:rFonts w:asciiTheme="minorHAnsi" w:hAnsiTheme="minorHAnsi" w:cstheme="minorHAnsi"/>
          <w:bCs/>
        </w:rPr>
        <w:t>aff</w:t>
      </w:r>
      <w:proofErr w:type="spellEnd"/>
      <w:r w:rsidRPr="003F25EE">
        <w:rPr>
          <w:rFonts w:asciiTheme="minorHAnsi" w:hAnsiTheme="minorHAnsi" w:cstheme="minorHAnsi"/>
          <w:bCs/>
        </w:rPr>
        <w:t xml:space="preserve"> has the burden of proof. Permissibility negates – doing the </w:t>
      </w:r>
      <w:proofErr w:type="spellStart"/>
      <w:r w:rsidRPr="003F25EE">
        <w:rPr>
          <w:rFonts w:asciiTheme="minorHAnsi" w:hAnsiTheme="minorHAnsi" w:cstheme="minorHAnsi"/>
          <w:bCs/>
        </w:rPr>
        <w:t>aff</w:t>
      </w:r>
      <w:proofErr w:type="spellEnd"/>
      <w:r w:rsidRPr="003F25EE">
        <w:rPr>
          <w:rFonts w:asciiTheme="minorHAnsi" w:hAnsiTheme="minorHAnsi" w:cstheme="minorHAnsi"/>
          <w:bCs/>
        </w:rPr>
        <w:t xml:space="preserve"> isn’t obligatory then the </w:t>
      </w:r>
      <w:proofErr w:type="spellStart"/>
      <w:r w:rsidRPr="003F25EE">
        <w:rPr>
          <w:rFonts w:asciiTheme="minorHAnsi" w:hAnsiTheme="minorHAnsi" w:cstheme="minorHAnsi"/>
          <w:bCs/>
        </w:rPr>
        <w:t>squo</w:t>
      </w:r>
      <w:proofErr w:type="spellEnd"/>
      <w:r w:rsidRPr="003F25EE">
        <w:rPr>
          <w:rFonts w:asciiTheme="minorHAnsi" w:hAnsiTheme="minorHAnsi" w:cstheme="minorHAnsi"/>
          <w:bCs/>
        </w:rPr>
        <w:t xml:space="preserve"> is permissible. </w:t>
      </w:r>
    </w:p>
    <w:p w14:paraId="4E69DB55" w14:textId="77777777" w:rsidR="00F21504" w:rsidRPr="000C0F68" w:rsidRDefault="00F21504" w:rsidP="00F21504">
      <w:pPr>
        <w:rPr>
          <w:rFonts w:asciiTheme="minorHAnsi" w:hAnsiTheme="minorHAnsi" w:cstheme="minorHAnsi"/>
        </w:rPr>
      </w:pPr>
    </w:p>
    <w:p w14:paraId="06EB5E75" w14:textId="18BA05D5" w:rsidR="002400DA" w:rsidRPr="00D67767" w:rsidRDefault="00FF2193" w:rsidP="00FF2193">
      <w:pPr>
        <w:pStyle w:val="Heading1"/>
      </w:pPr>
      <w:r>
        <w:t>Case</w:t>
      </w:r>
    </w:p>
    <w:sectPr w:rsidR="002400DA" w:rsidRPr="00D6776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F3265" w14:textId="77777777" w:rsidR="00CA41E0" w:rsidRDefault="00CA41E0" w:rsidP="00CA41E0">
      <w:pPr>
        <w:spacing w:after="0" w:line="240" w:lineRule="auto"/>
      </w:pPr>
      <w:r>
        <w:separator/>
      </w:r>
    </w:p>
  </w:endnote>
  <w:endnote w:type="continuationSeparator" w:id="0">
    <w:p w14:paraId="6FBAF833" w14:textId="77777777" w:rsidR="00CA41E0" w:rsidRDefault="00CA41E0" w:rsidP="00CA4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1CE0D2" w14:textId="77777777" w:rsidR="00CA41E0" w:rsidRDefault="00CA41E0" w:rsidP="00CA41E0">
      <w:pPr>
        <w:spacing w:after="0" w:line="240" w:lineRule="auto"/>
      </w:pPr>
      <w:r>
        <w:separator/>
      </w:r>
    </w:p>
  </w:footnote>
  <w:footnote w:type="continuationSeparator" w:id="0">
    <w:p w14:paraId="012215E7" w14:textId="77777777" w:rsidR="00CA41E0" w:rsidRDefault="00CA41E0" w:rsidP="00CA41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D134B47"/>
    <w:multiLevelType w:val="hybridMultilevel"/>
    <w:tmpl w:val="1B3660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F0738D4"/>
    <w:multiLevelType w:val="hybridMultilevel"/>
    <w:tmpl w:val="A42CC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745E6"/>
    <w:rsid w:val="000139A3"/>
    <w:rsid w:val="000E3175"/>
    <w:rsid w:val="000E4B3D"/>
    <w:rsid w:val="00100833"/>
    <w:rsid w:val="00104529"/>
    <w:rsid w:val="00105942"/>
    <w:rsid w:val="00107396"/>
    <w:rsid w:val="00142DB0"/>
    <w:rsid w:val="00144A4C"/>
    <w:rsid w:val="00170ABE"/>
    <w:rsid w:val="001745E6"/>
    <w:rsid w:val="00176AB0"/>
    <w:rsid w:val="00177B7D"/>
    <w:rsid w:val="0018322D"/>
    <w:rsid w:val="001B5776"/>
    <w:rsid w:val="001E527A"/>
    <w:rsid w:val="001F78CE"/>
    <w:rsid w:val="002400DA"/>
    <w:rsid w:val="00251FC7"/>
    <w:rsid w:val="00280284"/>
    <w:rsid w:val="002855A7"/>
    <w:rsid w:val="002B146A"/>
    <w:rsid w:val="002B5E17"/>
    <w:rsid w:val="00315690"/>
    <w:rsid w:val="00316B75"/>
    <w:rsid w:val="00325646"/>
    <w:rsid w:val="003460F2"/>
    <w:rsid w:val="003519EE"/>
    <w:rsid w:val="0038158C"/>
    <w:rsid w:val="003829B8"/>
    <w:rsid w:val="003902BA"/>
    <w:rsid w:val="00391375"/>
    <w:rsid w:val="003A09E2"/>
    <w:rsid w:val="003E24E9"/>
    <w:rsid w:val="00407037"/>
    <w:rsid w:val="00424609"/>
    <w:rsid w:val="004605D6"/>
    <w:rsid w:val="004C0DF0"/>
    <w:rsid w:val="004C60E8"/>
    <w:rsid w:val="004E3579"/>
    <w:rsid w:val="004E728B"/>
    <w:rsid w:val="004F087A"/>
    <w:rsid w:val="004F39E0"/>
    <w:rsid w:val="0052591C"/>
    <w:rsid w:val="00537BD5"/>
    <w:rsid w:val="0057268A"/>
    <w:rsid w:val="005D2912"/>
    <w:rsid w:val="005D67BE"/>
    <w:rsid w:val="006065BD"/>
    <w:rsid w:val="00645FA9"/>
    <w:rsid w:val="00647866"/>
    <w:rsid w:val="00665003"/>
    <w:rsid w:val="00676DBC"/>
    <w:rsid w:val="0068285B"/>
    <w:rsid w:val="006A2AD0"/>
    <w:rsid w:val="006C2375"/>
    <w:rsid w:val="006D4ECC"/>
    <w:rsid w:val="00722258"/>
    <w:rsid w:val="007243E5"/>
    <w:rsid w:val="00766EA0"/>
    <w:rsid w:val="007A2226"/>
    <w:rsid w:val="007D6CCC"/>
    <w:rsid w:val="007F5B66"/>
    <w:rsid w:val="00806B05"/>
    <w:rsid w:val="008203FF"/>
    <w:rsid w:val="00823A1C"/>
    <w:rsid w:val="00835879"/>
    <w:rsid w:val="00845B9D"/>
    <w:rsid w:val="00860984"/>
    <w:rsid w:val="00897BBC"/>
    <w:rsid w:val="008B3ECB"/>
    <w:rsid w:val="008B4E85"/>
    <w:rsid w:val="008C1B2E"/>
    <w:rsid w:val="008C4D16"/>
    <w:rsid w:val="0091627E"/>
    <w:rsid w:val="009575CA"/>
    <w:rsid w:val="0097032B"/>
    <w:rsid w:val="009D2EAD"/>
    <w:rsid w:val="009D54B2"/>
    <w:rsid w:val="009E1922"/>
    <w:rsid w:val="009F7ED2"/>
    <w:rsid w:val="00A33F52"/>
    <w:rsid w:val="00A34EED"/>
    <w:rsid w:val="00A71E61"/>
    <w:rsid w:val="00A93661"/>
    <w:rsid w:val="00A95652"/>
    <w:rsid w:val="00AC0AB8"/>
    <w:rsid w:val="00B276D5"/>
    <w:rsid w:val="00B33C6D"/>
    <w:rsid w:val="00B4508F"/>
    <w:rsid w:val="00B55AD5"/>
    <w:rsid w:val="00B8057C"/>
    <w:rsid w:val="00BA3BAF"/>
    <w:rsid w:val="00BD6238"/>
    <w:rsid w:val="00BF593B"/>
    <w:rsid w:val="00BF773A"/>
    <w:rsid w:val="00BF7E81"/>
    <w:rsid w:val="00C01D9E"/>
    <w:rsid w:val="00C02E4D"/>
    <w:rsid w:val="00C13773"/>
    <w:rsid w:val="00C17CC8"/>
    <w:rsid w:val="00C214FC"/>
    <w:rsid w:val="00C565B5"/>
    <w:rsid w:val="00C568EC"/>
    <w:rsid w:val="00C65513"/>
    <w:rsid w:val="00C83417"/>
    <w:rsid w:val="00C9604F"/>
    <w:rsid w:val="00CA19AA"/>
    <w:rsid w:val="00CA41E0"/>
    <w:rsid w:val="00CB1E98"/>
    <w:rsid w:val="00CC5298"/>
    <w:rsid w:val="00CD736E"/>
    <w:rsid w:val="00CD798D"/>
    <w:rsid w:val="00CE115C"/>
    <w:rsid w:val="00CE161E"/>
    <w:rsid w:val="00CF59A8"/>
    <w:rsid w:val="00D26460"/>
    <w:rsid w:val="00D325A9"/>
    <w:rsid w:val="00D36A8A"/>
    <w:rsid w:val="00D61409"/>
    <w:rsid w:val="00D6691E"/>
    <w:rsid w:val="00D67767"/>
    <w:rsid w:val="00D71170"/>
    <w:rsid w:val="00D85227"/>
    <w:rsid w:val="00D908F3"/>
    <w:rsid w:val="00DA1C92"/>
    <w:rsid w:val="00DA25D4"/>
    <w:rsid w:val="00DA6538"/>
    <w:rsid w:val="00E15E75"/>
    <w:rsid w:val="00E5262C"/>
    <w:rsid w:val="00EA7E24"/>
    <w:rsid w:val="00EC7DC4"/>
    <w:rsid w:val="00ED30CF"/>
    <w:rsid w:val="00F176EF"/>
    <w:rsid w:val="00F21504"/>
    <w:rsid w:val="00F31AA8"/>
    <w:rsid w:val="00F45E10"/>
    <w:rsid w:val="00F54EE5"/>
    <w:rsid w:val="00F6364A"/>
    <w:rsid w:val="00F74002"/>
    <w:rsid w:val="00F9113A"/>
    <w:rsid w:val="00FA02CA"/>
    <w:rsid w:val="00FE2546"/>
    <w:rsid w:val="00FF2193"/>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02BAC"/>
  <w15:chartTrackingRefBased/>
  <w15:docId w15:val="{A38008C2-9B32-49F9-875C-5AD9851D2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745E6"/>
    <w:rPr>
      <w:rFonts w:ascii="Calibri" w:hAnsi="Calibri"/>
    </w:rPr>
  </w:style>
  <w:style w:type="paragraph" w:styleId="Heading1">
    <w:name w:val="heading 1"/>
    <w:aliases w:val="Pocket"/>
    <w:basedOn w:val="Normal"/>
    <w:next w:val="Normal"/>
    <w:link w:val="Heading1Char"/>
    <w:qFormat/>
    <w:rsid w:val="001745E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745E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
    <w:basedOn w:val="Normal"/>
    <w:next w:val="Normal"/>
    <w:link w:val="Heading3Char"/>
    <w:uiPriority w:val="2"/>
    <w:unhideWhenUsed/>
    <w:qFormat/>
    <w:rsid w:val="001745E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3"/>
    <w:unhideWhenUsed/>
    <w:qFormat/>
    <w:rsid w:val="001745E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745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45E6"/>
  </w:style>
  <w:style w:type="character" w:customStyle="1" w:styleId="Heading1Char">
    <w:name w:val="Heading 1 Char"/>
    <w:aliases w:val="Pocket Char"/>
    <w:basedOn w:val="DefaultParagraphFont"/>
    <w:link w:val="Heading1"/>
    <w:rsid w:val="001745E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745E6"/>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1745E6"/>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t Char"/>
    <w:basedOn w:val="DefaultParagraphFont"/>
    <w:link w:val="Heading4"/>
    <w:uiPriority w:val="3"/>
    <w:rsid w:val="001745E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7"/>
    <w:qFormat/>
    <w:rsid w:val="001745E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745E6"/>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c,Bo,B,Italic,Cards + Font: 12 pt Char,cite,8,Minimized Char"/>
    <w:basedOn w:val="DefaultParagraphFont"/>
    <w:uiPriority w:val="6"/>
    <w:qFormat/>
    <w:rsid w:val="001745E6"/>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Read,Important,C"/>
    <w:basedOn w:val="DefaultParagraphFont"/>
    <w:link w:val="NoSpacing"/>
    <w:uiPriority w:val="99"/>
    <w:unhideWhenUsed/>
    <w:rsid w:val="001745E6"/>
    <w:rPr>
      <w:color w:val="auto"/>
      <w:u w:val="none"/>
    </w:rPr>
  </w:style>
  <w:style w:type="character" w:styleId="FollowedHyperlink">
    <w:name w:val="FollowedHyperlink"/>
    <w:basedOn w:val="DefaultParagraphFont"/>
    <w:uiPriority w:val="99"/>
    <w:semiHidden/>
    <w:unhideWhenUsed/>
    <w:rsid w:val="001745E6"/>
    <w:rPr>
      <w:color w:val="auto"/>
      <w:u w:val="non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CA41E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CA41E0"/>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 w:type="paragraph" w:styleId="ListParagraph">
    <w:name w:val="List Paragraph"/>
    <w:aliases w:val="6 font,Colorful List - Accent 11"/>
    <w:basedOn w:val="Normal"/>
    <w:uiPriority w:val="99"/>
    <w:qFormat/>
    <w:rsid w:val="00CA41E0"/>
    <w:pPr>
      <w:spacing w:line="256" w:lineRule="auto"/>
      <w:ind w:left="720"/>
      <w:contextualSpacing/>
    </w:pPr>
  </w:style>
  <w:style w:type="paragraph" w:styleId="FootnoteText">
    <w:name w:val="footnote text"/>
    <w:basedOn w:val="Normal"/>
    <w:link w:val="FootnoteTextChar"/>
    <w:unhideWhenUsed/>
    <w:qFormat/>
    <w:rsid w:val="00CA41E0"/>
    <w:pPr>
      <w:spacing w:line="256" w:lineRule="auto"/>
    </w:pPr>
    <w:rPr>
      <w:sz w:val="24"/>
    </w:rPr>
  </w:style>
  <w:style w:type="character" w:customStyle="1" w:styleId="FootnoteTextChar">
    <w:name w:val="Footnote Text Char"/>
    <w:basedOn w:val="DefaultParagraphFont"/>
    <w:link w:val="FootnoteText"/>
    <w:rsid w:val="00CA41E0"/>
    <w:rPr>
      <w:rFonts w:ascii="Calibri" w:hAnsi="Calibri"/>
      <w:sz w:val="24"/>
    </w:rPr>
  </w:style>
  <w:style w:type="character" w:styleId="FootnoteReference">
    <w:name w:val="footnote reference"/>
    <w:aliases w:val="FN Ref,footnote reference,fr,o,FR,(NECG) Footnote Reference"/>
    <w:basedOn w:val="DefaultParagraphFont"/>
    <w:uiPriority w:val="99"/>
    <w:unhideWhenUsed/>
    <w:qFormat/>
    <w:rsid w:val="00CA41E0"/>
    <w:rPr>
      <w:vertAlign w:val="superscript"/>
    </w:rPr>
  </w:style>
  <w:style w:type="character" w:customStyle="1" w:styleId="eop">
    <w:name w:val="eop"/>
    <w:basedOn w:val="DefaultParagraphFont"/>
    <w:rsid w:val="00280284"/>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2802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28028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bridge.org/core/services/aop-cambridge-core/content/view/DF153F4A77970AC9E12444EC2B001F8A/S2059479819000279a.pdf/div-class-title-space-resources-activities-from-the-perspective-of-sustainability-legal-aspects-div.pdf" TargetMode="External"/><Relationship Id="rId13" Type="http://schemas.openxmlformats.org/officeDocument/2006/relationships/hyperlink" Target="https://www.orfonline.org/research/if-space-is-the-province-of-mankind-who-owns-its-resources-47561/" TargetMode="External"/><Relationship Id="rId18" Type="http://schemas.openxmlformats.org/officeDocument/2006/relationships/hyperlink" Target="https://www.orfonline.org/research/if-space-is-the-province-of-mankind-who-owns-its-resources-47561/" TargetMode="External"/><Relationship Id="rId26" Type="http://schemas.openxmlformats.org/officeDocument/2006/relationships/hyperlink" Target="https://www.orfonline.org/research/if-space-is-the-province-of-mankind-who-owns-its-resources-47561/" TargetMode="External"/><Relationship Id="rId3" Type="http://schemas.openxmlformats.org/officeDocument/2006/relationships/styles" Target="styles.xml"/><Relationship Id="rId21" Type="http://schemas.openxmlformats.org/officeDocument/2006/relationships/hyperlink" Target="https://www.orfonline.org/research/if-space-is-the-province-of-mankind-who-owns-its-resources-47561/" TargetMode="External"/><Relationship Id="rId7" Type="http://schemas.openxmlformats.org/officeDocument/2006/relationships/endnotes" Target="endnotes.xml"/><Relationship Id="rId12" Type="http://schemas.openxmlformats.org/officeDocument/2006/relationships/hyperlink" Target="https://www.orfonline.org/research/if-space-is-the-province-of-mankind-who-owns-its-resources-47561/" TargetMode="External"/><Relationship Id="rId17" Type="http://schemas.openxmlformats.org/officeDocument/2006/relationships/hyperlink" Target="https://www.orfonline.org/research/if-space-is-the-province-of-mankind-who-owns-its-resources-47561/" TargetMode="External"/><Relationship Id="rId25" Type="http://schemas.openxmlformats.org/officeDocument/2006/relationships/hyperlink" Target="https://www.orfonline.org/research/if-space-is-the-province-of-mankind-who-owns-its-resources-47561/" TargetMode="External"/><Relationship Id="rId2" Type="http://schemas.openxmlformats.org/officeDocument/2006/relationships/numbering" Target="numbering.xml"/><Relationship Id="rId16" Type="http://schemas.openxmlformats.org/officeDocument/2006/relationships/hyperlink" Target="https://www.orfonline.org/research/if-space-is-the-province-of-mankind-who-owns-its-resources-47561/" TargetMode="External"/><Relationship Id="rId20" Type="http://schemas.openxmlformats.org/officeDocument/2006/relationships/hyperlink" Target="https://www.orfonline.org/research/if-space-is-the-province-of-mankind-who-owns-its-resources-47561/" TargetMode="External"/><Relationship Id="rId29" Type="http://schemas.openxmlformats.org/officeDocument/2006/relationships/hyperlink" Target="https://www.orfonline.org/research/if-space-is-the-province-of-mankind-who-owns-its-resources-4756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tro.co.uk/2018/06/11/new-asteroid-gold-rush-earn-everyone-earth-75-billion-7622439/" TargetMode="External"/><Relationship Id="rId24" Type="http://schemas.openxmlformats.org/officeDocument/2006/relationships/hyperlink" Target="https://www.orfonline.org/research/if-space-is-the-province-of-mankind-who-owns-its-resources-47561/"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orfonline.org/research/if-space-is-the-province-of-mankind-who-owns-its-resources-47561/" TargetMode="External"/><Relationship Id="rId23" Type="http://schemas.openxmlformats.org/officeDocument/2006/relationships/hyperlink" Target="https://www.orfonline.org/research/if-space-is-the-province-of-mankind-who-owns-its-resources-47561/" TargetMode="External"/><Relationship Id="rId28" Type="http://schemas.openxmlformats.org/officeDocument/2006/relationships/hyperlink" Target="https://www.telegraph.co.uk/finance/newsbysector/industry/mining/9222766/Planetary-Resources-unveils-cosmic-plan-to-boldly-go-and-mine-asteroids-for-gold-and-platinum.html" TargetMode="External"/><Relationship Id="rId10" Type="http://schemas.openxmlformats.org/officeDocument/2006/relationships/hyperlink" Target="https://www.orfonline.org/research/if-space-is-the-province-of-mankind-who-owns-its-resources-47561/" TargetMode="External"/><Relationship Id="rId19" Type="http://schemas.openxmlformats.org/officeDocument/2006/relationships/hyperlink" Target="https://www.orfonline.org/research/if-space-is-the-province-of-mankind-who-owns-its-resources-47561/"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ilkenreview.org/articles/mining-in-space-is-coming" TargetMode="External"/><Relationship Id="rId14" Type="http://schemas.openxmlformats.org/officeDocument/2006/relationships/hyperlink" Target="https://www.orfonline.org/research/if-space-is-the-province-of-mankind-who-owns-its-resources-47561/" TargetMode="External"/><Relationship Id="rId22" Type="http://schemas.openxmlformats.org/officeDocument/2006/relationships/hyperlink" Target="https://www.orfonline.org/research/if-space-is-the-province-of-mankind-who-owns-its-resources-47561/" TargetMode="External"/><Relationship Id="rId27" Type="http://schemas.openxmlformats.org/officeDocument/2006/relationships/hyperlink" Target="https://www.orfonline.org/research/if-space-is-the-province-of-mankind-who-owns-its-resources-47561/" TargetMode="External"/><Relationship Id="rId30" Type="http://schemas.openxmlformats.org/officeDocument/2006/relationships/hyperlink" Target="https://arxiv.org/abs/1911.128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59</TotalTime>
  <Pages>21</Pages>
  <Words>5151</Words>
  <Characters>29364</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cp:lastModifiedBy>
  <cp:revision>49</cp:revision>
  <dcterms:created xsi:type="dcterms:W3CDTF">2022-02-12T15:34:00Z</dcterms:created>
  <dcterms:modified xsi:type="dcterms:W3CDTF">2022-02-12T16:50:00Z</dcterms:modified>
</cp:coreProperties>
</file>