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2E07" w14:textId="74C4E584" w:rsidR="00514FA1" w:rsidRDefault="00514FA1" w:rsidP="00514FA1">
      <w:pPr>
        <w:pStyle w:val="Heading3"/>
      </w:pPr>
      <w:r>
        <w:t>1</w:t>
      </w:r>
    </w:p>
    <w:p w14:paraId="2719950A" w14:textId="77777777" w:rsidR="00514FA1" w:rsidRDefault="00514FA1" w:rsidP="00514FA1"/>
    <w:p w14:paraId="1B7779F3" w14:textId="77777777" w:rsidR="00514FA1" w:rsidRPr="00FC4500" w:rsidRDefault="00514FA1" w:rsidP="00514FA1">
      <w:pPr>
        <w:pStyle w:val="Heading4"/>
      </w:pPr>
      <w:r>
        <w:t xml:space="preserve">Their brand of feminism reinforces neoliberal individualism reifying those structures which the </w:t>
      </w:r>
      <w:proofErr w:type="spellStart"/>
      <w:r>
        <w:t>aff</w:t>
      </w:r>
      <w:proofErr w:type="spellEnd"/>
      <w:r>
        <w:t xml:space="preserve"> seeks to attack.</w:t>
      </w:r>
    </w:p>
    <w:p w14:paraId="518E2689" w14:textId="77777777" w:rsidR="00514FA1" w:rsidRPr="00FC4500" w:rsidRDefault="00514FA1" w:rsidP="00514FA1">
      <w:pPr>
        <w:rPr>
          <w:rStyle w:val="Style13ptBold"/>
        </w:rPr>
      </w:pPr>
      <w:r w:rsidRPr="00FC4500">
        <w:rPr>
          <w:rStyle w:val="Style13ptBold"/>
        </w:rPr>
        <w:t>Fraser, PhD, 13</w:t>
      </w:r>
    </w:p>
    <w:p w14:paraId="556925A4" w14:textId="77777777" w:rsidR="00514FA1" w:rsidRDefault="00514FA1" w:rsidP="00514FA1">
      <w:r>
        <w:t xml:space="preserve">(Nancy, </w:t>
      </w:r>
      <w:hyperlink r:id="rId6" w:history="1">
        <w:r w:rsidRPr="005212AF">
          <w:rPr>
            <w:rStyle w:val="Hyperlink"/>
          </w:rPr>
          <w:t>https://www.theguardian.com/commentisfree/2013/oct/14/feminism-capitalist-handmaiden-neoliberal</w:t>
        </w:r>
      </w:hyperlink>
      <w:r>
        <w:t>, 10-14</w:t>
      </w:r>
      <w:proofErr w:type="gramStart"/>
      <w:r>
        <w:t>, )</w:t>
      </w:r>
      <w:proofErr w:type="gramEnd"/>
    </w:p>
    <w:p w14:paraId="3DD5F68B" w14:textId="77777777" w:rsidR="00514FA1" w:rsidRDefault="00514FA1" w:rsidP="00514FA1">
      <w:pPr>
        <w:rPr>
          <w:rStyle w:val="StyleUnderline"/>
        </w:rPr>
      </w:pPr>
      <w:r w:rsidRPr="005E46B2">
        <w:rPr>
          <w:rStyle w:val="StyleUnderline"/>
        </w:rPr>
        <w:t>As a feminist, I've always assumed that by fighting to emancipate women I was building a better world –</w:t>
      </w:r>
      <w:r w:rsidRPr="00AE521A">
        <w:rPr>
          <w:sz w:val="16"/>
        </w:rPr>
        <w:t xml:space="preserve"> more egalitarian, </w:t>
      </w:r>
      <w:proofErr w:type="gramStart"/>
      <w:r w:rsidRPr="00AE521A">
        <w:rPr>
          <w:sz w:val="16"/>
        </w:rPr>
        <w:t>just</w:t>
      </w:r>
      <w:proofErr w:type="gramEnd"/>
      <w:r w:rsidRPr="00AE521A">
        <w:rPr>
          <w:sz w:val="16"/>
        </w:rPr>
        <w:t xml:space="preserve"> and free. But </w:t>
      </w:r>
      <w:r w:rsidRPr="005E46B2">
        <w:rPr>
          <w:rStyle w:val="StyleUnderline"/>
        </w:rPr>
        <w:t xml:space="preserve">lately I've begun to worry that ideals pioneered by feminists </w:t>
      </w:r>
      <w:r w:rsidRPr="005E46B2">
        <w:rPr>
          <w:rStyle w:val="Emphasis"/>
        </w:rPr>
        <w:t>are serving quite different ends</w:t>
      </w:r>
      <w:r w:rsidRPr="00AE521A">
        <w:rPr>
          <w:sz w:val="16"/>
        </w:rPr>
        <w:t xml:space="preserve">. I worry, specifically, that </w:t>
      </w:r>
      <w:r w:rsidRPr="005E46B2">
        <w:rPr>
          <w:rStyle w:val="StyleUnderline"/>
        </w:rPr>
        <w:t>o</w:t>
      </w:r>
      <w:r w:rsidRPr="00F41675">
        <w:rPr>
          <w:rStyle w:val="StyleUnderline"/>
        </w:rPr>
        <w:t xml:space="preserve">ur critique of sexism is now supplying the justification for </w:t>
      </w:r>
      <w:r w:rsidRPr="00F41675">
        <w:rPr>
          <w:rStyle w:val="Emphasis"/>
        </w:rPr>
        <w:t>new forms of inequality an</w:t>
      </w:r>
      <w:r w:rsidRPr="005E46B2">
        <w:rPr>
          <w:rStyle w:val="Emphasis"/>
        </w:rPr>
        <w:t>d exploitation.</w:t>
      </w:r>
      <w:r>
        <w:rPr>
          <w:rStyle w:val="Emphasis"/>
        </w:rPr>
        <w:t xml:space="preserve"> </w:t>
      </w:r>
      <w:r w:rsidRPr="00AE521A">
        <w:rPr>
          <w:sz w:val="16"/>
        </w:rPr>
        <w:t xml:space="preserve">In a cruel twist of fate, I fear that the movement for </w:t>
      </w:r>
      <w:r w:rsidRPr="005E46B2">
        <w:rPr>
          <w:rStyle w:val="StyleUnderline"/>
        </w:rPr>
        <w:t>women's liberation has become entangled in a dangerous liaison with neoliberal efforts to build a free-market society</w:t>
      </w:r>
      <w:r w:rsidRPr="00AE521A">
        <w:rPr>
          <w:sz w:val="16"/>
        </w:rPr>
        <w:t xml:space="preserve">. That would explain how it came to pass that </w:t>
      </w:r>
      <w:r w:rsidRPr="00F41675">
        <w:rPr>
          <w:rStyle w:val="StyleUnderline"/>
          <w:highlight w:val="cyan"/>
        </w:rPr>
        <w:t xml:space="preserve">feminist ideas that once formed part of a </w:t>
      </w:r>
      <w:r w:rsidRPr="00F41675">
        <w:rPr>
          <w:rStyle w:val="Emphasis"/>
          <w:highlight w:val="cyan"/>
        </w:rPr>
        <w:t>radical worldview</w:t>
      </w:r>
      <w:r w:rsidRPr="005E46B2">
        <w:rPr>
          <w:rStyle w:val="StyleUnderline"/>
        </w:rPr>
        <w:t xml:space="preserve"> are increasingly </w:t>
      </w:r>
      <w:r w:rsidRPr="00F41675">
        <w:rPr>
          <w:rStyle w:val="StyleUnderline"/>
          <w:highlight w:val="cyan"/>
        </w:rPr>
        <w:t xml:space="preserve">expressed in </w:t>
      </w:r>
      <w:r w:rsidRPr="00F41675">
        <w:rPr>
          <w:rStyle w:val="Emphasis"/>
          <w:highlight w:val="cyan"/>
        </w:rPr>
        <w:t>individualist terms</w:t>
      </w:r>
      <w:r w:rsidRPr="00AE521A">
        <w:rPr>
          <w:sz w:val="16"/>
        </w:rPr>
        <w:t xml:space="preserve">. Where feminists once </w:t>
      </w:r>
      <w:proofErr w:type="spellStart"/>
      <w:r w:rsidRPr="00AE521A">
        <w:rPr>
          <w:sz w:val="16"/>
        </w:rPr>
        <w:t>criticised</w:t>
      </w:r>
      <w:proofErr w:type="spellEnd"/>
      <w:r w:rsidRPr="00AE521A">
        <w:rPr>
          <w:sz w:val="16"/>
        </w:rPr>
        <w:t xml:space="preserve"> a society that promoted careerism, they now advise women to "lean in". A movement that once </w:t>
      </w:r>
      <w:proofErr w:type="spellStart"/>
      <w:r w:rsidRPr="00AE521A">
        <w:rPr>
          <w:sz w:val="16"/>
        </w:rPr>
        <w:t>prioritised</w:t>
      </w:r>
      <w:proofErr w:type="spellEnd"/>
      <w:r w:rsidRPr="00AE521A">
        <w:rPr>
          <w:sz w:val="16"/>
        </w:rPr>
        <w:t xml:space="preserve"> social solidarity now celebrates female entrepreneurs. </w:t>
      </w:r>
      <w:r w:rsidRPr="005E46B2">
        <w:rPr>
          <w:rStyle w:val="StyleUnderline"/>
        </w:rPr>
        <w:t xml:space="preserve">A perspective that once </w:t>
      </w:r>
      <w:proofErr w:type="spellStart"/>
      <w:r w:rsidRPr="005E46B2">
        <w:rPr>
          <w:rStyle w:val="StyleUnderline"/>
        </w:rPr>
        <w:t>valorised</w:t>
      </w:r>
      <w:proofErr w:type="spellEnd"/>
      <w:r w:rsidRPr="005E46B2">
        <w:rPr>
          <w:rStyle w:val="StyleUnderline"/>
        </w:rPr>
        <w:t xml:space="preserve"> "care" and interdependence now </w:t>
      </w:r>
      <w:proofErr w:type="gramStart"/>
      <w:r w:rsidRPr="005E46B2">
        <w:rPr>
          <w:rStyle w:val="StyleUnderline"/>
        </w:rPr>
        <w:t>encourages</w:t>
      </w:r>
      <w:proofErr w:type="gramEnd"/>
      <w:r w:rsidRPr="005E46B2">
        <w:rPr>
          <w:rStyle w:val="StyleUnderline"/>
        </w:rPr>
        <w:t xml:space="preserve"> </w:t>
      </w:r>
      <w:r w:rsidRPr="005E46B2">
        <w:rPr>
          <w:rStyle w:val="Emphasis"/>
        </w:rPr>
        <w:t>individual advancement</w:t>
      </w:r>
      <w:r w:rsidRPr="00AE521A">
        <w:rPr>
          <w:sz w:val="16"/>
        </w:rPr>
        <w:t xml:space="preserve"> and meritocracy. </w:t>
      </w:r>
      <w:r w:rsidRPr="00F41675">
        <w:rPr>
          <w:rStyle w:val="StyleUnderline"/>
          <w:highlight w:val="cyan"/>
        </w:rPr>
        <w:t>What lies behind this shift is</w:t>
      </w:r>
      <w:r w:rsidRPr="005E46B2">
        <w:rPr>
          <w:rStyle w:val="StyleUnderline"/>
        </w:rPr>
        <w:t xml:space="preserve"> a sea-change in </w:t>
      </w:r>
      <w:r w:rsidRPr="00F41675">
        <w:rPr>
          <w:rStyle w:val="StyleUnderline"/>
          <w:highlight w:val="cyan"/>
        </w:rPr>
        <w:t xml:space="preserve">the </w:t>
      </w:r>
      <w:r w:rsidRPr="00F41675">
        <w:rPr>
          <w:rStyle w:val="Emphasis"/>
          <w:highlight w:val="cyan"/>
        </w:rPr>
        <w:t>character of capitalism</w:t>
      </w:r>
      <w:r w:rsidRPr="00AE521A">
        <w:rPr>
          <w:sz w:val="16"/>
        </w:rPr>
        <w:t xml:space="preserve">. The </w:t>
      </w:r>
      <w:r w:rsidRPr="005E46B2">
        <w:rPr>
          <w:rStyle w:val="StyleUnderline"/>
        </w:rPr>
        <w:t>state-managed capitalism</w:t>
      </w:r>
      <w:r w:rsidRPr="00AE521A">
        <w:rPr>
          <w:sz w:val="16"/>
        </w:rPr>
        <w:t xml:space="preserve"> of the postwar era </w:t>
      </w:r>
      <w:r w:rsidRPr="005E46B2">
        <w:rPr>
          <w:rStyle w:val="StyleUnderline"/>
        </w:rPr>
        <w:t>has given way to a new form</w:t>
      </w:r>
      <w:r w:rsidRPr="00AE521A">
        <w:rPr>
          <w:sz w:val="16"/>
        </w:rPr>
        <w:t xml:space="preserve"> of capitalism – "</w:t>
      </w:r>
      <w:proofErr w:type="spellStart"/>
      <w:r w:rsidRPr="005E46B2">
        <w:rPr>
          <w:rStyle w:val="StyleUnderline"/>
        </w:rPr>
        <w:t>disorganised</w:t>
      </w:r>
      <w:proofErr w:type="spellEnd"/>
      <w:r w:rsidRPr="005E46B2">
        <w:rPr>
          <w:rStyle w:val="StyleUnderline"/>
        </w:rPr>
        <w:t xml:space="preserve">", </w:t>
      </w:r>
      <w:proofErr w:type="spellStart"/>
      <w:r w:rsidRPr="005E46B2">
        <w:rPr>
          <w:rStyle w:val="StyleUnderline"/>
        </w:rPr>
        <w:t>globalising</w:t>
      </w:r>
      <w:proofErr w:type="spellEnd"/>
      <w:r w:rsidRPr="005E46B2">
        <w:rPr>
          <w:rStyle w:val="StyleUnderline"/>
        </w:rPr>
        <w:t>, neoliberal</w:t>
      </w:r>
      <w:r w:rsidRPr="00AE521A">
        <w:rPr>
          <w:sz w:val="16"/>
        </w:rPr>
        <w:t xml:space="preserve">. Second-wave </w:t>
      </w:r>
      <w:r w:rsidRPr="0054488B">
        <w:rPr>
          <w:rStyle w:val="StyleUnderline"/>
        </w:rPr>
        <w:t xml:space="preserve">feminism emerged as a critique of the first but has become the </w:t>
      </w:r>
      <w:r w:rsidRPr="0054488B">
        <w:rPr>
          <w:rStyle w:val="Emphasis"/>
        </w:rPr>
        <w:t>handmaiden of the second.</w:t>
      </w:r>
      <w:r>
        <w:rPr>
          <w:rStyle w:val="StyleUnderline"/>
        </w:rPr>
        <w:t xml:space="preserve"> </w:t>
      </w:r>
      <w:r w:rsidRPr="00AE521A">
        <w:rPr>
          <w:sz w:val="16"/>
        </w:rPr>
        <w:t xml:space="preserve">With the benefit of hindsight, we can now see that the movement for </w:t>
      </w:r>
      <w:r w:rsidRPr="00F41675">
        <w:rPr>
          <w:rStyle w:val="StyleUnderline"/>
          <w:highlight w:val="cyan"/>
        </w:rPr>
        <w:t>women's liberation pointed</w:t>
      </w:r>
      <w:r w:rsidRPr="00AE521A">
        <w:rPr>
          <w:sz w:val="16"/>
        </w:rPr>
        <w:t xml:space="preserve"> simultaneou</w:t>
      </w:r>
      <w:r w:rsidRPr="00F41675">
        <w:rPr>
          <w:sz w:val="16"/>
        </w:rPr>
        <w:t xml:space="preserve">sly </w:t>
      </w:r>
      <w:r w:rsidRPr="00F41675">
        <w:rPr>
          <w:rStyle w:val="StyleUnderline"/>
          <w:highlight w:val="cyan"/>
        </w:rPr>
        <w:t>to two different possible futures</w:t>
      </w:r>
      <w:r w:rsidRPr="00AE521A">
        <w:rPr>
          <w:sz w:val="16"/>
        </w:rPr>
        <w:t xml:space="preserve">. </w:t>
      </w:r>
      <w:r w:rsidRPr="00F41675">
        <w:rPr>
          <w:rStyle w:val="StyleUnderline"/>
          <w:highlight w:val="cyan"/>
        </w:rPr>
        <w:t>In a first</w:t>
      </w:r>
      <w:r w:rsidRPr="00AE521A">
        <w:rPr>
          <w:sz w:val="16"/>
        </w:rPr>
        <w:t xml:space="preserve"> scenario</w:t>
      </w:r>
      <w:r w:rsidRPr="0054488B">
        <w:rPr>
          <w:rStyle w:val="StyleUnderline"/>
        </w:rPr>
        <w:t xml:space="preserve">, </w:t>
      </w:r>
      <w:r w:rsidRPr="00F41675">
        <w:rPr>
          <w:rStyle w:val="StyleUnderline"/>
          <w:highlight w:val="cyan"/>
        </w:rPr>
        <w:t>it prefigured a world in which gender emancipation went hand in hand with participatory democracy</w:t>
      </w:r>
      <w:r w:rsidRPr="00AE521A">
        <w:rPr>
          <w:sz w:val="16"/>
        </w:rPr>
        <w:t xml:space="preserve"> and social solidarity; </w:t>
      </w:r>
      <w:r w:rsidRPr="0054488B">
        <w:rPr>
          <w:rStyle w:val="StyleUnderline"/>
        </w:rPr>
        <w:t>i</w:t>
      </w:r>
      <w:r w:rsidRPr="00F41675">
        <w:rPr>
          <w:rStyle w:val="StyleUnderline"/>
          <w:highlight w:val="cyan"/>
        </w:rPr>
        <w:t xml:space="preserve">n a second, it </w:t>
      </w:r>
      <w:r w:rsidRPr="00F41675">
        <w:rPr>
          <w:rStyle w:val="Emphasis"/>
          <w:highlight w:val="cyan"/>
        </w:rPr>
        <w:t>promised a new form of liberalism</w:t>
      </w:r>
      <w:r w:rsidRPr="00F41675">
        <w:rPr>
          <w:sz w:val="16"/>
        </w:rPr>
        <w:t>,</w:t>
      </w:r>
      <w:r w:rsidRPr="00AE521A">
        <w:rPr>
          <w:sz w:val="16"/>
        </w:rPr>
        <w:t xml:space="preserve"> </w:t>
      </w:r>
      <w:r w:rsidRPr="00F41675">
        <w:rPr>
          <w:rStyle w:val="StyleUnderline"/>
          <w:highlight w:val="cyan"/>
        </w:rPr>
        <w:t>able to grant</w:t>
      </w:r>
      <w:r w:rsidRPr="0054488B">
        <w:rPr>
          <w:rStyle w:val="StyleUnderline"/>
        </w:rPr>
        <w:t xml:space="preserve"> women</w:t>
      </w:r>
      <w:r w:rsidRPr="00AE521A">
        <w:rPr>
          <w:sz w:val="16"/>
        </w:rPr>
        <w:t xml:space="preserve"> as well as men the goods of </w:t>
      </w:r>
      <w:r w:rsidRPr="00F41675">
        <w:rPr>
          <w:rStyle w:val="StyleUnderline"/>
          <w:highlight w:val="cyan"/>
        </w:rPr>
        <w:t>individual autonomy</w:t>
      </w:r>
      <w:r w:rsidRPr="00AE521A">
        <w:rPr>
          <w:sz w:val="16"/>
        </w:rPr>
        <w:t xml:space="preserve">, </w:t>
      </w:r>
      <w:r w:rsidRPr="0054488B">
        <w:rPr>
          <w:rStyle w:val="StyleUnderline"/>
        </w:rPr>
        <w:t>increased choice, and meritocratic advancement</w:t>
      </w:r>
      <w:r w:rsidRPr="00AE521A">
        <w:rPr>
          <w:sz w:val="16"/>
        </w:rPr>
        <w:t xml:space="preserve">. Second-wave feminism was in this sense ambivalent. Compatible with either of two different visions of society, it was susceptible to two different historical elaborations. As I see it, feminism's </w:t>
      </w:r>
      <w:r w:rsidRPr="0054488B">
        <w:rPr>
          <w:rStyle w:val="StyleUnderline"/>
        </w:rPr>
        <w:t>ambivalence has been resolved</w:t>
      </w:r>
      <w:r w:rsidRPr="00AE521A">
        <w:rPr>
          <w:sz w:val="16"/>
        </w:rPr>
        <w:t xml:space="preserve"> in recent years </w:t>
      </w:r>
      <w:r w:rsidRPr="0054488B">
        <w:rPr>
          <w:rStyle w:val="StyleUnderline"/>
        </w:rPr>
        <w:t xml:space="preserve">in </w:t>
      </w:r>
      <w:proofErr w:type="spellStart"/>
      <w:r w:rsidRPr="0054488B">
        <w:rPr>
          <w:rStyle w:val="StyleUnderline"/>
        </w:rPr>
        <w:t>favour</w:t>
      </w:r>
      <w:proofErr w:type="spellEnd"/>
      <w:r w:rsidRPr="0054488B">
        <w:rPr>
          <w:rStyle w:val="StyleUnderline"/>
        </w:rPr>
        <w:t xml:space="preserve"> of the second</w:t>
      </w:r>
      <w:r w:rsidRPr="00AE521A">
        <w:rPr>
          <w:sz w:val="16"/>
        </w:rPr>
        <w:t xml:space="preserve">, liberal-individualist scenario – but </w:t>
      </w:r>
      <w:r w:rsidRPr="0054488B">
        <w:rPr>
          <w:rStyle w:val="StyleUnderline"/>
        </w:rPr>
        <w:t>not because we were passive victims of neoliberal seductions</w:t>
      </w:r>
      <w:r w:rsidRPr="00AE521A">
        <w:rPr>
          <w:sz w:val="16"/>
        </w:rPr>
        <w:t>. On the contrary, we ourselves contributed three important ideas to this development. One contribution was our critique of the "family wage": the ideal of a male breadwinner-female homemaker family that was central to state-</w:t>
      </w:r>
      <w:proofErr w:type="spellStart"/>
      <w:r w:rsidRPr="00AE521A">
        <w:rPr>
          <w:sz w:val="16"/>
        </w:rPr>
        <w:t>organised</w:t>
      </w:r>
      <w:proofErr w:type="spellEnd"/>
      <w:r w:rsidRPr="00AE521A">
        <w:rPr>
          <w:sz w:val="16"/>
        </w:rPr>
        <w:t xml:space="preserve"> capitalism. </w:t>
      </w:r>
      <w:r w:rsidRPr="00F41675">
        <w:rPr>
          <w:rStyle w:val="StyleUnderline"/>
          <w:highlight w:val="cyan"/>
        </w:rPr>
        <w:t>Feminist criticism</w:t>
      </w:r>
      <w:r w:rsidRPr="00AE521A">
        <w:rPr>
          <w:sz w:val="16"/>
        </w:rPr>
        <w:t xml:space="preserve"> of that ideal now </w:t>
      </w:r>
      <w:r w:rsidRPr="00F41675">
        <w:rPr>
          <w:rStyle w:val="Emphasis"/>
          <w:highlight w:val="cyan"/>
        </w:rPr>
        <w:t>serves</w:t>
      </w:r>
      <w:r w:rsidRPr="002B6E1B">
        <w:rPr>
          <w:rStyle w:val="Emphasis"/>
        </w:rPr>
        <w:t xml:space="preserve"> to legitimate "</w:t>
      </w:r>
      <w:r w:rsidRPr="00F41675">
        <w:rPr>
          <w:rStyle w:val="Emphasis"/>
          <w:highlight w:val="cyan"/>
        </w:rPr>
        <w:t>flexible capitalism</w:t>
      </w:r>
      <w:r w:rsidRPr="00AE521A">
        <w:rPr>
          <w:sz w:val="16"/>
        </w:rPr>
        <w:t xml:space="preserve">". After all, </w:t>
      </w:r>
      <w:r w:rsidRPr="002B6E1B">
        <w:rPr>
          <w:rStyle w:val="StyleUnderline"/>
        </w:rPr>
        <w:t>this form</w:t>
      </w:r>
      <w:r w:rsidRPr="00AE521A">
        <w:rPr>
          <w:sz w:val="16"/>
        </w:rPr>
        <w:t xml:space="preserve"> of capitalism </w:t>
      </w:r>
      <w:r w:rsidRPr="002B6E1B">
        <w:rPr>
          <w:rStyle w:val="StyleUnderline"/>
        </w:rPr>
        <w:t xml:space="preserve">relies heavily on women's waged </w:t>
      </w:r>
      <w:proofErr w:type="spellStart"/>
      <w:r w:rsidRPr="002B6E1B">
        <w:rPr>
          <w:rStyle w:val="StyleUnderline"/>
        </w:rPr>
        <w:t>labour</w:t>
      </w:r>
      <w:proofErr w:type="spellEnd"/>
      <w:r w:rsidRPr="00AE521A">
        <w:rPr>
          <w:sz w:val="16"/>
        </w:rPr>
        <w:t xml:space="preserve">, especially low-waged work in service and manufacturing, performed not only by young single women but also by married women and women with children; not by only </w:t>
      </w:r>
      <w:proofErr w:type="spellStart"/>
      <w:r w:rsidRPr="00AE521A">
        <w:rPr>
          <w:sz w:val="16"/>
        </w:rPr>
        <w:t>racialised</w:t>
      </w:r>
      <w:proofErr w:type="spellEnd"/>
      <w:r w:rsidRPr="00AE521A">
        <w:rPr>
          <w:sz w:val="16"/>
        </w:rPr>
        <w:t xml:space="preserve"> women, but by women of virtually all nationalities and ethnicities. As women have poured into </w:t>
      </w:r>
      <w:proofErr w:type="spellStart"/>
      <w:r w:rsidRPr="00AE521A">
        <w:rPr>
          <w:sz w:val="16"/>
        </w:rPr>
        <w:t>labour</w:t>
      </w:r>
      <w:proofErr w:type="spellEnd"/>
      <w:r w:rsidRPr="00AE521A">
        <w:rPr>
          <w:sz w:val="16"/>
        </w:rPr>
        <w:t xml:space="preserve"> markets around the globe, state-</w:t>
      </w:r>
      <w:proofErr w:type="spellStart"/>
      <w:r w:rsidRPr="00AE521A">
        <w:rPr>
          <w:sz w:val="16"/>
        </w:rPr>
        <w:t>organised</w:t>
      </w:r>
      <w:proofErr w:type="spellEnd"/>
      <w:r w:rsidRPr="00AE521A">
        <w:rPr>
          <w:sz w:val="16"/>
        </w:rPr>
        <w:t xml:space="preserve"> capitalism's ideal of the family wage is being replaced by the newer, more modern norm – apparently sanctioned by feminism – of the two-earner family. Never mind that </w:t>
      </w:r>
      <w:r w:rsidRPr="00F41675">
        <w:rPr>
          <w:rStyle w:val="StyleUnderline"/>
          <w:highlight w:val="cyan"/>
        </w:rPr>
        <w:t>the reality that underlies the new ideal is depressed wage levels, decreased job security</w:t>
      </w:r>
      <w:r w:rsidRPr="00AE521A">
        <w:rPr>
          <w:sz w:val="16"/>
        </w:rPr>
        <w:t xml:space="preserve">, declining living standards, a steep rise in the number of hours worked for wages per household, exacerbation of the double shift – now often a triple or quadruple shift – and a rise in poverty, increasingly concentrated in female-headed households. </w:t>
      </w:r>
      <w:r w:rsidRPr="00F41675">
        <w:rPr>
          <w:rStyle w:val="Emphasis"/>
          <w:highlight w:val="cyan"/>
        </w:rPr>
        <w:t>Neolib</w:t>
      </w:r>
      <w:r w:rsidRPr="002B6E1B">
        <w:rPr>
          <w:rStyle w:val="Emphasis"/>
        </w:rPr>
        <w:t xml:space="preserve">eralism </w:t>
      </w:r>
      <w:r w:rsidRPr="00F41675">
        <w:rPr>
          <w:rStyle w:val="Emphasis"/>
          <w:highlight w:val="cyan"/>
        </w:rPr>
        <w:t>turns a sow's ear into a silk purse by</w:t>
      </w:r>
      <w:r w:rsidRPr="002B6E1B">
        <w:rPr>
          <w:rStyle w:val="Emphasis"/>
        </w:rPr>
        <w:t xml:space="preserve"> elaborating </w:t>
      </w:r>
      <w:r w:rsidRPr="00F41675">
        <w:rPr>
          <w:rStyle w:val="Emphasis"/>
          <w:highlight w:val="cyan"/>
        </w:rPr>
        <w:t>a narrative of female empowerment.</w:t>
      </w:r>
      <w:r w:rsidRPr="002B6E1B">
        <w:rPr>
          <w:rStyle w:val="Emphasis"/>
        </w:rPr>
        <w:t xml:space="preserve"> </w:t>
      </w:r>
      <w:r w:rsidRPr="00AE521A">
        <w:rPr>
          <w:sz w:val="16"/>
        </w:rPr>
        <w:t xml:space="preserve">Invoking the feminist critique of the family wage to justify exploitation, it harnesses the dream of women's emancipation to the engine of capital accumulation. Feminism has also made a second contribution to the neoliberal ethos. </w:t>
      </w:r>
      <w:r w:rsidRPr="002038CB">
        <w:rPr>
          <w:rStyle w:val="StyleUnderline"/>
        </w:rPr>
        <w:t>In the era of state-</w:t>
      </w:r>
      <w:proofErr w:type="spellStart"/>
      <w:r w:rsidRPr="002038CB">
        <w:rPr>
          <w:rStyle w:val="StyleUnderline"/>
        </w:rPr>
        <w:t>organised</w:t>
      </w:r>
      <w:proofErr w:type="spellEnd"/>
      <w:r w:rsidRPr="002038CB">
        <w:rPr>
          <w:rStyle w:val="StyleUnderline"/>
        </w:rPr>
        <w:t xml:space="preserve"> capitalism, we rightly </w:t>
      </w:r>
      <w:proofErr w:type="spellStart"/>
      <w:r w:rsidRPr="002038CB">
        <w:rPr>
          <w:rStyle w:val="StyleUnderline"/>
        </w:rPr>
        <w:t>criticised</w:t>
      </w:r>
      <w:proofErr w:type="spellEnd"/>
      <w:r w:rsidRPr="002038CB">
        <w:rPr>
          <w:rStyle w:val="StyleUnderline"/>
        </w:rPr>
        <w:t xml:space="preserve"> a constricted political vision</w:t>
      </w:r>
      <w:r w:rsidRPr="00AE521A">
        <w:rPr>
          <w:sz w:val="16"/>
        </w:rPr>
        <w:t xml:space="preserve"> that was so intently </w:t>
      </w:r>
      <w:r w:rsidRPr="002038CB">
        <w:rPr>
          <w:rStyle w:val="StyleUnderline"/>
        </w:rPr>
        <w:t>focused on class inequality that</w:t>
      </w:r>
      <w:r w:rsidRPr="00AE521A">
        <w:rPr>
          <w:sz w:val="16"/>
        </w:rPr>
        <w:t xml:space="preserve"> it </w:t>
      </w:r>
      <w:r w:rsidRPr="002038CB">
        <w:rPr>
          <w:rStyle w:val="StyleUnderline"/>
        </w:rPr>
        <w:t>could not see</w:t>
      </w:r>
      <w:r w:rsidRPr="00AE521A">
        <w:rPr>
          <w:sz w:val="16"/>
        </w:rPr>
        <w:t xml:space="preserve"> such "</w:t>
      </w:r>
      <w:r w:rsidRPr="002038CB">
        <w:rPr>
          <w:rStyle w:val="StyleUnderline"/>
        </w:rPr>
        <w:t>non-economic" injustices</w:t>
      </w:r>
      <w:r w:rsidRPr="00AE521A">
        <w:rPr>
          <w:sz w:val="16"/>
        </w:rPr>
        <w:t xml:space="preserve"> as domestic violence, sexual </w:t>
      </w:r>
      <w:proofErr w:type="gramStart"/>
      <w:r w:rsidRPr="00AE521A">
        <w:rPr>
          <w:sz w:val="16"/>
        </w:rPr>
        <w:t>assault</w:t>
      </w:r>
      <w:proofErr w:type="gramEnd"/>
      <w:r w:rsidRPr="00AE521A">
        <w:rPr>
          <w:sz w:val="16"/>
        </w:rPr>
        <w:t xml:space="preserve"> and reproductive oppression. Rejecting "economism" and </w:t>
      </w:r>
      <w:proofErr w:type="spellStart"/>
      <w:r w:rsidRPr="002038CB">
        <w:rPr>
          <w:rStyle w:val="StyleUnderline"/>
        </w:rPr>
        <w:t>politicising</w:t>
      </w:r>
      <w:proofErr w:type="spellEnd"/>
      <w:r w:rsidRPr="002038CB">
        <w:rPr>
          <w:rStyle w:val="StyleUnderline"/>
        </w:rPr>
        <w:t xml:space="preserve"> "the personal", feminists broadened the political agenda</w:t>
      </w:r>
      <w:r w:rsidRPr="00AE521A">
        <w:rPr>
          <w:sz w:val="16"/>
        </w:rPr>
        <w:t xml:space="preserve"> to challenge status hierarchies premised on cultural constructions of gender difference. The result should have been to expand the struggle for justice to encompass both culture and economics. But </w:t>
      </w:r>
      <w:r w:rsidRPr="00F41675">
        <w:rPr>
          <w:rStyle w:val="Emphasis"/>
          <w:highlight w:val="cyan"/>
        </w:rPr>
        <w:t xml:space="preserve">the </w:t>
      </w:r>
      <w:r w:rsidRPr="00F41675">
        <w:rPr>
          <w:rStyle w:val="Emphasis"/>
        </w:rPr>
        <w:t>a</w:t>
      </w:r>
      <w:r w:rsidRPr="002038CB">
        <w:rPr>
          <w:rStyle w:val="Emphasis"/>
        </w:rPr>
        <w:t>ctual r</w:t>
      </w:r>
      <w:r w:rsidRPr="00F41675">
        <w:rPr>
          <w:rStyle w:val="Emphasis"/>
          <w:highlight w:val="cyan"/>
        </w:rPr>
        <w:t xml:space="preserve">esult was a one-sided focus on "gender identity" at </w:t>
      </w:r>
      <w:r w:rsidRPr="00F41675">
        <w:rPr>
          <w:rStyle w:val="Emphasis"/>
          <w:highlight w:val="cyan"/>
        </w:rPr>
        <w:lastRenderedPageBreak/>
        <w:t xml:space="preserve">the expense of </w:t>
      </w:r>
      <w:proofErr w:type="gramStart"/>
      <w:r w:rsidRPr="00F41675">
        <w:rPr>
          <w:rStyle w:val="Emphasis"/>
          <w:highlight w:val="cyan"/>
        </w:rPr>
        <w:t>bread and butter</w:t>
      </w:r>
      <w:proofErr w:type="gramEnd"/>
      <w:r w:rsidRPr="00F41675">
        <w:rPr>
          <w:rStyle w:val="Emphasis"/>
          <w:highlight w:val="cyan"/>
        </w:rPr>
        <w:t xml:space="preserve"> issues</w:t>
      </w:r>
      <w:r w:rsidRPr="00F41675">
        <w:rPr>
          <w:sz w:val="16"/>
          <w:highlight w:val="cyan"/>
        </w:rPr>
        <w:t>.</w:t>
      </w:r>
      <w:r w:rsidRPr="00AE521A">
        <w:rPr>
          <w:sz w:val="16"/>
        </w:rPr>
        <w:t xml:space="preserve"> Worse still, </w:t>
      </w:r>
      <w:r w:rsidRPr="002038CB">
        <w:rPr>
          <w:rStyle w:val="StyleUnderline"/>
        </w:rPr>
        <w:t>the</w:t>
      </w:r>
      <w:r w:rsidRPr="00AE521A">
        <w:rPr>
          <w:sz w:val="16"/>
        </w:rPr>
        <w:t xml:space="preserve"> feminist </w:t>
      </w:r>
      <w:proofErr w:type="gramStart"/>
      <w:r w:rsidRPr="002038CB">
        <w:rPr>
          <w:rStyle w:val="StyleUnderline"/>
        </w:rPr>
        <w:t>turn</w:t>
      </w:r>
      <w:proofErr w:type="gramEnd"/>
      <w:r w:rsidRPr="002038CB">
        <w:rPr>
          <w:rStyle w:val="StyleUnderline"/>
        </w:rPr>
        <w:t xml:space="preserve"> to identity</w:t>
      </w:r>
      <w:r w:rsidRPr="00AE521A">
        <w:rPr>
          <w:sz w:val="16"/>
        </w:rPr>
        <w:t xml:space="preserve"> politics </w:t>
      </w:r>
      <w:r w:rsidRPr="002038CB">
        <w:rPr>
          <w:rStyle w:val="StyleUnderline"/>
        </w:rPr>
        <w:t xml:space="preserve">dovetailed </w:t>
      </w:r>
      <w:r w:rsidRPr="00AE521A">
        <w:rPr>
          <w:sz w:val="16"/>
        </w:rPr>
        <w:t xml:space="preserve">all too neatly </w:t>
      </w:r>
      <w:r w:rsidRPr="002038CB">
        <w:rPr>
          <w:rStyle w:val="StyleUnderline"/>
        </w:rPr>
        <w:t>with a rising neoliberalism that wanted nothing more than to repress all memory of social equality</w:t>
      </w:r>
      <w:r w:rsidRPr="00AE521A">
        <w:rPr>
          <w:sz w:val="16"/>
        </w:rPr>
        <w:t xml:space="preserve">. In effect, </w:t>
      </w:r>
      <w:r w:rsidRPr="002038CB">
        <w:rPr>
          <w:rStyle w:val="StyleUnderline"/>
        </w:rPr>
        <w:t xml:space="preserve">we </w:t>
      </w:r>
      <w:proofErr w:type="spellStart"/>
      <w:r w:rsidRPr="002038CB">
        <w:rPr>
          <w:rStyle w:val="StyleUnderline"/>
        </w:rPr>
        <w:t>absolutised</w:t>
      </w:r>
      <w:proofErr w:type="spellEnd"/>
      <w:r w:rsidRPr="002038CB">
        <w:rPr>
          <w:rStyle w:val="StyleUnderline"/>
        </w:rPr>
        <w:t xml:space="preserve"> the critique of cultural sexism at precisely the moment </w:t>
      </w:r>
      <w:r w:rsidRPr="00F41675">
        <w:rPr>
          <w:rStyle w:val="StyleUnderline"/>
          <w:highlight w:val="cyan"/>
        </w:rPr>
        <w:t xml:space="preserve">when circumstances </w:t>
      </w:r>
      <w:r w:rsidRPr="00F41675">
        <w:rPr>
          <w:rStyle w:val="Emphasis"/>
          <w:highlight w:val="cyan"/>
        </w:rPr>
        <w:t xml:space="preserve">required </w:t>
      </w:r>
      <w:r w:rsidRPr="00F41675">
        <w:rPr>
          <w:rStyle w:val="Emphasis"/>
        </w:rPr>
        <w:t>redoubled</w:t>
      </w:r>
      <w:r w:rsidRPr="00F41675">
        <w:rPr>
          <w:rStyle w:val="Emphasis"/>
          <w:highlight w:val="cyan"/>
        </w:rPr>
        <w:t xml:space="preserve"> attention to the critique of political economy</w:t>
      </w:r>
      <w:r w:rsidRPr="00F41675">
        <w:rPr>
          <w:rStyle w:val="StyleUnderline"/>
        </w:rPr>
        <w:t>.</w:t>
      </w:r>
      <w:r>
        <w:rPr>
          <w:rStyle w:val="StyleUnderline"/>
        </w:rPr>
        <w:t xml:space="preserve"> </w:t>
      </w:r>
      <w:r w:rsidRPr="00AE521A">
        <w:rPr>
          <w:sz w:val="16"/>
        </w:rPr>
        <w:t xml:space="preserve">Finally, feminism contributed a third idea to neoliberalism: </w:t>
      </w:r>
      <w:r w:rsidRPr="003A0BBC">
        <w:rPr>
          <w:rStyle w:val="StyleUnderline"/>
        </w:rPr>
        <w:t>the critique of welfare-state paternalism</w:t>
      </w:r>
      <w:r w:rsidRPr="00AE521A">
        <w:rPr>
          <w:sz w:val="16"/>
        </w:rPr>
        <w:t xml:space="preserve">. </w:t>
      </w:r>
      <w:r w:rsidRPr="003A0BBC">
        <w:rPr>
          <w:rStyle w:val="StyleUnderline"/>
        </w:rPr>
        <w:t>Undeniably progressive in the era of state-</w:t>
      </w:r>
      <w:proofErr w:type="spellStart"/>
      <w:r w:rsidRPr="003A0BBC">
        <w:rPr>
          <w:rStyle w:val="StyleUnderline"/>
        </w:rPr>
        <w:t>organised</w:t>
      </w:r>
      <w:proofErr w:type="spellEnd"/>
      <w:r w:rsidRPr="003A0BBC">
        <w:rPr>
          <w:rStyle w:val="StyleUnderline"/>
        </w:rPr>
        <w:t xml:space="preserve"> capitalism,</w:t>
      </w:r>
      <w:r w:rsidRPr="00AE521A">
        <w:rPr>
          <w:sz w:val="16"/>
        </w:rPr>
        <w:t xml:space="preserve"> that critique </w:t>
      </w:r>
      <w:r w:rsidRPr="003A0BBC">
        <w:rPr>
          <w:rStyle w:val="StyleUnderline"/>
        </w:rPr>
        <w:t>has since converged with neoliberalism's war on "the nanny state</w:t>
      </w:r>
      <w:r w:rsidRPr="00AE521A">
        <w:rPr>
          <w:sz w:val="16"/>
        </w:rPr>
        <w:t xml:space="preserve">" and its more recent cynical embrace of NGOs. </w:t>
      </w:r>
      <w:r w:rsidRPr="003A0BBC">
        <w:rPr>
          <w:rStyle w:val="StyleUnderline"/>
        </w:rPr>
        <w:t>A telling example is "microcredit</w:t>
      </w:r>
      <w:r w:rsidRPr="00AE521A">
        <w:rPr>
          <w:sz w:val="16"/>
        </w:rPr>
        <w:t xml:space="preserve">", the </w:t>
      </w:r>
      <w:proofErr w:type="spellStart"/>
      <w:r w:rsidRPr="00AE521A">
        <w:rPr>
          <w:sz w:val="16"/>
        </w:rPr>
        <w:t>programme</w:t>
      </w:r>
      <w:proofErr w:type="spellEnd"/>
      <w:r w:rsidRPr="00AE521A">
        <w:rPr>
          <w:sz w:val="16"/>
        </w:rPr>
        <w:t xml:space="preserve"> of small bank loans to poor women in the global south. </w:t>
      </w:r>
      <w:r w:rsidRPr="003A0BBC">
        <w:rPr>
          <w:rStyle w:val="StyleUnderline"/>
        </w:rPr>
        <w:t>Cast as an empowering</w:t>
      </w:r>
      <w:r w:rsidRPr="00AE521A">
        <w:rPr>
          <w:sz w:val="16"/>
        </w:rPr>
        <w:t xml:space="preserve">, bottom-up alternative to the top-down, bureaucratic red tape of state projects, </w:t>
      </w:r>
      <w:r w:rsidRPr="003A0BBC">
        <w:rPr>
          <w:rStyle w:val="StyleUnderline"/>
        </w:rPr>
        <w:t>microcredit is touted as the feminist antidote</w:t>
      </w:r>
      <w:r w:rsidRPr="00AE521A">
        <w:rPr>
          <w:sz w:val="16"/>
        </w:rPr>
        <w:t xml:space="preserve"> for women's poverty and subjection. </w:t>
      </w:r>
      <w:r w:rsidRPr="003A0BBC">
        <w:rPr>
          <w:rStyle w:val="StyleUnderline"/>
        </w:rPr>
        <w:t>What has been missed</w:t>
      </w:r>
      <w:r w:rsidRPr="00AE521A">
        <w:rPr>
          <w:sz w:val="16"/>
        </w:rPr>
        <w:t xml:space="preserve">, however, </w:t>
      </w:r>
      <w:r w:rsidRPr="003A0BBC">
        <w:rPr>
          <w:rStyle w:val="Emphasis"/>
        </w:rPr>
        <w:t xml:space="preserve">is a disturbing coincidence: </w:t>
      </w:r>
      <w:r w:rsidRPr="00F41675">
        <w:rPr>
          <w:rStyle w:val="Emphasis"/>
          <w:highlight w:val="cyan"/>
        </w:rPr>
        <w:t>microcredit has burgeoned just as states have abandoned macro-structural efforts to fight poverty,</w:t>
      </w:r>
      <w:r w:rsidRPr="003A0BBC">
        <w:rPr>
          <w:rStyle w:val="Emphasis"/>
        </w:rPr>
        <w:t xml:space="preserve"> </w:t>
      </w:r>
      <w:r w:rsidRPr="00AE521A">
        <w:rPr>
          <w:sz w:val="16"/>
        </w:rPr>
        <w:t xml:space="preserve">efforts that small-scale lending cannot possibly replace. In this case too, then, a feminist idea has been recuperated by neoliberalism. </w:t>
      </w:r>
      <w:r w:rsidRPr="003A0BBC">
        <w:rPr>
          <w:rStyle w:val="StyleUnderline"/>
        </w:rPr>
        <w:t xml:space="preserve">A perspective aimed originally at </w:t>
      </w:r>
      <w:proofErr w:type="spellStart"/>
      <w:r w:rsidRPr="003A0BBC">
        <w:rPr>
          <w:rStyle w:val="StyleUnderline"/>
        </w:rPr>
        <w:t>democratising</w:t>
      </w:r>
      <w:proofErr w:type="spellEnd"/>
      <w:r w:rsidRPr="003A0BBC">
        <w:rPr>
          <w:rStyle w:val="StyleUnderline"/>
        </w:rPr>
        <w:t xml:space="preserve"> state power </w:t>
      </w:r>
      <w:proofErr w:type="gramStart"/>
      <w:r w:rsidRPr="003A0BBC">
        <w:rPr>
          <w:rStyle w:val="StyleUnderline"/>
        </w:rPr>
        <w:t>in order to</w:t>
      </w:r>
      <w:proofErr w:type="gramEnd"/>
      <w:r w:rsidRPr="003A0BBC">
        <w:rPr>
          <w:rStyle w:val="StyleUnderline"/>
        </w:rPr>
        <w:t xml:space="preserve"> empower citizens is now used to </w:t>
      </w:r>
      <w:proofErr w:type="spellStart"/>
      <w:r w:rsidRPr="00BE3A89">
        <w:rPr>
          <w:rStyle w:val="Emphasis"/>
          <w:highlight w:val="cyan"/>
        </w:rPr>
        <w:t>leg</w:t>
      </w:r>
      <w:r w:rsidRPr="00F41675">
        <w:rPr>
          <w:rStyle w:val="Emphasis"/>
          <w:highlight w:val="cyan"/>
        </w:rPr>
        <w:t>itimise</w:t>
      </w:r>
      <w:proofErr w:type="spellEnd"/>
      <w:r w:rsidRPr="00F41675">
        <w:rPr>
          <w:rStyle w:val="Emphasis"/>
          <w:highlight w:val="cyan"/>
        </w:rPr>
        <w:t xml:space="preserve"> marketisation and state retrenchment.</w:t>
      </w:r>
      <w:r w:rsidRPr="00F41675">
        <w:rPr>
          <w:sz w:val="16"/>
          <w:highlight w:val="cyan"/>
        </w:rPr>
        <w:t xml:space="preserve"> </w:t>
      </w:r>
      <w:r w:rsidRPr="00F41675">
        <w:rPr>
          <w:rStyle w:val="Emphasis"/>
          <w:highlight w:val="cyan"/>
        </w:rPr>
        <w:t xml:space="preserve">In all these cases, feminism's ambivalence has been resolved in </w:t>
      </w:r>
      <w:proofErr w:type="spellStart"/>
      <w:r w:rsidRPr="00F41675">
        <w:rPr>
          <w:rStyle w:val="Emphasis"/>
          <w:highlight w:val="cyan"/>
        </w:rPr>
        <w:t>favour</w:t>
      </w:r>
      <w:proofErr w:type="spellEnd"/>
      <w:r w:rsidRPr="00F41675">
        <w:rPr>
          <w:rStyle w:val="Emphasis"/>
          <w:highlight w:val="cyan"/>
        </w:rPr>
        <w:t xml:space="preserve"> of (neo)liberal individualism</w:t>
      </w:r>
      <w:r w:rsidRPr="00AE521A">
        <w:rPr>
          <w:sz w:val="16"/>
        </w:rPr>
        <w:t xml:space="preserve">. But </w:t>
      </w:r>
      <w:r w:rsidRPr="003A0BBC">
        <w:rPr>
          <w:rStyle w:val="StyleUnderline"/>
        </w:rPr>
        <w:t>the other, solidaristic scenario may still be alive</w:t>
      </w:r>
      <w:r w:rsidRPr="00AE521A">
        <w:rPr>
          <w:sz w:val="16"/>
        </w:rPr>
        <w:t xml:space="preserve">. </w:t>
      </w:r>
      <w:r w:rsidRPr="003A0BBC">
        <w:rPr>
          <w:rStyle w:val="StyleUnderline"/>
        </w:rPr>
        <w:t>The current crisis affords the chance to pick up its thread once more</w:t>
      </w:r>
      <w:r w:rsidRPr="00AE521A">
        <w:rPr>
          <w:sz w:val="16"/>
        </w:rPr>
        <w:t xml:space="preserve">, reconnecting the dream of women's liberation with the vision of a solidary society. To that end, </w:t>
      </w:r>
      <w:r w:rsidRPr="003A0BBC">
        <w:rPr>
          <w:rStyle w:val="StyleUnderline"/>
        </w:rPr>
        <w:t>feminists need to break off our dangerous liaison with neoliberalism and reclaim our three "contributions" for our own ends.</w:t>
      </w:r>
    </w:p>
    <w:p w14:paraId="546016E6" w14:textId="77777777" w:rsidR="00514FA1" w:rsidRDefault="00514FA1" w:rsidP="00514FA1">
      <w:pPr>
        <w:pStyle w:val="Heading4"/>
      </w:pPr>
      <w:r>
        <w:t xml:space="preserve">The </w:t>
      </w:r>
      <w:proofErr w:type="spellStart"/>
      <w:r>
        <w:t>affs</w:t>
      </w:r>
      <w:proofErr w:type="spellEnd"/>
      <w:r>
        <w:t xml:space="preserve"> single issue social movement collapses on itself and becomes just another site of resistance stuck in the capitalist cycle, only unifying the class behind the proletariat solves.</w:t>
      </w:r>
    </w:p>
    <w:p w14:paraId="055B5EAF" w14:textId="77777777" w:rsidR="00514FA1" w:rsidRDefault="00514FA1" w:rsidP="00514FA1">
      <w:pPr>
        <w:rPr>
          <w:rFonts w:asciiTheme="minorHAnsi" w:hAnsiTheme="minorHAnsi" w:cstheme="minorHAnsi"/>
          <w:b/>
          <w:sz w:val="26"/>
        </w:rPr>
      </w:pPr>
      <w:r>
        <w:rPr>
          <w:rStyle w:val="Style13ptBold"/>
        </w:rPr>
        <w:t>Zizek 2</w:t>
      </w:r>
      <w:r>
        <w:rPr>
          <w:rFonts w:asciiTheme="minorHAnsi" w:hAnsiTheme="minorHAnsi" w:cstheme="minorHAnsi"/>
        </w:rPr>
        <w:t xml:space="preserve"> [</w:t>
      </w:r>
      <w:proofErr w:type="spellStart"/>
      <w:r>
        <w:rPr>
          <w:rFonts w:asciiTheme="minorHAnsi" w:hAnsiTheme="minorHAnsi" w:cstheme="minorHAnsi"/>
        </w:rPr>
        <w:t>Slavoj</w:t>
      </w:r>
      <w:proofErr w:type="spellEnd"/>
      <w:r>
        <w:rPr>
          <w:rFonts w:asciiTheme="minorHAnsi" w:hAnsiTheme="minorHAnsi" w:cstheme="minorHAnsi"/>
        </w:rPr>
        <w:t xml:space="preserve"> Zizek, “Revolution at the Gates,” </w:t>
      </w:r>
      <w:proofErr w:type="spellStart"/>
      <w:r>
        <w:rPr>
          <w:rFonts w:asciiTheme="minorHAnsi" w:hAnsiTheme="minorHAnsi" w:cstheme="minorHAnsi"/>
        </w:rPr>
        <w:t>pg</w:t>
      </w:r>
      <w:proofErr w:type="spellEnd"/>
      <w:r>
        <w:rPr>
          <w:rFonts w:asciiTheme="minorHAnsi" w:hAnsiTheme="minorHAnsi" w:cstheme="minorHAnsi"/>
        </w:rPr>
        <w:t xml:space="preserve"> 296-302, 2002]/ </w:t>
      </w:r>
      <w:proofErr w:type="spellStart"/>
      <w:r>
        <w:rPr>
          <w:rFonts w:asciiTheme="minorHAnsi" w:hAnsiTheme="minorHAnsi" w:cstheme="minorHAnsi"/>
        </w:rPr>
        <w:t>lm</w:t>
      </w:r>
      <w:proofErr w:type="spellEnd"/>
    </w:p>
    <w:p w14:paraId="1D4C0CFC" w14:textId="77777777" w:rsidR="00514FA1" w:rsidRDefault="00514FA1" w:rsidP="00514FA1">
      <w:pPr>
        <w:rPr>
          <w:rFonts w:asciiTheme="minorHAnsi" w:hAnsiTheme="minorHAnsi" w:cstheme="minorHAnsi"/>
          <w:u w:val="single"/>
        </w:rPr>
      </w:pPr>
      <w:proofErr w:type="gramStart"/>
      <w:r>
        <w:rPr>
          <w:rFonts w:asciiTheme="minorHAnsi" w:hAnsiTheme="minorHAnsi" w:cstheme="minorHAnsi"/>
          <w:sz w:val="16"/>
        </w:rPr>
        <w:t>So</w:t>
      </w:r>
      <w:proofErr w:type="gramEnd"/>
      <w:r>
        <w:rPr>
          <w:rFonts w:asciiTheme="minorHAnsi" w:hAnsiTheme="minorHAnsi" w:cstheme="minorHAnsi"/>
          <w:sz w:val="16"/>
        </w:rPr>
        <w:t xml:space="preserve"> the struggle ahead has no guaranteed outcome – it will confront us with an unprecedented need to act, since it will concern not only a new mode of production, but a radical rupture in what it means to be a human being.'85 Today, we can already discern the signs of a kind of general unease – recall the series of protests usually listed under the name "Seattle". </w:t>
      </w:r>
      <w:r>
        <w:rPr>
          <w:rFonts w:asciiTheme="minorHAnsi" w:hAnsiTheme="minorHAnsi" w:cstheme="minorHAnsi"/>
          <w:u w:val="single"/>
        </w:rPr>
        <w:t>The ten-year honeymoon of triumphant global capitalism is over</w:t>
      </w:r>
      <w:r>
        <w:rPr>
          <w:rFonts w:asciiTheme="minorHAnsi" w:hAnsiTheme="minorHAnsi" w:cstheme="minorHAnsi"/>
          <w:sz w:val="16"/>
        </w:rPr>
        <w:t xml:space="preserve">; the long-overdue "seven-year itch" is here – witness the panicky reactions of the mass media, which, from Time magazine to CNN, started </w:t>
      </w:r>
      <w:proofErr w:type="gramStart"/>
      <w:r>
        <w:rPr>
          <w:rFonts w:asciiTheme="minorHAnsi" w:hAnsiTheme="minorHAnsi" w:cstheme="minorHAnsi"/>
          <w:sz w:val="16"/>
        </w:rPr>
        <w:t>all of a sudden</w:t>
      </w:r>
      <w:proofErr w:type="gramEnd"/>
      <w:r>
        <w:rPr>
          <w:rFonts w:asciiTheme="minorHAnsi" w:hAnsiTheme="minorHAnsi" w:cstheme="minorHAnsi"/>
          <w:sz w:val="16"/>
        </w:rPr>
        <w:t xml:space="preserve"> to warn us about the Marxists manipulating the crowd of "honest" protesters. The problem now is the strictly Leninist one: how do we actualize the media's accusations? </w:t>
      </w:r>
      <w:r>
        <w:rPr>
          <w:rFonts w:asciiTheme="minorHAnsi" w:hAnsiTheme="minorHAnsi" w:cstheme="minorHAnsi"/>
          <w:u w:val="single"/>
        </w:rPr>
        <w:t>How do we invent the organizational structure</w:t>
      </w:r>
      <w:r>
        <w:rPr>
          <w:rFonts w:asciiTheme="minorHAnsi" w:hAnsiTheme="minorHAnsi" w:cstheme="minorHAnsi"/>
          <w:sz w:val="16"/>
        </w:rPr>
        <w:t xml:space="preserve"> which will confer on this unrest the form </w:t>
      </w:r>
      <w:r>
        <w:rPr>
          <w:rFonts w:asciiTheme="minorHAnsi" w:hAnsiTheme="minorHAnsi" w:cstheme="minorHAnsi"/>
          <w:u w:val="single"/>
        </w:rPr>
        <w:t>of the universal political demand</w:t>
      </w:r>
      <w:r>
        <w:rPr>
          <w:rFonts w:asciiTheme="minorHAnsi" w:hAnsiTheme="minorHAnsi" w:cstheme="minorHAnsi"/>
          <w:sz w:val="16"/>
        </w:rPr>
        <w:t xml:space="preserve">? </w:t>
      </w:r>
      <w:r>
        <w:rPr>
          <w:rFonts w:asciiTheme="minorHAnsi" w:hAnsiTheme="minorHAnsi" w:cstheme="minorHAnsi"/>
          <w:u w:val="single"/>
        </w:rPr>
        <w:t xml:space="preserve">Otherwise, </w:t>
      </w:r>
      <w:r>
        <w:rPr>
          <w:rFonts w:asciiTheme="minorHAnsi" w:hAnsiTheme="minorHAnsi" w:cstheme="minorHAnsi"/>
          <w:highlight w:val="cyan"/>
          <w:u w:val="single"/>
        </w:rPr>
        <w:t>the momentum will be lost, and</w:t>
      </w:r>
      <w:r>
        <w:rPr>
          <w:rFonts w:asciiTheme="minorHAnsi" w:hAnsiTheme="minorHAnsi" w:cstheme="minorHAnsi"/>
          <w:u w:val="single"/>
        </w:rPr>
        <w:t xml:space="preserve"> all that will </w:t>
      </w:r>
      <w:r w:rsidRPr="003C3F5D">
        <w:rPr>
          <w:rFonts w:asciiTheme="minorHAnsi" w:hAnsiTheme="minorHAnsi" w:cstheme="minorHAnsi"/>
          <w:highlight w:val="cyan"/>
          <w:u w:val="single"/>
        </w:rPr>
        <w:t>remain</w:t>
      </w:r>
      <w:r>
        <w:rPr>
          <w:rFonts w:asciiTheme="minorHAnsi" w:hAnsiTheme="minorHAnsi" w:cstheme="minorHAnsi"/>
          <w:u w:val="single"/>
        </w:rPr>
        <w:t xml:space="preserve"> will be </w:t>
      </w:r>
      <w:r w:rsidRPr="003C3F5D">
        <w:rPr>
          <w:rFonts w:asciiTheme="minorHAnsi" w:hAnsiTheme="minorHAnsi" w:cstheme="minorHAnsi"/>
          <w:highlight w:val="cyan"/>
          <w:u w:val="single"/>
        </w:rPr>
        <w:t>marginal disturbances</w:t>
      </w:r>
      <w:r>
        <w:rPr>
          <w:rFonts w:asciiTheme="minorHAnsi" w:hAnsiTheme="minorHAnsi" w:cstheme="minorHAnsi"/>
          <w:sz w:val="16"/>
        </w:rPr>
        <w:t xml:space="preserve">, perhaps organized like a new Greenpeace, </w:t>
      </w:r>
      <w:r>
        <w:rPr>
          <w:rFonts w:asciiTheme="minorHAnsi" w:hAnsiTheme="minorHAnsi" w:cstheme="minorHAnsi"/>
          <w:highlight w:val="cyan"/>
          <w:u w:val="single"/>
        </w:rPr>
        <w:t>with</w:t>
      </w:r>
      <w:r>
        <w:rPr>
          <w:rFonts w:asciiTheme="minorHAnsi" w:hAnsiTheme="minorHAnsi" w:cstheme="minorHAnsi"/>
          <w:sz w:val="16"/>
        </w:rPr>
        <w:t xml:space="preserve"> a certain efficiency, but also </w:t>
      </w:r>
      <w:r>
        <w:rPr>
          <w:rFonts w:asciiTheme="minorHAnsi" w:hAnsiTheme="minorHAnsi" w:cstheme="minorHAnsi"/>
          <w:highlight w:val="cyan"/>
          <w:u w:val="single"/>
        </w:rPr>
        <w:t>strictly limited goals</w:t>
      </w:r>
      <w:r>
        <w:rPr>
          <w:rFonts w:asciiTheme="minorHAnsi" w:hAnsiTheme="minorHAnsi" w:cstheme="minorHAnsi"/>
          <w:u w:val="single"/>
        </w:rPr>
        <w:t>, marketing strategy, and so on</w:t>
      </w:r>
      <w:r>
        <w:rPr>
          <w:rFonts w:asciiTheme="minorHAnsi" w:hAnsiTheme="minorHAnsi" w:cstheme="minorHAnsi"/>
          <w:sz w:val="16"/>
        </w:rPr>
        <w:t xml:space="preserve">. In short, </w:t>
      </w:r>
      <w:r w:rsidRPr="00CC1209">
        <w:rPr>
          <w:rFonts w:asciiTheme="minorHAnsi" w:hAnsiTheme="minorHAnsi" w:cstheme="minorHAnsi"/>
          <w:u w:val="single"/>
        </w:rPr>
        <w:t>without the</w:t>
      </w:r>
      <w:r>
        <w:rPr>
          <w:rFonts w:asciiTheme="minorHAnsi" w:hAnsiTheme="minorHAnsi" w:cstheme="minorHAnsi"/>
          <w:u w:val="single"/>
        </w:rPr>
        <w:t xml:space="preserve"> form of the </w:t>
      </w:r>
      <w:r w:rsidRPr="00CC1209">
        <w:rPr>
          <w:rFonts w:asciiTheme="minorHAnsi" w:hAnsiTheme="minorHAnsi" w:cstheme="minorHAnsi"/>
          <w:u w:val="single"/>
        </w:rPr>
        <w:t>Party</w:t>
      </w:r>
      <w:r>
        <w:rPr>
          <w:rFonts w:asciiTheme="minorHAnsi" w:hAnsiTheme="minorHAnsi" w:cstheme="minorHAnsi"/>
          <w:u w:val="single"/>
        </w:rPr>
        <w:t xml:space="preserve">, the </w:t>
      </w:r>
      <w:r w:rsidRPr="003C3F5D">
        <w:rPr>
          <w:rFonts w:asciiTheme="minorHAnsi" w:hAnsiTheme="minorHAnsi" w:cstheme="minorHAnsi"/>
          <w:u w:val="single"/>
        </w:rPr>
        <w:t xml:space="preserve">movement remains </w:t>
      </w:r>
      <w:r>
        <w:rPr>
          <w:rFonts w:asciiTheme="minorHAnsi" w:hAnsiTheme="minorHAnsi" w:cstheme="minorHAnsi"/>
          <w:highlight w:val="cyan"/>
          <w:u w:val="single"/>
        </w:rPr>
        <w:t>caught in the vicious cycle of "resistance",</w:t>
      </w:r>
      <w:r>
        <w:rPr>
          <w:rFonts w:asciiTheme="minorHAnsi" w:hAnsiTheme="minorHAnsi" w:cstheme="minorHAnsi"/>
          <w:sz w:val="16"/>
        </w:rPr>
        <w:t xml:space="preserve"> one of the big catchwords of "postmodern" politics, </w:t>
      </w:r>
      <w:r>
        <w:rPr>
          <w:rFonts w:asciiTheme="minorHAnsi" w:hAnsiTheme="minorHAnsi" w:cstheme="minorHAnsi"/>
          <w:u w:val="single"/>
        </w:rPr>
        <w:t>which likes to oppose "good" resistance to power to a "bad" revolutionary takeover of power</w:t>
      </w:r>
      <w:r>
        <w:rPr>
          <w:rFonts w:asciiTheme="minorHAnsi" w:hAnsiTheme="minorHAnsi" w:cstheme="minorHAnsi"/>
          <w:sz w:val="16"/>
        </w:rPr>
        <w:t xml:space="preserve"> </w:t>
      </w:r>
      <w:r>
        <w:rPr>
          <w:rFonts w:asciiTheme="minorHAnsi" w:hAnsiTheme="minorHAnsi" w:cstheme="minorHAnsi"/>
          <w:u w:val="single"/>
        </w:rPr>
        <w:t>– the last thing we want is the domestication of anti-globalization into just another "site of resistance" against capitalism.</w:t>
      </w:r>
    </w:p>
    <w:p w14:paraId="099AD5E0"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As a result, </w:t>
      </w:r>
      <w:r>
        <w:rPr>
          <w:rFonts w:asciiTheme="minorHAnsi" w:hAnsiTheme="minorHAnsi" w:cstheme="minorHAnsi"/>
          <w:u w:val="single"/>
        </w:rPr>
        <w:t xml:space="preserve">the key "Leninist" lesson today </w:t>
      </w:r>
      <w:proofErr w:type="gramStart"/>
      <w:r>
        <w:rPr>
          <w:rFonts w:asciiTheme="minorHAnsi" w:hAnsiTheme="minorHAnsi" w:cstheme="minorHAnsi"/>
          <w:u w:val="single"/>
        </w:rPr>
        <w:t>is</w:t>
      </w:r>
      <w:r>
        <w:rPr>
          <w:rFonts w:asciiTheme="minorHAnsi" w:hAnsiTheme="minorHAnsi" w:cstheme="minorHAnsi"/>
          <w:sz w:val="16"/>
        </w:rPr>
        <w:t>:</w:t>
      </w:r>
      <w:proofErr w:type="gramEnd"/>
      <w:r>
        <w:rPr>
          <w:rFonts w:asciiTheme="minorHAnsi" w:hAnsiTheme="minorHAnsi" w:cstheme="minorHAnsi"/>
          <w:sz w:val="16"/>
        </w:rPr>
        <w:t xml:space="preserve"> </w:t>
      </w:r>
      <w:r>
        <w:rPr>
          <w:rFonts w:asciiTheme="minorHAnsi" w:hAnsiTheme="minorHAnsi" w:cstheme="minorHAnsi"/>
          <w:u w:val="single"/>
        </w:rPr>
        <w:t>politics without the organizational form of the Party is politics without politics</w:t>
      </w:r>
      <w:r>
        <w:rPr>
          <w:rFonts w:asciiTheme="minorHAnsi" w:hAnsiTheme="minorHAnsi" w:cstheme="minorHAnsi"/>
          <w:sz w:val="16"/>
        </w:rPr>
        <w:t xml:space="preserve">, so the answer to </w:t>
      </w:r>
      <w:r>
        <w:rPr>
          <w:rFonts w:asciiTheme="minorHAnsi" w:hAnsiTheme="minorHAnsi" w:cstheme="minorHAnsi"/>
          <w:highlight w:val="cyan"/>
          <w:u w:val="single"/>
        </w:rPr>
        <w:t xml:space="preserve">those who </w:t>
      </w:r>
      <w:r w:rsidRPr="003C3F5D">
        <w:rPr>
          <w:rFonts w:asciiTheme="minorHAnsi" w:hAnsiTheme="minorHAnsi" w:cstheme="minorHAnsi"/>
          <w:highlight w:val="cyan"/>
          <w:u w:val="single"/>
        </w:rPr>
        <w:t>want just</w:t>
      </w:r>
      <w:r>
        <w:rPr>
          <w:rFonts w:asciiTheme="minorHAnsi" w:hAnsiTheme="minorHAnsi" w:cstheme="minorHAnsi"/>
          <w:sz w:val="16"/>
        </w:rPr>
        <w:t xml:space="preserve"> the (quite adequately named) "</w:t>
      </w:r>
      <w:r>
        <w:rPr>
          <w:rFonts w:asciiTheme="minorHAnsi" w:hAnsiTheme="minorHAnsi" w:cstheme="minorHAnsi"/>
          <w:u w:val="single"/>
        </w:rPr>
        <w:t xml:space="preserve">New </w:t>
      </w:r>
      <w:r>
        <w:rPr>
          <w:rFonts w:asciiTheme="minorHAnsi" w:hAnsiTheme="minorHAnsi" w:cstheme="minorHAnsi"/>
          <w:highlight w:val="cyan"/>
          <w:u w:val="single"/>
        </w:rPr>
        <w:t>Social Movements</w:t>
      </w:r>
      <w:r>
        <w:rPr>
          <w:rFonts w:asciiTheme="minorHAnsi" w:hAnsiTheme="minorHAnsi" w:cstheme="minorHAnsi"/>
          <w:sz w:val="16"/>
        </w:rPr>
        <w:t>" is the same as the Jacobins' answer to the Girondin compromisers: "</w:t>
      </w:r>
      <w:r>
        <w:rPr>
          <w:rFonts w:asciiTheme="minorHAnsi" w:hAnsiTheme="minorHAnsi" w:cstheme="minorHAnsi"/>
          <w:u w:val="single"/>
        </w:rPr>
        <w:t xml:space="preserve">You </w:t>
      </w:r>
      <w:r>
        <w:rPr>
          <w:rFonts w:asciiTheme="minorHAnsi" w:hAnsiTheme="minorHAnsi" w:cstheme="minorHAnsi"/>
          <w:highlight w:val="cyan"/>
          <w:u w:val="single"/>
        </w:rPr>
        <w:t>want revolution without a revolution</w:t>
      </w:r>
      <w:r>
        <w:rPr>
          <w:rFonts w:asciiTheme="minorHAnsi" w:hAnsiTheme="minorHAnsi" w:cstheme="minorHAnsi"/>
          <w:sz w:val="16"/>
          <w:highlight w:val="cyan"/>
        </w:rPr>
        <w:t>!</w:t>
      </w:r>
      <w:r>
        <w:rPr>
          <w:rFonts w:asciiTheme="minorHAnsi" w:hAnsiTheme="minorHAnsi" w:cstheme="minorHAnsi"/>
          <w:sz w:val="16"/>
        </w:rPr>
        <w:t xml:space="preserve">" Today's dilemma is that there are two ways open for sociopolitical engagement: </w:t>
      </w:r>
      <w:r>
        <w:rPr>
          <w:rFonts w:asciiTheme="minorHAnsi" w:hAnsiTheme="minorHAnsi" w:cstheme="minorHAnsi"/>
          <w:u w:val="single"/>
        </w:rPr>
        <w:t>either play the game of the system</w:t>
      </w:r>
      <w:r>
        <w:rPr>
          <w:rFonts w:asciiTheme="minorHAnsi" w:hAnsiTheme="minorHAnsi" w:cstheme="minorHAnsi"/>
          <w:sz w:val="16"/>
        </w:rPr>
        <w:t xml:space="preserve">, engage in the "long march through the institutions", </w:t>
      </w:r>
      <w:r>
        <w:rPr>
          <w:rFonts w:asciiTheme="minorHAnsi" w:hAnsiTheme="minorHAnsi" w:cstheme="minorHAnsi"/>
          <w:u w:val="single"/>
        </w:rPr>
        <w:t>or become active in</w:t>
      </w:r>
      <w:r>
        <w:rPr>
          <w:rFonts w:asciiTheme="minorHAnsi" w:hAnsiTheme="minorHAnsi" w:cstheme="minorHAnsi"/>
          <w:sz w:val="16"/>
        </w:rPr>
        <w:t xml:space="preserve"> </w:t>
      </w:r>
      <w:r>
        <w:rPr>
          <w:rFonts w:asciiTheme="minorHAnsi" w:hAnsiTheme="minorHAnsi" w:cstheme="minorHAnsi"/>
          <w:u w:val="single"/>
        </w:rPr>
        <w:t xml:space="preserve">new social movements, from </w:t>
      </w:r>
      <w:r>
        <w:rPr>
          <w:rFonts w:asciiTheme="minorHAnsi" w:hAnsiTheme="minorHAnsi" w:cstheme="minorHAnsi"/>
          <w:highlight w:val="cyan"/>
          <w:u w:val="single"/>
        </w:rPr>
        <w:t>feminism</w:t>
      </w:r>
      <w:r w:rsidRPr="00013E69">
        <w:rPr>
          <w:rFonts w:asciiTheme="minorHAnsi" w:hAnsiTheme="minorHAnsi" w:cstheme="minorHAnsi"/>
          <w:highlight w:val="cyan"/>
          <w:u w:val="single"/>
        </w:rPr>
        <w:t xml:space="preserve"> through</w:t>
      </w:r>
      <w:r>
        <w:rPr>
          <w:rFonts w:asciiTheme="minorHAnsi" w:hAnsiTheme="minorHAnsi" w:cstheme="minorHAnsi"/>
          <w:u w:val="single"/>
        </w:rPr>
        <w:t xml:space="preserve"> ecology </w:t>
      </w:r>
      <w:r w:rsidRPr="00013E69">
        <w:rPr>
          <w:rFonts w:asciiTheme="minorHAnsi" w:hAnsiTheme="minorHAnsi" w:cstheme="minorHAnsi"/>
          <w:u w:val="single"/>
        </w:rPr>
        <w:t xml:space="preserve">to </w:t>
      </w:r>
      <w:r>
        <w:rPr>
          <w:rFonts w:asciiTheme="minorHAnsi" w:hAnsiTheme="minorHAnsi" w:cstheme="minorHAnsi"/>
          <w:highlight w:val="cyan"/>
          <w:u w:val="single"/>
        </w:rPr>
        <w:t>anti-racism</w:t>
      </w:r>
      <w:r>
        <w:rPr>
          <w:rFonts w:asciiTheme="minorHAnsi" w:hAnsiTheme="minorHAnsi" w:cstheme="minorHAnsi"/>
          <w:sz w:val="16"/>
        </w:rPr>
        <w:t xml:space="preserve">. And, again, the limit of these movements is that they are not political in the sense of the Universal Singular: they </w:t>
      </w:r>
      <w:r>
        <w:rPr>
          <w:rFonts w:asciiTheme="minorHAnsi" w:hAnsiTheme="minorHAnsi" w:cstheme="minorHAnsi"/>
          <w:highlight w:val="cyan"/>
          <w:u w:val="single"/>
        </w:rPr>
        <w:t xml:space="preserve">are "single-issue movements" which lack </w:t>
      </w:r>
      <w:r>
        <w:rPr>
          <w:rFonts w:asciiTheme="minorHAnsi" w:hAnsiTheme="minorHAnsi" w:cstheme="minorHAnsi"/>
          <w:u w:val="single"/>
        </w:rPr>
        <w:t xml:space="preserve">the dimension of </w:t>
      </w:r>
      <w:r>
        <w:rPr>
          <w:rFonts w:asciiTheme="minorHAnsi" w:hAnsiTheme="minorHAnsi" w:cstheme="minorHAnsi"/>
          <w:highlight w:val="cyan"/>
          <w:u w:val="single"/>
        </w:rPr>
        <w:t>universality</w:t>
      </w:r>
      <w:r>
        <w:rPr>
          <w:rFonts w:asciiTheme="minorHAnsi" w:hAnsiTheme="minorHAnsi" w:cstheme="minorHAnsi"/>
          <w:sz w:val="16"/>
        </w:rPr>
        <w:t xml:space="preserve"> – that is to say, they do not relate to the social totality.</w:t>
      </w:r>
    </w:p>
    <w:p w14:paraId="140B99F1" w14:textId="77777777" w:rsidR="00514FA1" w:rsidRDefault="00514FA1" w:rsidP="00514FA1">
      <w:pPr>
        <w:rPr>
          <w:rFonts w:asciiTheme="minorHAnsi" w:hAnsiTheme="minorHAnsi" w:cstheme="minorHAnsi"/>
        </w:rPr>
      </w:pPr>
      <w:r>
        <w:rPr>
          <w:rFonts w:asciiTheme="minorHAnsi" w:hAnsiTheme="minorHAnsi" w:cstheme="minorHAnsi"/>
        </w:rPr>
        <w:t>Against Post-politics</w:t>
      </w:r>
    </w:p>
    <w:p w14:paraId="1C1D626F" w14:textId="77777777" w:rsidR="00514FA1" w:rsidRDefault="00514FA1" w:rsidP="00514FA1">
      <w:pPr>
        <w:rPr>
          <w:rFonts w:asciiTheme="minorHAnsi" w:hAnsiTheme="minorHAnsi" w:cstheme="minorHAnsi"/>
          <w:sz w:val="16"/>
        </w:rPr>
      </w:pPr>
      <w:r>
        <w:rPr>
          <w:rFonts w:asciiTheme="minorHAnsi" w:hAnsiTheme="minorHAnsi" w:cstheme="minorHAnsi"/>
          <w:sz w:val="16"/>
        </w:rPr>
        <w:lastRenderedPageBreak/>
        <w:t xml:space="preserve">In "A Contribution to the Critique of Hegel's Philosophy of Right", Marx deploys something like the logic of hegemony: </w:t>
      </w:r>
      <w:r w:rsidRPr="003C3F5D">
        <w:rPr>
          <w:rFonts w:asciiTheme="minorHAnsi" w:hAnsiTheme="minorHAnsi" w:cstheme="minorHAnsi"/>
          <w:u w:val="single"/>
        </w:rPr>
        <w:t xml:space="preserve">at </w:t>
      </w:r>
      <w:r w:rsidRPr="00013E69">
        <w:rPr>
          <w:rFonts w:asciiTheme="minorHAnsi" w:hAnsiTheme="minorHAnsi" w:cstheme="minorHAnsi"/>
          <w:u w:val="single"/>
        </w:rPr>
        <w:t xml:space="preserve">the climax of </w:t>
      </w:r>
      <w:r w:rsidRPr="003C3F5D">
        <w:rPr>
          <w:rFonts w:asciiTheme="minorHAnsi" w:hAnsiTheme="minorHAnsi" w:cstheme="minorHAnsi"/>
          <w:u w:val="single"/>
        </w:rPr>
        <w:t>revolutionary</w:t>
      </w:r>
      <w:r>
        <w:rPr>
          <w:rFonts w:asciiTheme="minorHAnsi" w:hAnsiTheme="minorHAnsi" w:cstheme="minorHAnsi"/>
          <w:u w:val="single"/>
        </w:rPr>
        <w:t xml:space="preserve"> enthusiasm, </w:t>
      </w:r>
      <w:r w:rsidRPr="003C3F5D">
        <w:rPr>
          <w:rFonts w:asciiTheme="minorHAnsi" w:hAnsiTheme="minorHAnsi" w:cstheme="minorHAnsi"/>
          <w:u w:val="single"/>
        </w:rPr>
        <w:t>a "universal class" emerges</w:t>
      </w:r>
      <w:r>
        <w:rPr>
          <w:rFonts w:asciiTheme="minorHAnsi" w:hAnsiTheme="minorHAnsi" w:cstheme="minorHAnsi"/>
          <w:sz w:val="16"/>
        </w:rPr>
        <w:t xml:space="preserve">, that is, some </w:t>
      </w:r>
      <w:proofErr w:type="gramStart"/>
      <w:r>
        <w:rPr>
          <w:rFonts w:asciiTheme="minorHAnsi" w:hAnsiTheme="minorHAnsi" w:cstheme="minorHAnsi"/>
          <w:sz w:val="16"/>
        </w:rPr>
        <w:t>particular class</w:t>
      </w:r>
      <w:proofErr w:type="gramEnd"/>
      <w:r>
        <w:rPr>
          <w:rFonts w:asciiTheme="minorHAnsi" w:hAnsiTheme="minorHAnsi" w:cstheme="minorHAnsi"/>
          <w:sz w:val="16"/>
        </w:rPr>
        <w:t xml:space="preserve"> imposes itself as universal, </w:t>
      </w:r>
      <w:r w:rsidRPr="003C3F5D">
        <w:rPr>
          <w:rFonts w:asciiTheme="minorHAnsi" w:hAnsiTheme="minorHAnsi" w:cstheme="minorHAnsi"/>
          <w:u w:val="single"/>
        </w:rPr>
        <w:t>and</w:t>
      </w:r>
      <w:r>
        <w:rPr>
          <w:rFonts w:asciiTheme="minorHAnsi" w:hAnsiTheme="minorHAnsi" w:cstheme="minorHAnsi"/>
          <w:u w:val="single"/>
        </w:rPr>
        <w:t xml:space="preserve"> thereby </w:t>
      </w:r>
      <w:r w:rsidRPr="003C3F5D">
        <w:rPr>
          <w:rFonts w:asciiTheme="minorHAnsi" w:hAnsiTheme="minorHAnsi" w:cstheme="minorHAnsi"/>
          <w:u w:val="single"/>
        </w:rPr>
        <w:t>engenders global enthusiasm</w:t>
      </w:r>
      <w:r>
        <w:rPr>
          <w:rFonts w:asciiTheme="minorHAnsi" w:hAnsiTheme="minorHAnsi" w:cstheme="minorHAnsi"/>
          <w:sz w:val="16"/>
        </w:rPr>
        <w:t xml:space="preserve">, since it stands for society as such against the </w:t>
      </w:r>
      <w:proofErr w:type="spellStart"/>
      <w:r>
        <w:rPr>
          <w:rFonts w:asciiTheme="minorHAnsi" w:hAnsiTheme="minorHAnsi" w:cstheme="minorHAnsi"/>
          <w:sz w:val="16"/>
        </w:rPr>
        <w:t>ancien</w:t>
      </w:r>
      <w:proofErr w:type="spellEnd"/>
      <w:r>
        <w:rPr>
          <w:rFonts w:asciiTheme="minorHAnsi" w:hAnsiTheme="minorHAnsi" w:cstheme="minorHAnsi"/>
          <w:sz w:val="16"/>
        </w:rPr>
        <w:t xml:space="preserve"> regime, antisocial crime as such (like the bourgeoisie in the French Revolution). What then follows is the disillusion so sarcastically described by Marx: the day after, the gap between the Universal and the Particular becomes visible again; capitalist vulgar profit emerges as the actuality of universal freedom, and so on.'86</w:t>
      </w:r>
    </w:p>
    <w:p w14:paraId="2E55F26D"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For Marx, of course, </w:t>
      </w:r>
      <w:r w:rsidRPr="006F434B">
        <w:rPr>
          <w:rFonts w:asciiTheme="minorHAnsi" w:hAnsiTheme="minorHAnsi" w:cstheme="minorHAnsi"/>
          <w:highlight w:val="cyan"/>
          <w:u w:val="single"/>
        </w:rPr>
        <w:t>the only</w:t>
      </w:r>
      <w:r>
        <w:rPr>
          <w:rFonts w:asciiTheme="minorHAnsi" w:hAnsiTheme="minorHAnsi" w:cstheme="minorHAnsi"/>
          <w:u w:val="single"/>
        </w:rPr>
        <w:t xml:space="preserve"> universal </w:t>
      </w:r>
      <w:r w:rsidRPr="006F434B">
        <w:rPr>
          <w:rFonts w:asciiTheme="minorHAnsi" w:hAnsiTheme="minorHAnsi" w:cstheme="minorHAnsi"/>
          <w:highlight w:val="cyan"/>
          <w:u w:val="single"/>
        </w:rPr>
        <w:t>class whose singularity</w:t>
      </w:r>
      <w:r>
        <w:rPr>
          <w:rFonts w:asciiTheme="minorHAnsi" w:hAnsiTheme="minorHAnsi" w:cstheme="minorHAnsi"/>
          <w:sz w:val="16"/>
        </w:rPr>
        <w:t xml:space="preserve"> (exclusion from the society of property) </w:t>
      </w:r>
      <w:r w:rsidRPr="006F434B">
        <w:rPr>
          <w:rFonts w:asciiTheme="minorHAnsi" w:hAnsiTheme="minorHAnsi" w:cstheme="minorHAnsi"/>
          <w:highlight w:val="cyan"/>
          <w:u w:val="single"/>
        </w:rPr>
        <w:t>guarantees</w:t>
      </w:r>
      <w:r>
        <w:rPr>
          <w:rFonts w:asciiTheme="minorHAnsi" w:hAnsiTheme="minorHAnsi" w:cstheme="minorHAnsi"/>
          <w:u w:val="single"/>
        </w:rPr>
        <w:t xml:space="preserve"> its </w:t>
      </w:r>
      <w:r w:rsidRPr="006F434B">
        <w:rPr>
          <w:rFonts w:asciiTheme="minorHAnsi" w:hAnsiTheme="minorHAnsi" w:cstheme="minorHAnsi"/>
          <w:highlight w:val="cyan"/>
          <w:u w:val="single"/>
        </w:rPr>
        <w:t>actual universality is the proletariat</w:t>
      </w:r>
      <w:r>
        <w:rPr>
          <w:rFonts w:asciiTheme="minorHAnsi" w:hAnsiTheme="minorHAnsi" w:cstheme="minorHAnsi"/>
          <w:sz w:val="16"/>
        </w:rPr>
        <w:t xml:space="preserve">. This is what Ernesto </w:t>
      </w:r>
      <w:proofErr w:type="spellStart"/>
      <w:r>
        <w:rPr>
          <w:rFonts w:asciiTheme="minorHAnsi" w:hAnsiTheme="minorHAnsi" w:cstheme="minorHAnsi"/>
          <w:sz w:val="16"/>
        </w:rPr>
        <w:t>Laclau</w:t>
      </w:r>
      <w:proofErr w:type="spellEnd"/>
      <w:r>
        <w:rPr>
          <w:rFonts w:asciiTheme="minorHAnsi" w:hAnsiTheme="minorHAnsi" w:cstheme="minorHAnsi"/>
          <w:sz w:val="16"/>
        </w:rPr>
        <w:t xml:space="preserve"> rejects in his version of the logic of hegemony: for </w:t>
      </w:r>
      <w:proofErr w:type="spellStart"/>
      <w:r>
        <w:rPr>
          <w:rFonts w:asciiTheme="minorHAnsi" w:hAnsiTheme="minorHAnsi" w:cstheme="minorHAnsi"/>
          <w:sz w:val="16"/>
        </w:rPr>
        <w:t>Laclau</w:t>
      </w:r>
      <w:proofErr w:type="spellEnd"/>
      <w:r>
        <w:rPr>
          <w:rFonts w:asciiTheme="minorHAnsi" w:hAnsiTheme="minorHAnsi" w:cstheme="minorHAnsi"/>
          <w:sz w:val="16"/>
        </w:rPr>
        <w:t xml:space="preserve">, the short circuit between the Universal and the Particular is always illusory, temporary, a kind of "transcendental paralogism".'87 However, is Marx's proletariat really the negative of positive full essential humanity, or "only" the gap of universality as such, irrecoverable in any positivity?188 In Alain </w:t>
      </w:r>
      <w:proofErr w:type="spellStart"/>
      <w:r>
        <w:rPr>
          <w:rFonts w:asciiTheme="minorHAnsi" w:hAnsiTheme="minorHAnsi" w:cstheme="minorHAnsi"/>
          <w:sz w:val="16"/>
        </w:rPr>
        <w:t>Badiou's</w:t>
      </w:r>
      <w:proofErr w:type="spellEnd"/>
      <w:r>
        <w:rPr>
          <w:rFonts w:asciiTheme="minorHAnsi" w:hAnsiTheme="minorHAnsi" w:cstheme="minorHAnsi"/>
          <w:sz w:val="16"/>
        </w:rPr>
        <w:t xml:space="preserve"> terms, </w:t>
      </w:r>
      <w:r w:rsidRPr="006F434B">
        <w:rPr>
          <w:rFonts w:asciiTheme="minorHAnsi" w:hAnsiTheme="minorHAnsi" w:cstheme="minorHAnsi"/>
          <w:u w:val="single"/>
        </w:rPr>
        <w:t>the proletariat is</w:t>
      </w:r>
      <w:r>
        <w:rPr>
          <w:rFonts w:asciiTheme="minorHAnsi" w:hAnsiTheme="minorHAnsi" w:cstheme="minorHAnsi"/>
          <w:u w:val="single"/>
        </w:rPr>
        <w:t xml:space="preserve"> not another particular class, but </w:t>
      </w:r>
      <w:r w:rsidRPr="006F434B">
        <w:rPr>
          <w:rFonts w:asciiTheme="minorHAnsi" w:hAnsiTheme="minorHAnsi" w:cstheme="minorHAnsi"/>
          <w:u w:val="single"/>
        </w:rPr>
        <w:t>a singularity of the social structure</w:t>
      </w:r>
      <w:r>
        <w:rPr>
          <w:rFonts w:asciiTheme="minorHAnsi" w:hAnsiTheme="minorHAnsi" w:cstheme="minorHAnsi"/>
          <w:u w:val="single"/>
        </w:rPr>
        <w:t xml:space="preserve"> and</w:t>
      </w:r>
      <w:r>
        <w:rPr>
          <w:rFonts w:asciiTheme="minorHAnsi" w:hAnsiTheme="minorHAnsi" w:cstheme="minorHAnsi"/>
          <w:sz w:val="16"/>
        </w:rPr>
        <w:t xml:space="preserve">, as such, </w:t>
      </w:r>
      <w:r>
        <w:rPr>
          <w:rFonts w:asciiTheme="minorHAnsi" w:hAnsiTheme="minorHAnsi" w:cstheme="minorHAnsi"/>
          <w:u w:val="single"/>
        </w:rPr>
        <w:t>the universal class</w:t>
      </w:r>
      <w:r>
        <w:rPr>
          <w:rFonts w:asciiTheme="minorHAnsi" w:hAnsiTheme="minorHAnsi" w:cstheme="minorHAnsi"/>
          <w:sz w:val="16"/>
        </w:rPr>
        <w:t>, the non-class among the classes.</w:t>
      </w:r>
    </w:p>
    <w:p w14:paraId="3241F89F" w14:textId="77777777" w:rsidR="00514FA1" w:rsidRDefault="00514FA1" w:rsidP="00514FA1">
      <w:pPr>
        <w:rPr>
          <w:rFonts w:asciiTheme="minorHAnsi" w:hAnsiTheme="minorHAnsi" w:cstheme="minorHAnsi"/>
          <w:u w:val="single"/>
        </w:rPr>
      </w:pPr>
      <w:r>
        <w:rPr>
          <w:rFonts w:asciiTheme="minorHAnsi" w:hAnsiTheme="minorHAnsi" w:cstheme="minorHAnsi"/>
          <w:sz w:val="16"/>
        </w:rPr>
        <w:t xml:space="preserve">What is crucial here is the properly temporal-dialectical tension between the Universal and </w:t>
      </w:r>
      <w:proofErr w:type="gramStart"/>
      <w:r>
        <w:rPr>
          <w:rFonts w:asciiTheme="minorHAnsi" w:hAnsiTheme="minorHAnsi" w:cstheme="minorHAnsi"/>
          <w:sz w:val="16"/>
        </w:rPr>
        <w:t>the Particular</w:t>
      </w:r>
      <w:proofErr w:type="gramEnd"/>
      <w:r>
        <w:rPr>
          <w:rFonts w:asciiTheme="minorHAnsi" w:hAnsiTheme="minorHAnsi" w:cstheme="minorHAnsi"/>
          <w:sz w:val="16"/>
        </w:rPr>
        <w:t xml:space="preserve">. When Marx says that in Germany, because of the compromised pettiness of the bourgeoisie, it is too late for partial bourgeois emancipation, and that for this reason, in Germany, the condition of every particular emancipation is universal emancipation, one way to read this is to see in it the assertion of the universal "normal" paradigm and its exception: in the "normal" case, partial (false) </w:t>
      </w:r>
      <w:r>
        <w:rPr>
          <w:rFonts w:asciiTheme="minorHAnsi" w:hAnsiTheme="minorHAnsi" w:cstheme="minorHAnsi"/>
          <w:u w:val="single"/>
        </w:rPr>
        <w:t xml:space="preserve">bourgeois emancipation will be followed by </w:t>
      </w:r>
      <w:r>
        <w:rPr>
          <w:rFonts w:asciiTheme="minorHAnsi" w:hAnsiTheme="minorHAnsi" w:cstheme="minorHAnsi"/>
          <w:highlight w:val="cyan"/>
          <w:u w:val="single"/>
        </w:rPr>
        <w:t>universal emancipation through the proletarian revolution</w:t>
      </w:r>
      <w:r>
        <w:rPr>
          <w:rFonts w:asciiTheme="minorHAnsi" w:hAnsiTheme="minorHAnsi" w:cstheme="minorHAnsi"/>
          <w:sz w:val="16"/>
        </w:rPr>
        <w:t xml:space="preserve">; while in Germany, the "normal" order gets mixed up. There is, however, another, much more radical way to read it: the very German exception, </w:t>
      </w:r>
      <w:r>
        <w:rPr>
          <w:rFonts w:asciiTheme="minorHAnsi" w:hAnsiTheme="minorHAnsi" w:cstheme="minorHAnsi"/>
          <w:u w:val="single"/>
        </w:rPr>
        <w:t xml:space="preserve">the German bourgeoisie's inability to achieve partial emancipation, </w:t>
      </w:r>
      <w:proofErr w:type="gramStart"/>
      <w:r>
        <w:rPr>
          <w:rFonts w:asciiTheme="minorHAnsi" w:hAnsiTheme="minorHAnsi" w:cstheme="minorHAnsi"/>
          <w:u w:val="single"/>
        </w:rPr>
        <w:t>opens up</w:t>
      </w:r>
      <w:proofErr w:type="gramEnd"/>
      <w:r>
        <w:rPr>
          <w:rFonts w:asciiTheme="minorHAnsi" w:hAnsiTheme="minorHAnsi" w:cstheme="minorHAnsi"/>
          <w:u w:val="single"/>
        </w:rPr>
        <w:t xml:space="preserve"> the space for a possible universal emancipation.</w:t>
      </w:r>
    </w:p>
    <w:p w14:paraId="27EBA802" w14:textId="77777777" w:rsidR="00514FA1" w:rsidRDefault="00514FA1" w:rsidP="00514FA1">
      <w:pPr>
        <w:rPr>
          <w:rFonts w:asciiTheme="minorHAnsi" w:hAnsiTheme="minorHAnsi" w:cstheme="minorHAnsi"/>
          <w:u w:val="single"/>
        </w:rPr>
      </w:pPr>
      <w:r>
        <w:rPr>
          <w:rFonts w:asciiTheme="minorHAnsi" w:hAnsiTheme="minorHAnsi" w:cstheme="minorHAnsi"/>
          <w:highlight w:val="cyan"/>
          <w:u w:val="single"/>
        </w:rPr>
        <w:t>The dimension of universality</w:t>
      </w:r>
      <w:r>
        <w:rPr>
          <w:rFonts w:asciiTheme="minorHAnsi" w:hAnsiTheme="minorHAnsi" w:cstheme="minorHAnsi"/>
          <w:u w:val="single"/>
        </w:rPr>
        <w:t xml:space="preserve">- thus </w:t>
      </w:r>
      <w:r>
        <w:rPr>
          <w:rFonts w:asciiTheme="minorHAnsi" w:hAnsiTheme="minorHAnsi" w:cstheme="minorHAnsi"/>
          <w:highlight w:val="cyan"/>
          <w:u w:val="single"/>
        </w:rPr>
        <w:t>emerges</w:t>
      </w:r>
      <w:r>
        <w:rPr>
          <w:rFonts w:asciiTheme="minorHAnsi" w:hAnsiTheme="minorHAnsi" w:cstheme="minorHAnsi"/>
          <w:u w:val="single"/>
        </w:rPr>
        <w:t xml:space="preserve"> (</w:t>
      </w:r>
      <w:r>
        <w:rPr>
          <w:rFonts w:asciiTheme="minorHAnsi" w:hAnsiTheme="minorHAnsi" w:cstheme="minorHAnsi"/>
          <w:highlight w:val="cyan"/>
          <w:u w:val="single"/>
        </w:rPr>
        <w:t>only</w:t>
      </w:r>
      <w:r>
        <w:rPr>
          <w:rFonts w:asciiTheme="minorHAnsi" w:hAnsiTheme="minorHAnsi" w:cstheme="minorHAnsi"/>
          <w:u w:val="single"/>
        </w:rPr>
        <w:t xml:space="preserve">) </w:t>
      </w:r>
      <w:r>
        <w:rPr>
          <w:rFonts w:asciiTheme="minorHAnsi" w:hAnsiTheme="minorHAnsi" w:cstheme="minorHAnsi"/>
          <w:highlight w:val="cyan"/>
          <w:u w:val="single"/>
        </w:rPr>
        <w:t>where the "normal"</w:t>
      </w:r>
      <w:r w:rsidRPr="00013E69">
        <w:rPr>
          <w:rFonts w:asciiTheme="minorHAnsi" w:hAnsiTheme="minorHAnsi" w:cstheme="minorHAnsi"/>
          <w:u w:val="single"/>
        </w:rPr>
        <w:t xml:space="preserve"> </w:t>
      </w:r>
      <w:r>
        <w:rPr>
          <w:rFonts w:asciiTheme="minorHAnsi" w:hAnsiTheme="minorHAnsi" w:cstheme="minorHAnsi"/>
          <w:u w:val="single"/>
        </w:rPr>
        <w:t xml:space="preserve">order that links the succession of particulars </w:t>
      </w:r>
      <w:r>
        <w:rPr>
          <w:rFonts w:asciiTheme="minorHAnsi" w:hAnsiTheme="minorHAnsi" w:cstheme="minorHAnsi"/>
          <w:highlight w:val="cyan"/>
          <w:u w:val="single"/>
        </w:rPr>
        <w:t>is disrupted</w:t>
      </w:r>
      <w:r>
        <w:rPr>
          <w:rFonts w:asciiTheme="minorHAnsi" w:hAnsiTheme="minorHAnsi" w:cstheme="minorHAnsi"/>
          <w:u w:val="single"/>
        </w:rPr>
        <w:t>.</w:t>
      </w:r>
      <w:r>
        <w:rPr>
          <w:rFonts w:asciiTheme="minorHAnsi" w:hAnsiTheme="minorHAnsi" w:cstheme="minorHAnsi"/>
          <w:sz w:val="16"/>
        </w:rPr>
        <w:t xml:space="preserve"> For this reason, there is no "normal" revolution; each revolutionary explosion is grounded in an exception, in a short circuit of "too late" and "too early". The French Revolution occurred because France was not able to follow the "normal" English path of capitalist development; the very "normal" English path resulted in the "unnatural" division of </w:t>
      </w:r>
      <w:proofErr w:type="spellStart"/>
      <w:r>
        <w:rPr>
          <w:rFonts w:asciiTheme="minorHAnsi" w:hAnsiTheme="minorHAnsi" w:cstheme="minorHAnsi"/>
          <w:sz w:val="16"/>
        </w:rPr>
        <w:t>labour</w:t>
      </w:r>
      <w:proofErr w:type="spellEnd"/>
      <w:r>
        <w:rPr>
          <w:rFonts w:asciiTheme="minorHAnsi" w:hAnsiTheme="minorHAnsi" w:cstheme="minorHAnsi"/>
          <w:sz w:val="16"/>
        </w:rPr>
        <w:t xml:space="preserve"> between the capitalists, who held socioeconomic power, and the aristocracy, which was left with political power. And, </w:t>
      </w:r>
      <w:r>
        <w:rPr>
          <w:rFonts w:asciiTheme="minorHAnsi" w:hAnsiTheme="minorHAnsi" w:cstheme="minorHAnsi"/>
          <w:u w:val="single"/>
        </w:rPr>
        <w:t>according to Marx, this was how Germany produced the ultimate revolution in thought</w:t>
      </w:r>
      <w:r>
        <w:rPr>
          <w:rFonts w:asciiTheme="minorHAnsi" w:hAnsiTheme="minorHAnsi" w:cstheme="minorHAnsi"/>
          <w:sz w:val="16"/>
        </w:rPr>
        <w:t xml:space="preserve"> (German Idealism as the philosophical counterpart of the French Revolution): </w:t>
      </w:r>
      <w:r>
        <w:rPr>
          <w:rFonts w:asciiTheme="minorHAnsi" w:hAnsiTheme="minorHAnsi" w:cstheme="minorHAnsi"/>
          <w:u w:val="single"/>
        </w:rPr>
        <w:t>precisely because it lacked a political revolution.</w:t>
      </w:r>
    </w:p>
    <w:p w14:paraId="169909B4" w14:textId="77777777" w:rsidR="00514FA1" w:rsidRDefault="00514FA1" w:rsidP="00514FA1">
      <w:pPr>
        <w:pStyle w:val="Heading4"/>
      </w:pPr>
      <w:r>
        <w:t>Their brand of politics focusing on the identity of the individual is coopted by capitalism to fragment the working class and quell revolution.</w:t>
      </w:r>
    </w:p>
    <w:p w14:paraId="081601FB" w14:textId="77777777" w:rsidR="00514FA1" w:rsidRPr="00EB0B80" w:rsidRDefault="00514FA1" w:rsidP="00514FA1">
      <w:r w:rsidRPr="00EB0B80">
        <w:rPr>
          <w:rStyle w:val="Style13ptBold"/>
        </w:rPr>
        <w:t>Panitch 18</w:t>
      </w:r>
      <w:r>
        <w:t xml:space="preserve"> [</w:t>
      </w:r>
      <w:r w:rsidRPr="00EB0B80">
        <w:t>Leo Panitch</w:t>
      </w:r>
      <w:r>
        <w:t xml:space="preserve">, </w:t>
      </w:r>
      <w:r w:rsidRPr="00EB0B80">
        <w:t xml:space="preserve">York University Canada Research Chair in Comparative Political Economy, From the Streets to the State: Changing </w:t>
      </w:r>
      <w:proofErr w:type="gramStart"/>
      <w:r w:rsidRPr="00EB0B80">
        <w:t>The</w:t>
      </w:r>
      <w:proofErr w:type="gramEnd"/>
      <w:r w:rsidRPr="00EB0B80">
        <w:t xml:space="preserve"> World By Taking Power, </w:t>
      </w:r>
      <w:proofErr w:type="spellStart"/>
      <w:r w:rsidRPr="00EB0B80">
        <w:t>pg</w:t>
      </w:r>
      <w:proofErr w:type="spellEnd"/>
      <w:r w:rsidRPr="00EB0B80">
        <w:t xml:space="preserve"> 26-28</w:t>
      </w:r>
      <w:r>
        <w:t xml:space="preserve">] </w:t>
      </w:r>
    </w:p>
    <w:p w14:paraId="4F56A784" w14:textId="77777777" w:rsidR="00514FA1" w:rsidRPr="000A6E34" w:rsidRDefault="00514FA1" w:rsidP="00514FA1">
      <w:pPr>
        <w:rPr>
          <w:rFonts w:asciiTheme="minorHAnsi" w:hAnsiTheme="minorHAnsi" w:cstheme="minorHAnsi"/>
          <w:u w:val="single"/>
        </w:rPr>
      </w:pPr>
      <w:r w:rsidRPr="000A6E34">
        <w:rPr>
          <w:rFonts w:asciiTheme="minorHAnsi" w:hAnsiTheme="minorHAnsi" w:cstheme="minorHAnsi"/>
          <w:sz w:val="16"/>
        </w:rPr>
        <w:t xml:space="preserve">What accounts for the impasse of the left by the late twentieth century? Over the last four decades one of the central tropes of intellectual discourse, epitomized by the popularity of </w:t>
      </w:r>
      <w:proofErr w:type="spellStart"/>
      <w:r w:rsidRPr="000A6E34">
        <w:rPr>
          <w:rFonts w:asciiTheme="minorHAnsi" w:hAnsiTheme="minorHAnsi" w:cstheme="minorHAnsi"/>
          <w:sz w:val="16"/>
        </w:rPr>
        <w:t>Laclau</w:t>
      </w:r>
      <w:proofErr w:type="spellEnd"/>
      <w:r w:rsidRPr="000A6E34">
        <w:rPr>
          <w:rFonts w:asciiTheme="minorHAnsi" w:hAnsiTheme="minorHAnsi" w:cstheme="minorHAnsi"/>
          <w:sz w:val="16"/>
        </w:rPr>
        <w:t xml:space="preserve"> and </w:t>
      </w:r>
      <w:proofErr w:type="spellStart"/>
      <w:r w:rsidRPr="000A6E34">
        <w:rPr>
          <w:rFonts w:asciiTheme="minorHAnsi" w:hAnsiTheme="minorHAnsi" w:cstheme="minorHAnsi"/>
          <w:sz w:val="16"/>
        </w:rPr>
        <w:t>Mouffe’s</w:t>
      </w:r>
      <w:proofErr w:type="spellEnd"/>
      <w:r w:rsidRPr="000A6E34">
        <w:rPr>
          <w:rFonts w:asciiTheme="minorHAnsi" w:hAnsiTheme="minorHAnsi" w:cstheme="minorHAnsi"/>
          <w:sz w:val="16"/>
        </w:rPr>
        <w:t xml:space="preserve"> Hegemony and Socialist Strategy, criticizes the strategic mistake of excessively emphasizing class identity and consciousness. Even Geoff </w:t>
      </w:r>
      <w:proofErr w:type="spellStart"/>
      <w:r w:rsidRPr="000A6E34">
        <w:rPr>
          <w:rFonts w:asciiTheme="minorHAnsi" w:hAnsiTheme="minorHAnsi" w:cstheme="minorHAnsi"/>
          <w:sz w:val="16"/>
        </w:rPr>
        <w:t>Eley’s</w:t>
      </w:r>
      <w:proofErr w:type="spellEnd"/>
      <w:r w:rsidRPr="000A6E34">
        <w:rPr>
          <w:rFonts w:asciiTheme="minorHAnsi" w:hAnsiTheme="minorHAnsi" w:cstheme="minorHAnsi"/>
          <w:sz w:val="16"/>
        </w:rPr>
        <w:t xml:space="preserve"> (2002) monumental historical study, quoted above, which demonstrates how effective socialist labor movements were as advocates for democratic reform, also stresses “the insufficiencies of socialist advocacy,” not least pertaining to gender and race, in terms of “all the </w:t>
      </w:r>
      <w:proofErr w:type="gramStart"/>
      <w:r w:rsidRPr="000A6E34">
        <w:rPr>
          <w:rFonts w:asciiTheme="minorHAnsi" w:hAnsiTheme="minorHAnsi" w:cstheme="minorHAnsi"/>
          <w:sz w:val="16"/>
        </w:rPr>
        <w:t>ways</w:t>
      </w:r>
      <w:proofErr w:type="gramEnd"/>
      <w:r w:rsidRPr="000A6E34">
        <w:rPr>
          <w:rFonts w:asciiTheme="minorHAnsi" w:hAnsiTheme="minorHAnsi" w:cstheme="minorHAnsi"/>
          <w:sz w:val="16"/>
        </w:rPr>
        <w:t xml:space="preserve"> socialism’s dominance of the Left marginalized issues not easily assimilable to the class-political precepts so fundamental to the socialist vision” (10). Yet the left’s current conundrum in the face of </w:t>
      </w:r>
      <w:r w:rsidRPr="000A6E34">
        <w:rPr>
          <w:rFonts w:asciiTheme="minorHAnsi" w:hAnsiTheme="minorHAnsi" w:cstheme="minorHAnsi"/>
          <w:u w:val="single"/>
        </w:rPr>
        <w:t>the new right</w:t>
      </w:r>
      <w:r w:rsidRPr="000A6E34">
        <w:rPr>
          <w:rFonts w:asciiTheme="minorHAnsi" w:hAnsiTheme="minorHAnsi" w:cstheme="minorHAnsi"/>
          <w:sz w:val="16"/>
        </w:rPr>
        <w:t xml:space="preserve"> also </w:t>
      </w:r>
      <w:r w:rsidRPr="000A6E34">
        <w:rPr>
          <w:rFonts w:asciiTheme="minorHAnsi" w:hAnsiTheme="minorHAnsi" w:cstheme="minorHAnsi"/>
          <w:u w:val="single"/>
        </w:rPr>
        <w:t>brings</w:t>
      </w:r>
      <w:r w:rsidRPr="000A6E34">
        <w:rPr>
          <w:rFonts w:asciiTheme="minorHAnsi" w:hAnsiTheme="minorHAnsi" w:cstheme="minorHAnsi"/>
          <w:sz w:val="16"/>
        </w:rPr>
        <w:t xml:space="preserve"> to light the </w:t>
      </w:r>
      <w:r w:rsidRPr="00E95453">
        <w:rPr>
          <w:rFonts w:asciiTheme="minorHAnsi" w:hAnsiTheme="minorHAnsi" w:cstheme="minorHAnsi"/>
          <w:highlight w:val="cyan"/>
          <w:u w:val="single"/>
        </w:rPr>
        <w:t>insufficiencies of</w:t>
      </w:r>
      <w:r w:rsidRPr="000A6E34">
        <w:rPr>
          <w:rFonts w:asciiTheme="minorHAnsi" w:hAnsiTheme="minorHAnsi" w:cstheme="minorHAnsi"/>
          <w:u w:val="single"/>
        </w:rPr>
        <w:t xml:space="preserve"> the </w:t>
      </w:r>
      <w:r w:rsidRPr="00E95453">
        <w:rPr>
          <w:rFonts w:asciiTheme="minorHAnsi" w:hAnsiTheme="minorHAnsi" w:cstheme="minorHAnsi"/>
          <w:highlight w:val="cyan"/>
          <w:u w:val="single"/>
        </w:rPr>
        <w:t>politics of identity</w:t>
      </w:r>
      <w:r w:rsidRPr="000A6E34">
        <w:rPr>
          <w:rFonts w:asciiTheme="minorHAnsi" w:hAnsiTheme="minorHAnsi" w:cstheme="minorHAnsi"/>
          <w:u w:val="single"/>
        </w:rPr>
        <w:t xml:space="preserve">, which </w:t>
      </w:r>
      <w:r w:rsidRPr="00E95453">
        <w:rPr>
          <w:rFonts w:asciiTheme="minorHAnsi" w:hAnsiTheme="minorHAnsi" w:cstheme="minorHAnsi"/>
          <w:u w:val="single"/>
        </w:rPr>
        <w:t>has</w:t>
      </w:r>
      <w:r w:rsidRPr="000A6E34">
        <w:rPr>
          <w:rFonts w:asciiTheme="minorHAnsi" w:hAnsiTheme="minorHAnsi" w:cstheme="minorHAnsi"/>
          <w:sz w:val="16"/>
        </w:rPr>
        <w:t xml:space="preserve"> not only </w:t>
      </w:r>
      <w:r w:rsidRPr="00E95453">
        <w:rPr>
          <w:rFonts w:asciiTheme="minorHAnsi" w:hAnsiTheme="minorHAnsi" w:cstheme="minorHAnsi"/>
          <w:u w:val="single"/>
        </w:rPr>
        <w:t>filled the void of class politics</w:t>
      </w:r>
      <w:r w:rsidRPr="000A6E34">
        <w:rPr>
          <w:rFonts w:asciiTheme="minorHAnsi" w:hAnsiTheme="minorHAnsi" w:cstheme="minorHAnsi"/>
          <w:sz w:val="16"/>
        </w:rPr>
        <w:t xml:space="preserve"> in recent decades but has often played a significant role in </w:t>
      </w:r>
      <w:r w:rsidRPr="00E95453">
        <w:rPr>
          <w:rFonts w:asciiTheme="minorHAnsi" w:hAnsiTheme="minorHAnsi" w:cstheme="minorHAnsi"/>
          <w:highlight w:val="cyan"/>
          <w:u w:val="single"/>
        </w:rPr>
        <w:t>shunting class aside</w:t>
      </w:r>
      <w:r w:rsidRPr="000A6E34">
        <w:rPr>
          <w:rFonts w:asciiTheme="minorHAnsi" w:hAnsiTheme="minorHAnsi" w:cstheme="minorHAnsi"/>
          <w:sz w:val="16"/>
        </w:rPr>
        <w:t>. Adolph Reed Jr. (1999) has perhaps most powerfully made the case for “</w:t>
      </w:r>
      <w:r w:rsidRPr="000A6E34">
        <w:rPr>
          <w:rFonts w:asciiTheme="minorHAnsi" w:hAnsiTheme="minorHAnsi" w:cstheme="minorHAnsi"/>
          <w:u w:val="single"/>
        </w:rPr>
        <w:t xml:space="preserve">a politics </w:t>
      </w:r>
      <w:r w:rsidRPr="00E95453">
        <w:rPr>
          <w:rFonts w:asciiTheme="minorHAnsi" w:hAnsiTheme="minorHAnsi" w:cstheme="minorHAnsi"/>
          <w:highlight w:val="cyan"/>
          <w:u w:val="single"/>
        </w:rPr>
        <w:t>focus</w:t>
      </w:r>
      <w:r w:rsidRPr="000A6E34">
        <w:rPr>
          <w:rFonts w:asciiTheme="minorHAnsi" w:hAnsiTheme="minorHAnsi" w:cstheme="minorHAnsi"/>
          <w:u w:val="single"/>
        </w:rPr>
        <w:t xml:space="preserve">ed </w:t>
      </w:r>
      <w:r w:rsidRPr="00E95453">
        <w:rPr>
          <w:rFonts w:asciiTheme="minorHAnsi" w:hAnsiTheme="minorHAnsi" w:cstheme="minorHAnsi"/>
          <w:highlight w:val="cyan"/>
          <w:u w:val="single"/>
        </w:rPr>
        <w:t>on</w:t>
      </w:r>
      <w:r w:rsidRPr="000A6E34">
        <w:rPr>
          <w:rFonts w:asciiTheme="minorHAnsi" w:hAnsiTheme="minorHAnsi" w:cstheme="minorHAnsi"/>
          <w:u w:val="single"/>
        </w:rPr>
        <w:t xml:space="preserve"> bringing people together</w:t>
      </w:r>
      <w:r w:rsidRPr="000A6E34">
        <w:rPr>
          <w:rFonts w:asciiTheme="minorHAnsi" w:hAnsiTheme="minorHAnsi" w:cstheme="minorHAnsi"/>
          <w:sz w:val="16"/>
        </w:rPr>
        <w:t xml:space="preserve">” </w:t>
      </w:r>
      <w:r w:rsidRPr="000A6E34">
        <w:rPr>
          <w:rFonts w:asciiTheme="minorHAnsi" w:hAnsiTheme="minorHAnsi" w:cstheme="minorHAnsi"/>
          <w:u w:val="single"/>
        </w:rPr>
        <w:t xml:space="preserve">around the common </w:t>
      </w:r>
      <w:r w:rsidRPr="00E95453">
        <w:rPr>
          <w:rFonts w:asciiTheme="minorHAnsi" w:hAnsiTheme="minorHAnsi" w:cstheme="minorHAnsi"/>
          <w:highlight w:val="cyan"/>
          <w:u w:val="single"/>
        </w:rPr>
        <w:t>experience</w:t>
      </w:r>
      <w:r w:rsidRPr="000A6E34">
        <w:rPr>
          <w:rFonts w:asciiTheme="minorHAnsi" w:hAnsiTheme="minorHAnsi" w:cstheme="minorHAnsi"/>
          <w:u w:val="single"/>
        </w:rPr>
        <w:t xml:space="preserve"> of everyday life shaped and </w:t>
      </w:r>
      <w:r w:rsidRPr="00E95453">
        <w:rPr>
          <w:rFonts w:asciiTheme="minorHAnsi" w:hAnsiTheme="minorHAnsi" w:cstheme="minorHAnsi"/>
          <w:highlight w:val="cyan"/>
          <w:u w:val="single"/>
        </w:rPr>
        <w:t>constrained by political economy</w:t>
      </w:r>
      <w:r w:rsidRPr="000A6E34">
        <w:rPr>
          <w:rFonts w:asciiTheme="minorHAnsi" w:hAnsiTheme="minorHAnsi" w:cstheme="minorHAnsi"/>
          <w:sz w:val="16"/>
        </w:rPr>
        <w:t>—for example, finding, keeping or advancing in a job with a living wage, keeping or attaining access to decent healthcare, securing decent, affordable housing</w:t>
      </w:r>
      <w:proofErr w:type="gramStart"/>
      <w:r w:rsidRPr="000A6E34">
        <w:rPr>
          <w:rFonts w:asciiTheme="minorHAnsi" w:hAnsiTheme="minorHAnsi" w:cstheme="minorHAnsi"/>
          <w:sz w:val="16"/>
        </w:rPr>
        <w:t>. . . .</w:t>
      </w:r>
      <w:proofErr w:type="gramEnd"/>
      <w:r w:rsidRPr="000A6E34">
        <w:rPr>
          <w:rFonts w:asciiTheme="minorHAnsi" w:hAnsiTheme="minorHAnsi" w:cstheme="minorHAnsi"/>
          <w:sz w:val="16"/>
        </w:rPr>
        <w:t xml:space="preserve"> Such concerns and the objective of collectively crafting a vehicle to address them is a politics that proceeds from what we have in common</w:t>
      </w:r>
      <w:proofErr w:type="gramStart"/>
      <w:r w:rsidRPr="000A6E34">
        <w:rPr>
          <w:rFonts w:asciiTheme="minorHAnsi" w:hAnsiTheme="minorHAnsi" w:cstheme="minorHAnsi"/>
          <w:sz w:val="16"/>
        </w:rPr>
        <w:t>. . . .</w:t>
      </w:r>
      <w:proofErr w:type="gramEnd"/>
      <w:r w:rsidRPr="000A6E34">
        <w:rPr>
          <w:rFonts w:asciiTheme="minorHAnsi" w:hAnsiTheme="minorHAnsi" w:cstheme="minorHAnsi"/>
          <w:sz w:val="16"/>
        </w:rPr>
        <w:t xml:space="preserve"> To the extent that </w:t>
      </w:r>
      <w:r w:rsidRPr="000A6E34">
        <w:rPr>
          <w:rFonts w:asciiTheme="minorHAnsi" w:hAnsiTheme="minorHAnsi" w:cstheme="minorHAnsi"/>
          <w:u w:val="single"/>
        </w:rPr>
        <w:t>differences are real and meaningful</w:t>
      </w:r>
      <w:r w:rsidRPr="000A6E34">
        <w:rPr>
          <w:rFonts w:asciiTheme="minorHAnsi" w:hAnsiTheme="minorHAnsi" w:cstheme="minorHAnsi"/>
          <w:sz w:val="16"/>
        </w:rPr>
        <w:t xml:space="preserve">, </w:t>
      </w:r>
      <w:r w:rsidRPr="00E95453">
        <w:rPr>
          <w:rFonts w:asciiTheme="minorHAnsi" w:hAnsiTheme="minorHAnsi" w:cstheme="minorHAnsi"/>
          <w:highlight w:val="cyan"/>
          <w:u w:val="single"/>
        </w:rPr>
        <w:t>the best way to negotiate</w:t>
      </w:r>
      <w:r w:rsidRPr="000A6E34">
        <w:rPr>
          <w:rFonts w:asciiTheme="minorHAnsi" w:hAnsiTheme="minorHAnsi" w:cstheme="minorHAnsi"/>
          <w:u w:val="single"/>
        </w:rPr>
        <w:t xml:space="preserve"> them </w:t>
      </w:r>
      <w:r w:rsidRPr="00E95453">
        <w:rPr>
          <w:rFonts w:asciiTheme="minorHAnsi" w:hAnsiTheme="minorHAnsi" w:cstheme="minorHAnsi"/>
          <w:highlight w:val="cyan"/>
          <w:u w:val="single"/>
        </w:rPr>
        <w:t>is</w:t>
      </w:r>
      <w:r w:rsidRPr="000A6E34">
        <w:rPr>
          <w:rFonts w:asciiTheme="minorHAnsi" w:hAnsiTheme="minorHAnsi" w:cstheme="minorHAnsi"/>
          <w:u w:val="single"/>
        </w:rPr>
        <w:t xml:space="preserve"> </w:t>
      </w:r>
      <w:r w:rsidRPr="000A6E34">
        <w:rPr>
          <w:rFonts w:asciiTheme="minorHAnsi" w:hAnsiTheme="minorHAnsi" w:cstheme="minorHAnsi"/>
          <w:sz w:val="16"/>
        </w:rPr>
        <w:t xml:space="preserve">from </w:t>
      </w:r>
      <w:r w:rsidRPr="000A6E34">
        <w:rPr>
          <w:rFonts w:asciiTheme="minorHAnsi" w:hAnsiTheme="minorHAnsi" w:cstheme="minorHAnsi"/>
          <w:u w:val="single"/>
        </w:rPr>
        <w:t xml:space="preserve">a foundation of </w:t>
      </w:r>
      <w:r w:rsidRPr="00E95453">
        <w:rPr>
          <w:rFonts w:asciiTheme="minorHAnsi" w:hAnsiTheme="minorHAnsi" w:cstheme="minorHAnsi"/>
          <w:highlight w:val="cyan"/>
          <w:u w:val="single"/>
        </w:rPr>
        <w:t>shared purpose and practical solidarity</w:t>
      </w:r>
      <w:r w:rsidRPr="000A6E34">
        <w:rPr>
          <w:rFonts w:asciiTheme="minorHAnsi" w:hAnsiTheme="minorHAnsi" w:cstheme="minorHAnsi"/>
          <w:sz w:val="16"/>
        </w:rPr>
        <w:t xml:space="preserve"> based on a pragmatic understanding of the old principle that an injury to one is an injury to all. This is </w:t>
      </w:r>
      <w:r w:rsidRPr="000A6E34">
        <w:rPr>
          <w:rFonts w:asciiTheme="minorHAnsi" w:hAnsiTheme="minorHAnsi" w:cstheme="minorHAnsi"/>
          <w:u w:val="single"/>
        </w:rPr>
        <w:t>not simply a politics that</w:t>
      </w:r>
      <w:r w:rsidRPr="000A6E34">
        <w:rPr>
          <w:rFonts w:asciiTheme="minorHAnsi" w:hAnsiTheme="minorHAnsi" w:cstheme="minorHAnsi"/>
          <w:sz w:val="16"/>
        </w:rPr>
        <w:t xml:space="preserve"> attempts to </w:t>
      </w:r>
      <w:r w:rsidRPr="000A6E34">
        <w:rPr>
          <w:rFonts w:asciiTheme="minorHAnsi" w:hAnsiTheme="minorHAnsi" w:cstheme="minorHAnsi"/>
          <w:u w:val="single"/>
        </w:rPr>
        <w:t>build on a base in the working class</w:t>
      </w:r>
      <w:r w:rsidRPr="000A6E34">
        <w:rPr>
          <w:rFonts w:asciiTheme="minorHAnsi" w:hAnsiTheme="minorHAnsi" w:cstheme="minorHAnsi"/>
          <w:sz w:val="16"/>
        </w:rPr>
        <w:t xml:space="preserve">; it is </w:t>
      </w:r>
      <w:r w:rsidRPr="00E95453">
        <w:rPr>
          <w:rFonts w:asciiTheme="minorHAnsi" w:hAnsiTheme="minorHAnsi" w:cstheme="minorHAnsi"/>
          <w:highlight w:val="cyan"/>
          <w:u w:val="single"/>
        </w:rPr>
        <w:t>a politics that</w:t>
      </w:r>
      <w:r w:rsidRPr="000A6E34">
        <w:rPr>
          <w:rFonts w:asciiTheme="minorHAnsi" w:hAnsiTheme="minorHAnsi" w:cstheme="minorHAnsi"/>
          <w:sz w:val="16"/>
        </w:rPr>
        <w:t xml:space="preserve"> in the process </w:t>
      </w:r>
      <w:r w:rsidRPr="000A6E34">
        <w:rPr>
          <w:rFonts w:asciiTheme="minorHAnsi" w:hAnsiTheme="minorHAnsi" w:cstheme="minorHAnsi"/>
          <w:u w:val="single"/>
        </w:rPr>
        <w:t xml:space="preserve">can </w:t>
      </w:r>
      <w:r w:rsidRPr="00E95453">
        <w:rPr>
          <w:rFonts w:asciiTheme="minorHAnsi" w:hAnsiTheme="minorHAnsi" w:cstheme="minorHAnsi"/>
          <w:highlight w:val="cyan"/>
          <w:u w:val="single"/>
        </w:rPr>
        <w:t xml:space="preserve">fashion a broadly </w:t>
      </w:r>
      <w:r w:rsidRPr="00E95453">
        <w:rPr>
          <w:rFonts w:asciiTheme="minorHAnsi" w:hAnsiTheme="minorHAnsi" w:cstheme="minorHAnsi"/>
          <w:highlight w:val="cyan"/>
          <w:u w:val="single"/>
        </w:rPr>
        <w:lastRenderedPageBreak/>
        <w:t>inclusive class identity</w:t>
      </w:r>
      <w:r w:rsidRPr="000A6E34">
        <w:rPr>
          <w:rFonts w:asciiTheme="minorHAnsi" w:hAnsiTheme="minorHAnsi" w:cstheme="minorHAnsi"/>
          <w:sz w:val="16"/>
        </w:rPr>
        <w:t>. (</w:t>
      </w:r>
      <w:proofErr w:type="gramStart"/>
      <w:r w:rsidRPr="000A6E34">
        <w:rPr>
          <w:rFonts w:asciiTheme="minorHAnsi" w:hAnsiTheme="minorHAnsi" w:cstheme="minorHAnsi"/>
          <w:sz w:val="16"/>
        </w:rPr>
        <w:t>xxvii</w:t>
      </w:r>
      <w:proofErr w:type="gramEnd"/>
      <w:r w:rsidRPr="000A6E34">
        <w:rPr>
          <w:rFonts w:asciiTheme="minorHAnsi" w:hAnsiTheme="minorHAnsi" w:cstheme="minorHAnsi"/>
          <w:sz w:val="16"/>
        </w:rPr>
        <w:t xml:space="preserve">–xxviii) The failure to absorb this strategic insight, which might entail severe costs even for liberal democracy, is becoming ever clearer amidst the reactionary electoral appeal of a new right to working class voters. Nevertheless, this chapter shall argue that it also has much to do with the </w:t>
      </w:r>
      <w:r w:rsidRPr="000A6E34">
        <w:rPr>
          <w:rFonts w:asciiTheme="minorHAnsi" w:hAnsiTheme="minorHAnsi" w:cstheme="minorHAnsi"/>
          <w:u w:val="single"/>
        </w:rPr>
        <w:t>longstanding problems with the practice of democracy inside the institutions of the labor movement and the political parties with which they were intertwined</w:t>
      </w:r>
      <w:r w:rsidRPr="000A6E34">
        <w:rPr>
          <w:rFonts w:asciiTheme="minorHAnsi" w:hAnsiTheme="minorHAnsi" w:cstheme="minorHAnsi"/>
          <w:sz w:val="16"/>
        </w:rPr>
        <w:t xml:space="preserve">. </w:t>
      </w:r>
      <w:r w:rsidRPr="00E95453">
        <w:rPr>
          <w:rFonts w:asciiTheme="minorHAnsi" w:hAnsiTheme="minorHAnsi" w:cstheme="minorHAnsi"/>
          <w:highlight w:val="cyan"/>
          <w:u w:val="single"/>
        </w:rPr>
        <w:t>It</w:t>
      </w:r>
      <w:r w:rsidRPr="000A6E34">
        <w:rPr>
          <w:rFonts w:asciiTheme="minorHAnsi" w:hAnsiTheme="minorHAnsi" w:cstheme="minorHAnsi"/>
          <w:sz w:val="16"/>
        </w:rPr>
        <w:t xml:space="preserve"> has become </w:t>
      </w:r>
      <w:r w:rsidRPr="00E95453">
        <w:rPr>
          <w:rFonts w:asciiTheme="minorHAnsi" w:hAnsiTheme="minorHAnsi" w:cstheme="minorHAnsi"/>
          <w:highlight w:val="cyan"/>
          <w:u w:val="single"/>
        </w:rPr>
        <w:t>far too common</w:t>
      </w:r>
      <w:r w:rsidRPr="000A6E34">
        <w:rPr>
          <w:rFonts w:asciiTheme="minorHAnsi" w:hAnsiTheme="minorHAnsi" w:cstheme="minorHAnsi"/>
          <w:u w:val="single"/>
        </w:rPr>
        <w:t xml:space="preserve">place </w:t>
      </w:r>
      <w:r w:rsidRPr="00E95453">
        <w:rPr>
          <w:rFonts w:asciiTheme="minorHAnsi" w:hAnsiTheme="minorHAnsi" w:cstheme="minorHAnsi"/>
          <w:highlight w:val="cyan"/>
          <w:u w:val="single"/>
        </w:rPr>
        <w:t>to</w:t>
      </w:r>
      <w:r w:rsidRPr="000A6E34">
        <w:rPr>
          <w:rFonts w:asciiTheme="minorHAnsi" w:hAnsiTheme="minorHAnsi" w:cstheme="minorHAnsi"/>
          <w:u w:val="single"/>
        </w:rPr>
        <w:t xml:space="preserve"> address </w:t>
      </w:r>
      <w:r w:rsidRPr="000A6E34">
        <w:rPr>
          <w:rFonts w:asciiTheme="minorHAnsi" w:hAnsiTheme="minorHAnsi" w:cstheme="minorHAnsi"/>
          <w:sz w:val="16"/>
        </w:rPr>
        <w:t xml:space="preserve">these </w:t>
      </w:r>
      <w:r w:rsidRPr="000A6E34">
        <w:rPr>
          <w:rFonts w:asciiTheme="minorHAnsi" w:hAnsiTheme="minorHAnsi" w:cstheme="minorHAnsi"/>
          <w:u w:val="single"/>
        </w:rPr>
        <w:t xml:space="preserve">problems by </w:t>
      </w:r>
      <w:r w:rsidRPr="00E95453">
        <w:rPr>
          <w:rFonts w:asciiTheme="minorHAnsi" w:hAnsiTheme="minorHAnsi" w:cstheme="minorHAnsi"/>
          <w:highlight w:val="cyan"/>
          <w:u w:val="single"/>
        </w:rPr>
        <w:t>criticiz</w:t>
      </w:r>
      <w:r w:rsidRPr="000A6E34">
        <w:rPr>
          <w:rFonts w:asciiTheme="minorHAnsi" w:hAnsiTheme="minorHAnsi" w:cstheme="minorHAnsi"/>
          <w:u w:val="single"/>
        </w:rPr>
        <w:t xml:space="preserve">ing </w:t>
      </w:r>
      <w:r w:rsidRPr="00E95453">
        <w:rPr>
          <w:rFonts w:asciiTheme="minorHAnsi" w:hAnsiTheme="minorHAnsi" w:cstheme="minorHAnsi"/>
          <w:highlight w:val="cyan"/>
          <w:u w:val="single"/>
        </w:rPr>
        <w:t>the</w:t>
      </w:r>
      <w:r w:rsidRPr="000A6E34">
        <w:rPr>
          <w:rFonts w:asciiTheme="minorHAnsi" w:hAnsiTheme="minorHAnsi" w:cstheme="minorHAnsi"/>
          <w:u w:val="single"/>
        </w:rPr>
        <w:t xml:space="preserve"> “</w:t>
      </w:r>
      <w:r w:rsidRPr="00E95453">
        <w:rPr>
          <w:rFonts w:asciiTheme="minorHAnsi" w:hAnsiTheme="minorHAnsi" w:cstheme="minorHAnsi"/>
          <w:highlight w:val="cyan"/>
          <w:u w:val="single"/>
        </w:rPr>
        <w:t>ontological</w:t>
      </w:r>
      <w:r w:rsidRPr="000A6E34">
        <w:rPr>
          <w:rFonts w:asciiTheme="minorHAnsi" w:hAnsiTheme="minorHAnsi" w:cstheme="minorHAnsi"/>
          <w:u w:val="single"/>
        </w:rPr>
        <w:t xml:space="preserve">” </w:t>
      </w:r>
      <w:r w:rsidRPr="00E95453">
        <w:rPr>
          <w:rFonts w:asciiTheme="minorHAnsi" w:hAnsiTheme="minorHAnsi" w:cstheme="minorHAnsi"/>
          <w:highlight w:val="cyan"/>
          <w:u w:val="single"/>
        </w:rPr>
        <w:t>mistake of</w:t>
      </w:r>
      <w:r w:rsidRPr="000A6E34">
        <w:rPr>
          <w:rFonts w:asciiTheme="minorHAnsi" w:hAnsiTheme="minorHAnsi" w:cstheme="minorHAnsi"/>
          <w:sz w:val="16"/>
        </w:rPr>
        <w:t xml:space="preserve"> those </w:t>
      </w:r>
      <w:r w:rsidRPr="000A6E34">
        <w:rPr>
          <w:rFonts w:asciiTheme="minorHAnsi" w:hAnsiTheme="minorHAnsi" w:cstheme="minorHAnsi"/>
          <w:u w:val="single"/>
        </w:rPr>
        <w:t xml:space="preserve">theorists who advance a </w:t>
      </w:r>
      <w:r w:rsidRPr="00E95453">
        <w:rPr>
          <w:rFonts w:asciiTheme="minorHAnsi" w:hAnsiTheme="minorHAnsi" w:cstheme="minorHAnsi"/>
          <w:highlight w:val="cyan"/>
          <w:u w:val="single"/>
        </w:rPr>
        <w:t>class</w:t>
      </w:r>
      <w:r w:rsidRPr="000A6E34">
        <w:rPr>
          <w:rFonts w:asciiTheme="minorHAnsi" w:hAnsiTheme="minorHAnsi" w:cstheme="minorHAnsi"/>
          <w:u w:val="single"/>
        </w:rPr>
        <w:t xml:space="preserve">-oriented </w:t>
      </w:r>
      <w:r w:rsidRPr="00E95453">
        <w:rPr>
          <w:rFonts w:asciiTheme="minorHAnsi" w:hAnsiTheme="minorHAnsi" w:cstheme="minorHAnsi"/>
          <w:highlight w:val="cyan"/>
          <w:u w:val="single"/>
        </w:rPr>
        <w:t>politics</w:t>
      </w:r>
      <w:r w:rsidRPr="000A6E34">
        <w:rPr>
          <w:rFonts w:asciiTheme="minorHAnsi" w:hAnsiTheme="minorHAnsi" w:cstheme="minorHAnsi"/>
          <w:sz w:val="16"/>
        </w:rPr>
        <w:t xml:space="preserve">. </w:t>
      </w:r>
      <w:r w:rsidRPr="00E95453">
        <w:rPr>
          <w:rFonts w:asciiTheme="minorHAnsi" w:hAnsiTheme="minorHAnsi" w:cstheme="minorHAnsi"/>
          <w:highlight w:val="cyan"/>
          <w:u w:val="single"/>
        </w:rPr>
        <w:t>This</w:t>
      </w:r>
      <w:r w:rsidRPr="000A6E34">
        <w:rPr>
          <w:rFonts w:asciiTheme="minorHAnsi" w:hAnsiTheme="minorHAnsi" w:cstheme="minorHAnsi"/>
          <w:u w:val="single"/>
        </w:rPr>
        <w:t xml:space="preserve"> is</w:t>
      </w:r>
      <w:r w:rsidRPr="000A6E34">
        <w:rPr>
          <w:rFonts w:asciiTheme="minorHAnsi" w:hAnsiTheme="minorHAnsi" w:cstheme="minorHAnsi"/>
          <w:sz w:val="16"/>
        </w:rPr>
        <w:t xml:space="preserve"> </w:t>
      </w:r>
      <w:r w:rsidRPr="000A6E34">
        <w:rPr>
          <w:rFonts w:asciiTheme="minorHAnsi" w:hAnsiTheme="minorHAnsi" w:cstheme="minorHAnsi"/>
          <w:u w:val="single"/>
        </w:rPr>
        <w:t xml:space="preserve">a kind of </w:t>
      </w:r>
      <w:r w:rsidRPr="00E95453">
        <w:rPr>
          <w:rFonts w:asciiTheme="minorHAnsi" w:hAnsiTheme="minorHAnsi" w:cstheme="minorHAnsi"/>
          <w:highlight w:val="cyan"/>
          <w:u w:val="single"/>
        </w:rPr>
        <w:t>idealism</w:t>
      </w:r>
      <w:r w:rsidRPr="000A6E34">
        <w:rPr>
          <w:rFonts w:asciiTheme="minorHAnsi" w:hAnsiTheme="minorHAnsi" w:cstheme="minorHAnsi"/>
          <w:u w:val="single"/>
        </w:rPr>
        <w:t xml:space="preserve"> which </w:t>
      </w:r>
      <w:r w:rsidRPr="00E95453">
        <w:rPr>
          <w:rFonts w:asciiTheme="minorHAnsi" w:hAnsiTheme="minorHAnsi" w:cstheme="minorHAnsi"/>
          <w:highlight w:val="cyan"/>
          <w:u w:val="single"/>
        </w:rPr>
        <w:t>attributes far too much historical impact</w:t>
      </w:r>
      <w:r w:rsidRPr="000A6E34">
        <w:rPr>
          <w:rFonts w:asciiTheme="minorHAnsi" w:hAnsiTheme="minorHAnsi" w:cstheme="minorHAnsi"/>
          <w:u w:val="single"/>
        </w:rPr>
        <w:t xml:space="preserve"> to theoretical texts. It </w:t>
      </w:r>
      <w:r w:rsidRPr="00E95453">
        <w:rPr>
          <w:rFonts w:asciiTheme="minorHAnsi" w:hAnsiTheme="minorHAnsi" w:cstheme="minorHAnsi"/>
          <w:highlight w:val="cyan"/>
          <w:u w:val="single"/>
        </w:rPr>
        <w:t>avoids</w:t>
      </w:r>
      <w:r w:rsidRPr="000A6E34">
        <w:rPr>
          <w:rFonts w:asciiTheme="minorHAnsi" w:hAnsiTheme="minorHAnsi" w:cstheme="minorHAnsi"/>
          <w:u w:val="single"/>
        </w:rPr>
        <w:t xml:space="preserve"> </w:t>
      </w:r>
      <w:r w:rsidRPr="00E95453">
        <w:rPr>
          <w:rFonts w:asciiTheme="minorHAnsi" w:hAnsiTheme="minorHAnsi" w:cstheme="minorHAnsi"/>
          <w:highlight w:val="cyan"/>
          <w:u w:val="single"/>
        </w:rPr>
        <w:t>serious inquiry</w:t>
      </w:r>
      <w:r w:rsidRPr="000A6E34">
        <w:rPr>
          <w:rFonts w:asciiTheme="minorHAnsi" w:hAnsiTheme="minorHAnsi" w:cstheme="minorHAnsi"/>
          <w:u w:val="single"/>
        </w:rPr>
        <w:t xml:space="preserve"> into what determined the</w:t>
      </w:r>
      <w:r w:rsidRPr="000A6E34">
        <w:rPr>
          <w:rFonts w:asciiTheme="minorHAnsi" w:hAnsiTheme="minorHAnsi" w:cstheme="minorHAnsi"/>
          <w:sz w:val="16"/>
        </w:rPr>
        <w:t xml:space="preserve"> actual </w:t>
      </w:r>
      <w:r w:rsidRPr="000A6E34">
        <w:rPr>
          <w:rFonts w:asciiTheme="minorHAnsi" w:hAnsiTheme="minorHAnsi" w:cstheme="minorHAnsi"/>
          <w:u w:val="single"/>
        </w:rPr>
        <w:t xml:space="preserve">historical practices of </w:t>
      </w:r>
      <w:proofErr w:type="gramStart"/>
      <w:r w:rsidRPr="000A6E34">
        <w:rPr>
          <w:rFonts w:asciiTheme="minorHAnsi" w:hAnsiTheme="minorHAnsi" w:cstheme="minorHAnsi"/>
          <w:u w:val="single"/>
        </w:rPr>
        <w:t>working class</w:t>
      </w:r>
      <w:proofErr w:type="gramEnd"/>
      <w:r w:rsidRPr="000A6E34">
        <w:rPr>
          <w:rFonts w:asciiTheme="minorHAnsi" w:hAnsiTheme="minorHAnsi" w:cstheme="minorHAnsi"/>
          <w:sz w:val="16"/>
        </w:rPr>
        <w:t xml:space="preserve"> parties and unions as democratic institutions. </w:t>
      </w:r>
      <w:r w:rsidRPr="000A6E34">
        <w:rPr>
          <w:rFonts w:asciiTheme="minorHAnsi" w:hAnsiTheme="minorHAnsi" w:cstheme="minorHAnsi"/>
          <w:u w:val="single"/>
        </w:rPr>
        <w:t>It</w:t>
      </w:r>
      <w:r w:rsidRPr="000A6E34">
        <w:rPr>
          <w:rFonts w:asciiTheme="minorHAnsi" w:hAnsiTheme="minorHAnsi" w:cstheme="minorHAnsi"/>
          <w:sz w:val="16"/>
        </w:rPr>
        <w:t xml:space="preserve"> thereby </w:t>
      </w:r>
      <w:r w:rsidRPr="00E95453">
        <w:rPr>
          <w:rFonts w:asciiTheme="minorHAnsi" w:hAnsiTheme="minorHAnsi" w:cstheme="minorHAnsi"/>
          <w:highlight w:val="cyan"/>
          <w:u w:val="single"/>
        </w:rPr>
        <w:t>fails to uncover</w:t>
      </w:r>
      <w:r w:rsidRPr="000A6E34">
        <w:rPr>
          <w:rFonts w:asciiTheme="minorHAnsi" w:hAnsiTheme="minorHAnsi" w:cstheme="minorHAnsi"/>
          <w:u w:val="single"/>
        </w:rPr>
        <w:t xml:space="preserve"> what really accounts for their </w:t>
      </w:r>
      <w:r w:rsidRPr="00E95453">
        <w:rPr>
          <w:rFonts w:asciiTheme="minorHAnsi" w:hAnsiTheme="minorHAnsi" w:cstheme="minorHAnsi"/>
          <w:highlight w:val="cyan"/>
          <w:u w:val="single"/>
        </w:rPr>
        <w:t>limit</w:t>
      </w:r>
      <w:r w:rsidRPr="000A6E34">
        <w:rPr>
          <w:rFonts w:asciiTheme="minorHAnsi" w:hAnsiTheme="minorHAnsi" w:cstheme="minorHAnsi"/>
          <w:u w:val="single"/>
        </w:rPr>
        <w:t>ed contribution</w:t>
      </w:r>
      <w:r w:rsidRPr="000A6E34">
        <w:rPr>
          <w:rFonts w:asciiTheme="minorHAnsi" w:hAnsiTheme="minorHAnsi" w:cstheme="minorHAnsi"/>
          <w:sz w:val="16"/>
        </w:rPr>
        <w:t xml:space="preserve"> to the development of workers’ democratic capacities </w:t>
      </w:r>
      <w:proofErr w:type="gramStart"/>
      <w:r w:rsidRPr="000A6E34">
        <w:rPr>
          <w:rFonts w:asciiTheme="minorHAnsi" w:hAnsiTheme="minorHAnsi" w:cstheme="minorHAnsi"/>
          <w:sz w:val="16"/>
        </w:rPr>
        <w:t xml:space="preserve">so as </w:t>
      </w:r>
      <w:r w:rsidRPr="000A6E34">
        <w:rPr>
          <w:rFonts w:asciiTheme="minorHAnsi" w:hAnsiTheme="minorHAnsi" w:cstheme="minorHAnsi"/>
          <w:u w:val="single"/>
        </w:rPr>
        <w:t>to</w:t>
      </w:r>
      <w:proofErr w:type="gramEnd"/>
      <w:r w:rsidRPr="000A6E34">
        <w:rPr>
          <w:rFonts w:asciiTheme="minorHAnsi" w:hAnsiTheme="minorHAnsi" w:cstheme="minorHAnsi"/>
          <w:u w:val="single"/>
        </w:rPr>
        <w:t xml:space="preserve"> carry the struggle for democracy beyond the electoral arena to the workplace</w:t>
      </w:r>
      <w:r w:rsidRPr="000A6E34">
        <w:rPr>
          <w:rFonts w:asciiTheme="minorHAnsi" w:hAnsiTheme="minorHAnsi" w:cstheme="minorHAnsi"/>
          <w:sz w:val="16"/>
        </w:rPr>
        <w:t xml:space="preserve">, to the corporations and banks that dominate the economy, and perhaps </w:t>
      </w:r>
      <w:r w:rsidRPr="000A6E34">
        <w:rPr>
          <w:rFonts w:asciiTheme="minorHAnsi" w:hAnsiTheme="minorHAnsi" w:cstheme="minorHAnsi"/>
          <w:u w:val="single"/>
        </w:rPr>
        <w:t>most important to the democratization of the institutions of the state.</w:t>
      </w:r>
    </w:p>
    <w:p w14:paraId="4A6548AC" w14:textId="77777777" w:rsidR="00514FA1" w:rsidRDefault="00514FA1" w:rsidP="00514FA1">
      <w:pPr>
        <w:rPr>
          <w:rStyle w:val="StyleUnderline"/>
        </w:rPr>
      </w:pPr>
    </w:p>
    <w:p w14:paraId="2AA1C088" w14:textId="77777777" w:rsidR="00514FA1" w:rsidRDefault="00514FA1" w:rsidP="00514FA1">
      <w:pPr>
        <w:pStyle w:val="Heading4"/>
      </w:pPr>
      <w:r>
        <w:t>That causes material violence which increases inequality, environmental destruction and causes extinction.</w:t>
      </w:r>
    </w:p>
    <w:p w14:paraId="1A63F747" w14:textId="77777777" w:rsidR="00514FA1" w:rsidRDefault="00514FA1" w:rsidP="00514FA1">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 xml:space="preserve">[William I, professor of sociology, global </w:t>
      </w:r>
      <w:proofErr w:type="gramStart"/>
      <w:r>
        <w:t>studies</w:t>
      </w:r>
      <w:proofErr w:type="gramEnd"/>
      <w:r>
        <w:t xml:space="preserve"> and Latin American studies at the University of California at Santa Barbara. 2018. “Accumulation Crisis and Global Police State.”</w:t>
      </w:r>
      <w:hyperlink r:id="rId7" w:tgtFrame="_blank" w:history="1">
        <w:r>
          <w:rPr>
            <w:rStyle w:val="Hyperlink"/>
          </w:rPr>
          <w:t>http://revolutionary-socialism.com/en/accumulation-crisis-and-global-police-state/</w:t>
        </w:r>
      </w:hyperlink>
      <w:r>
        <w:t>]</w:t>
      </w:r>
    </w:p>
    <w:p w14:paraId="0812186B" w14:textId="77777777" w:rsidR="00514FA1" w:rsidRDefault="00514FA1" w:rsidP="00514FA1">
      <w:pPr>
        <w:rPr>
          <w:rFonts w:asciiTheme="minorHAnsi" w:hAnsiTheme="minorHAnsi" w:cstheme="minorHAnsi"/>
          <w:u w:val="single"/>
        </w:rPr>
      </w:pPr>
      <w:r>
        <w:rPr>
          <w:rFonts w:asciiTheme="minorHAnsi" w:hAnsiTheme="minorHAnsi" w:cstheme="minorHAnsi"/>
          <w:u w:val="single"/>
        </w:rPr>
        <w:t>Each</w:t>
      </w:r>
      <w:r>
        <w:rPr>
          <w:rFonts w:asciiTheme="minorHAnsi" w:hAnsiTheme="minorHAnsi" w:cstheme="minorHAnsi"/>
          <w:sz w:val="16"/>
        </w:rPr>
        <w:t> major episode of </w:t>
      </w:r>
      <w:r>
        <w:rPr>
          <w:rFonts w:asciiTheme="minorHAnsi" w:hAnsiTheme="minorHAnsi" w:cstheme="minorHAnsi"/>
          <w:u w:val="single"/>
        </w:rPr>
        <w:t>crisis in the world capitalist system has presented the potential for systemic change</w:t>
      </w:r>
      <w:r>
        <w:rPr>
          <w:rFonts w:asciiTheme="minorHAnsi" w:hAnsiTheme="minorHAnsi" w:cstheme="minorHAnsi"/>
          <w:sz w:val="16"/>
        </w:rPr>
        <w:t>. Each has involved the breakdown of state legitimacy, </w:t>
      </w:r>
      <w:r>
        <w:rPr>
          <w:rFonts w:asciiTheme="minorHAnsi" w:hAnsiTheme="minorHAnsi" w:cstheme="minorHAnsi"/>
          <w:u w:val="single"/>
        </w:rPr>
        <w:t>escalating class</w:t>
      </w:r>
      <w:r>
        <w:rPr>
          <w:rFonts w:asciiTheme="minorHAnsi" w:hAnsiTheme="minorHAnsi" w:cstheme="minorHAnsi"/>
          <w:sz w:val="16"/>
        </w:rPr>
        <w:t xml:space="preserve"> and social </w:t>
      </w:r>
      <w:r>
        <w:rPr>
          <w:rFonts w:asciiTheme="minorHAnsi" w:hAnsiTheme="minorHAnsi" w:cstheme="minorHAnsi"/>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result in a </w:t>
      </w:r>
      <w:proofErr w:type="spellStart"/>
      <w:r>
        <w:rPr>
          <w:rFonts w:asciiTheme="minorHAnsi" w:hAnsiTheme="minorHAnsi" w:cstheme="minorHAnsi"/>
          <w:u w:val="single"/>
        </w:rPr>
        <w:t>restabilization</w:t>
      </w:r>
      <w:proofErr w:type="spellEnd"/>
      <w:r>
        <w:rPr>
          <w:rFonts w:asciiTheme="minorHAnsi" w:hAnsiTheme="minorHAnsi" w:cstheme="minorHAnsi"/>
          <w:u w:val="single"/>
        </w:rPr>
        <w:t> of the system and renewed 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proofErr w:type="spellStart"/>
      <w:r>
        <w:rPr>
          <w:rFonts w:asciiTheme="minorHAnsi" w:hAnsiTheme="minorHAnsi" w:cstheme="minorHAnsi"/>
          <w:u w:val="single"/>
        </w:rPr>
        <w:t>restabilization</w:t>
      </w:r>
      <w:proofErr w:type="spellEnd"/>
      <w:r>
        <w:rPr>
          <w:rFonts w:asciiTheme="minorHAnsi" w:hAnsiTheme="minorHAnsi" w:cstheme="minorHAnsi"/>
          <w:sz w:val="16"/>
        </w:rPr>
        <w:t> – that is, </w:t>
      </w:r>
      <w:r w:rsidRPr="00047DC3">
        <w:rPr>
          <w:rFonts w:asciiTheme="minorHAnsi" w:hAnsiTheme="minorHAnsi" w:cstheme="minorHAnsi"/>
          <w:u w:val="single"/>
        </w:rPr>
        <w:t>our</w:t>
      </w:r>
      <w:r>
        <w:rPr>
          <w:rFonts w:asciiTheme="minorHAnsi" w:hAnsiTheme="minorHAnsi" w:cstheme="minorHAnsi"/>
          <w:u w:val="single"/>
        </w:rPr>
        <w:t xml:space="preserve"> very </w:t>
      </w:r>
      <w:r w:rsidRPr="00047DC3">
        <w:rPr>
          <w:rFonts w:asciiTheme="minorHAnsi" w:hAnsiTheme="minorHAnsi" w:cstheme="minorHAnsi"/>
          <w:u w:val="single"/>
        </w:rPr>
        <w:t>survival</w:t>
      </w:r>
      <w:r>
        <w:rPr>
          <w:rFonts w:asciiTheme="minorHAnsi" w:hAnsiTheme="minorHAnsi" w:cstheme="minorHAnsi"/>
          <w:u w:val="single"/>
        </w:rPr>
        <w:t xml:space="preserve"> now </w:t>
      </w:r>
      <w:r w:rsidRPr="00047DC3">
        <w:rPr>
          <w:rFonts w:asciiTheme="minorHAnsi" w:hAnsiTheme="minorHAnsi" w:cstheme="minorHAnsi"/>
          <w:u w:val="single"/>
        </w:rPr>
        <w:t>requires a revolution against</w:t>
      </w:r>
      <w:r>
        <w:rPr>
          <w:rFonts w:asciiTheme="minorHAnsi" w:hAnsiTheme="minorHAnsi" w:cstheme="minorHAnsi"/>
          <w:u w:val="single"/>
        </w:rPr>
        <w:t xml:space="preserve"> global </w:t>
      </w:r>
      <w:r w:rsidRPr="00047DC3">
        <w:rPr>
          <w:rFonts w:asciiTheme="minorHAnsi" w:hAnsiTheme="minorHAnsi" w:cstheme="minorHAnsi"/>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9467CB">
        <w:rPr>
          <w:rFonts w:asciiTheme="minorHAnsi" w:hAnsiTheme="minorHAnsi" w:cstheme="minorHAnsi"/>
          <w:highlight w:val="cyan"/>
          <w:u w:val="single"/>
        </w:rPr>
        <w:t>First</w:t>
      </w:r>
      <w:r>
        <w:rPr>
          <w:rFonts w:asciiTheme="minorHAnsi" w:hAnsiTheme="minorHAnsi" w:cstheme="minorHAnsi"/>
          <w:sz w:val="16"/>
        </w:rPr>
        <w:t>, </w:t>
      </w:r>
      <w:r>
        <w:rPr>
          <w:rFonts w:asciiTheme="minorHAnsi" w:hAnsiTheme="minorHAnsi" w:cstheme="minorHAnsi"/>
          <w:highlight w:val="cyan"/>
          <w:u w:val="single"/>
        </w:rPr>
        <w:t>the system is</w:t>
      </w:r>
      <w:r>
        <w:rPr>
          <w:rFonts w:asciiTheme="minorHAnsi" w:hAnsiTheme="minorHAnsi" w:cstheme="minorHAnsi"/>
          <w:u w:val="single"/>
        </w:rPr>
        <w:t xml:space="preserve"> fast </w:t>
      </w:r>
      <w:r w:rsidRPr="00946DE7">
        <w:rPr>
          <w:rFonts w:asciiTheme="minorHAnsi" w:hAnsiTheme="minorHAnsi" w:cstheme="minorHAnsi"/>
          <w:highlight w:val="cyan"/>
          <w:u w:val="single"/>
        </w:rPr>
        <w:t>reaching</w:t>
      </w:r>
      <w:r w:rsidRPr="00047DC3">
        <w:rPr>
          <w:rFonts w:asciiTheme="minorHAnsi" w:hAnsiTheme="minorHAnsi" w:cstheme="minorHAnsi"/>
          <w:u w:val="single"/>
        </w:rPr>
        <w:t xml:space="preserve"> the </w:t>
      </w:r>
      <w:r w:rsidRPr="00064D8B">
        <w:rPr>
          <w:rFonts w:asciiTheme="minorHAnsi" w:hAnsiTheme="minorHAnsi" w:cstheme="minorHAnsi"/>
          <w:highlight w:val="cyan"/>
          <w:u w:val="single"/>
        </w:rPr>
        <w:t>ecological limits </w:t>
      </w:r>
      <w:r w:rsidRPr="00946DE7">
        <w:rPr>
          <w:rFonts w:asciiTheme="minorHAnsi" w:hAnsiTheme="minorHAnsi" w:cstheme="minorHAnsi"/>
          <w:highlight w:val="cyan"/>
          <w:u w:val="single"/>
        </w:rPr>
        <w:t>of</w:t>
      </w:r>
      <w:r>
        <w:rPr>
          <w:rFonts w:asciiTheme="minorHAnsi" w:hAnsiTheme="minorHAnsi" w:cstheme="minorHAnsi"/>
          <w:u w:val="single"/>
        </w:rPr>
        <w:t> its </w:t>
      </w:r>
      <w:r w:rsidRPr="00946DE7">
        <w:rPr>
          <w:rFonts w:asciiTheme="minorHAnsi" w:hAnsiTheme="minorHAnsi" w:cstheme="minorHAnsi"/>
          <w:highlight w:val="cyan"/>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w:t>
      </w:r>
      <w:r w:rsidRPr="009467CB">
        <w:rPr>
          <w:rFonts w:asciiTheme="minorHAnsi" w:hAnsiTheme="minorHAnsi" w:cstheme="minorHAnsi"/>
          <w:u w:val="single"/>
        </w:rPr>
        <w:t>altering the earth</w:t>
      </w:r>
      <w:r>
        <w:rPr>
          <w:rFonts w:asciiTheme="minorHAnsi" w:hAnsiTheme="minorHAnsi" w:cstheme="minorHAnsi"/>
          <w:u w:val="single"/>
        </w:rPr>
        <w:t xml:space="preserve"> system in such a way </w:t>
      </w:r>
      <w:r>
        <w:rPr>
          <w:rFonts w:asciiTheme="minorHAnsi" w:hAnsiTheme="minorHAnsi" w:cstheme="minorHAnsi"/>
          <w:highlight w:val="cyan"/>
          <w:u w:val="single"/>
        </w:rPr>
        <w:t>that 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sidRPr="00064D8B">
        <w:rPr>
          <w:rFonts w:asciiTheme="minorHAnsi" w:hAnsiTheme="minorHAnsi" w:cstheme="minorHAnsi"/>
          <w:highlight w:val="cyan"/>
          <w:u w:val="single"/>
        </w:rPr>
        <w:t>environmental catastrophe can[t] be resolved within</w:t>
      </w:r>
      <w:r>
        <w:rPr>
          <w:rFonts w:asciiTheme="minorHAnsi" w:hAnsiTheme="minorHAnsi" w:cstheme="minorHAnsi"/>
          <w:u w:val="single"/>
        </w:rPr>
        <w:t> the </w:t>
      </w:r>
      <w:r w:rsidRPr="00064D8B">
        <w:rPr>
          <w:rFonts w:asciiTheme="minorHAnsi" w:hAnsiTheme="minorHAnsi" w:cstheme="minorHAnsi"/>
          <w:highlight w:val="cyan"/>
          <w:u w:val="single"/>
        </w:rPr>
        <w:t>capitalis</w:t>
      </w:r>
      <w:r>
        <w:rPr>
          <w:rFonts w:asciiTheme="minorHAnsi" w:hAnsiTheme="minorHAnsi" w:cstheme="minorHAnsi"/>
          <w:u w:val="single"/>
        </w:rPr>
        <w:t>t syste</w:t>
      </w:r>
      <w:r w:rsidRPr="00064D8B">
        <w:rPr>
          <w:rFonts w:asciiTheme="minorHAnsi" w:hAnsiTheme="minorHAnsi" w:cstheme="minorHAnsi"/>
          <w:highlight w:val="cyan"/>
          <w:u w:val="single"/>
        </w:rPr>
        <w:t>m</w:t>
      </w:r>
      <w:r>
        <w:rPr>
          <w:rFonts w:asciiTheme="minorHAnsi" w:hAnsiTheme="minorHAnsi" w:cstheme="minorHAnsi"/>
          <w:sz w:val="16"/>
        </w:rPr>
        <w:t xml:space="preserve"> </w:t>
      </w:r>
      <w:r w:rsidRPr="00064D8B">
        <w:rPr>
          <w:rFonts w:asciiTheme="minorHAnsi" w:hAnsiTheme="minorHAnsi" w:cstheme="minorHAnsi"/>
          <w:highlight w:val="cyan"/>
          <w:u w:val="single"/>
        </w:rPr>
        <w:t>given</w:t>
      </w:r>
      <w:r>
        <w:rPr>
          <w:rFonts w:asciiTheme="minorHAnsi" w:hAnsiTheme="minorHAnsi" w:cstheme="minorHAnsi"/>
          <w:u w:val="single"/>
        </w:rPr>
        <w:t> cap</w:t>
      </w:r>
      <w:r w:rsidRPr="00064D8B">
        <w:rPr>
          <w:rFonts w:asciiTheme="minorHAnsi" w:hAnsiTheme="minorHAnsi" w:cstheme="minorHAnsi"/>
          <w:highlight w:val="cyan"/>
          <w:u w:val="single"/>
        </w:rPr>
        <w:t>it</w:t>
      </w:r>
      <w:r>
        <w:rPr>
          <w:rFonts w:asciiTheme="minorHAnsi" w:hAnsiTheme="minorHAnsi" w:cstheme="minorHAnsi"/>
          <w:u w:val="single"/>
        </w:rPr>
        <w:t>al</w:t>
      </w:r>
      <w:r w:rsidRPr="00064D8B">
        <w:rPr>
          <w:rFonts w:asciiTheme="minorHAnsi" w:hAnsiTheme="minorHAnsi" w:cstheme="minorHAnsi"/>
          <w:highlight w:val="cyan"/>
          <w:u w:val="single"/>
        </w:rPr>
        <w:t>’</w:t>
      </w:r>
      <w:r w:rsidRPr="009467CB">
        <w:rPr>
          <w:rFonts w:asciiTheme="minorHAnsi" w:hAnsiTheme="minorHAnsi" w:cstheme="minorHAnsi"/>
          <w:highlight w:val="cyan"/>
          <w:u w:val="single"/>
        </w:rPr>
        <w:t>s implac</w:t>
      </w:r>
      <w:r w:rsidRPr="00064D8B">
        <w:rPr>
          <w:rFonts w:asciiTheme="minorHAnsi" w:hAnsiTheme="minorHAnsi" w:cstheme="minorHAnsi"/>
          <w:highlight w:val="cyan"/>
          <w:u w:val="single"/>
        </w:rPr>
        <w:t>able impulse to accumulate and</w:t>
      </w:r>
      <w:r>
        <w:rPr>
          <w:rFonts w:asciiTheme="minorHAnsi" w:hAnsiTheme="minorHAnsi" w:cstheme="minorHAnsi"/>
          <w:u w:val="single"/>
        </w:rPr>
        <w:t xml:space="preserve"> its </w:t>
      </w:r>
      <w:r w:rsidRPr="009467CB">
        <w:rPr>
          <w:rFonts w:asciiTheme="minorHAnsi" w:hAnsiTheme="minorHAnsi" w:cstheme="minorHAnsi"/>
          <w:u w:val="single"/>
        </w:rPr>
        <w:t>accelerated </w:t>
      </w:r>
      <w:r w:rsidRPr="00064D8B">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9467CB">
        <w:rPr>
          <w:rFonts w:asciiTheme="minorHAnsi" w:hAnsiTheme="minorHAnsi" w:cstheme="minorHAnsi"/>
          <w:highlight w:val="cyan"/>
          <w:u w:val="single"/>
        </w:rPr>
        <w:t>Second</w:t>
      </w:r>
      <w:r>
        <w:rPr>
          <w:rFonts w:asciiTheme="minorHAnsi" w:hAnsiTheme="minorHAnsi" w:cstheme="minorHAnsi"/>
          <w:sz w:val="16"/>
        </w:rPr>
        <w:t>, </w:t>
      </w:r>
      <w:r w:rsidRPr="00946DE7">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Pr>
          <w:rFonts w:asciiTheme="minorHAnsi" w:hAnsiTheme="minorHAnsi" w:cstheme="minorHAnsi"/>
          <w:highlight w:val="cyan"/>
          <w:u w:val="single"/>
        </w:rPr>
        <w:t xml:space="preserve">inequality </w:t>
      </w:r>
      <w:r w:rsidRPr="009467CB">
        <w:rPr>
          <w:rFonts w:asciiTheme="minorHAnsi" w:hAnsiTheme="minorHAnsi" w:cstheme="minorHAnsi"/>
          <w:u w:val="single"/>
        </w:rPr>
        <w:t>is unprecedented</w:t>
      </w:r>
      <w:r w:rsidRPr="009467CB">
        <w:rPr>
          <w:rFonts w:asciiTheme="minorHAnsi" w:hAnsiTheme="minorHAnsi" w:cstheme="minorHAnsi"/>
          <w:sz w:val="16"/>
        </w:rPr>
        <w:t xml:space="preserve">. </w:t>
      </w:r>
      <w:r w:rsidRPr="009467CB">
        <w:rPr>
          <w:rFonts w:asciiTheme="minorHAnsi" w:hAnsiTheme="minorHAnsi" w:cstheme="minorHAnsi"/>
          <w:highlight w:val="cyan"/>
          <w:u w:val="single"/>
        </w:rPr>
        <w:t xml:space="preserve">The </w:t>
      </w:r>
      <w:r w:rsidRPr="001D7998">
        <w:rPr>
          <w:rFonts w:asciiTheme="minorHAnsi" w:hAnsiTheme="minorHAnsi" w:cstheme="minorHAnsi"/>
          <w:highlight w:val="cyan"/>
          <w:u w:val="single"/>
        </w:rPr>
        <w:t>richest one percent</w:t>
      </w:r>
      <w:r>
        <w:rPr>
          <w:rFonts w:asciiTheme="minorHAnsi" w:hAnsiTheme="minorHAnsi" w:cstheme="minorHAnsi"/>
          <w:sz w:val="16"/>
        </w:rPr>
        <w:t xml:space="preserve"> of humanity in 2016 </w:t>
      </w:r>
      <w:r w:rsidRPr="001D7998">
        <w:rPr>
          <w:rFonts w:asciiTheme="minorHAnsi" w:hAnsiTheme="minorHAnsi" w:cstheme="minorHAnsi"/>
          <w:highlight w:val="cyan"/>
          <w:u w:val="single"/>
        </w:rPr>
        <w:t>controll</w:t>
      </w:r>
      <w:r w:rsidRPr="001D7998">
        <w:rPr>
          <w:rFonts w:asciiTheme="minorHAnsi" w:hAnsiTheme="minorHAnsi" w:cstheme="minorHAnsi"/>
          <w:u w:val="single"/>
        </w:rPr>
        <w:t>ed</w:t>
      </w:r>
      <w:r>
        <w:rPr>
          <w:rFonts w:asciiTheme="minorHAnsi" w:hAnsiTheme="minorHAnsi" w:cstheme="minorHAnsi"/>
          <w:u w:val="single"/>
        </w:rPr>
        <w:t xml:space="preserve"> </w:t>
      </w:r>
      <w:r w:rsidRPr="001D7998">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 xml:space="preserve">and </w:t>
      </w:r>
      <w:r w:rsidRPr="001D7998">
        <w:rPr>
          <w:rFonts w:asciiTheme="minorHAnsi" w:hAnsiTheme="minorHAnsi" w:cstheme="minorHAnsi"/>
          <w:u w:val="single"/>
        </w:rPr>
        <w:t>20 percent control</w:t>
      </w:r>
      <w:r>
        <w:rPr>
          <w:rFonts w:asciiTheme="minorHAnsi" w:hAnsiTheme="minorHAnsi" w:cstheme="minorHAnsi"/>
          <w:u w:val="single"/>
        </w:rPr>
        <w:t xml:space="preserve">led </w:t>
      </w:r>
      <w:r w:rsidRPr="001D7998">
        <w:rPr>
          <w:rFonts w:asciiTheme="minorHAnsi" w:hAnsiTheme="minorHAnsi" w:cstheme="minorHAnsi"/>
          <w:u w:val="single"/>
        </w:rPr>
        <w:t>95 percent of</w:t>
      </w:r>
      <w:r>
        <w:rPr>
          <w:rFonts w:asciiTheme="minorHAnsi" w:hAnsiTheme="minorHAnsi" w:cstheme="minorHAnsi"/>
          <w:u w:val="single"/>
        </w:rPr>
        <w:t xml:space="preserve"> that </w:t>
      </w:r>
      <w:r w:rsidRPr="001D7998">
        <w:rPr>
          <w:rFonts w:asciiTheme="minorHAnsi" w:hAnsiTheme="minorHAnsi" w:cstheme="minorHAnsi"/>
          <w:u w:val="single"/>
        </w:rPr>
        <w:t>wealth</w:t>
      </w:r>
      <w:r>
        <w:rPr>
          <w:rFonts w:asciiTheme="minorHAnsi" w:hAnsiTheme="minorHAnsi" w:cstheme="minorHAnsi"/>
          <w:sz w:val="16"/>
        </w:rPr>
        <w:t>, while the remaining 80 percent had to make do with just five percent (Oxfam, 2017). These </w:t>
      </w:r>
      <w:r w:rsidRPr="00064D8B">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Pr>
          <w:rFonts w:asciiTheme="minorHAnsi" w:hAnsiTheme="minorHAnsi" w:cstheme="minorHAnsi"/>
          <w:highlight w:val="cyan"/>
          <w:u w:val="single"/>
        </w:rPr>
        <w:t>capitalism</w:t>
      </w:r>
      <w:r>
        <w:rPr>
          <w:rFonts w:asciiTheme="minorHAnsi" w:hAnsiTheme="minorHAnsi" w:cstheme="minorHAnsi"/>
          <w:u w:val="single"/>
        </w:rPr>
        <w:t>’s chronic problem of overaccumulation</w:t>
      </w:r>
      <w:r>
        <w:rPr>
          <w:rFonts w:asciiTheme="minorHAnsi" w:hAnsiTheme="minorHAnsi" w:cstheme="minorHAnsi"/>
          <w:sz w:val="16"/>
        </w:rPr>
        <w:t>: </w:t>
      </w:r>
      <w:r>
        <w:rPr>
          <w:rFonts w:asciiTheme="minorHAnsi" w:hAnsiTheme="minorHAnsi" w:cstheme="minorHAnsi"/>
          <w:u w:val="single"/>
        </w:rPr>
        <w:t>the TCC </w:t>
      </w:r>
      <w:r>
        <w:rPr>
          <w:rFonts w:asciiTheme="minorHAnsi" w:hAnsiTheme="minorHAnsi" w:cstheme="minorHAnsi"/>
          <w:highlight w:val="cyan"/>
          <w:u w:val="single"/>
        </w:rPr>
        <w:t xml:space="preserve">cannot </w:t>
      </w:r>
      <w:r>
        <w:rPr>
          <w:rFonts w:asciiTheme="minorHAnsi" w:hAnsiTheme="minorHAnsi" w:cstheme="minorHAnsi"/>
          <w:u w:val="single"/>
        </w:rPr>
        <w:t xml:space="preserve">find productive outlets to </w:t>
      </w:r>
      <w:r>
        <w:rPr>
          <w:rFonts w:asciiTheme="minorHAnsi" w:hAnsiTheme="minorHAnsi" w:cstheme="minorHAnsi"/>
          <w:highlight w:val="cyan"/>
          <w:u w:val="single"/>
        </w:rPr>
        <w:t>unload</w:t>
      </w:r>
      <w:r>
        <w:rPr>
          <w:rFonts w:asciiTheme="minorHAnsi" w:hAnsiTheme="minorHAnsi" w:cstheme="minorHAnsi"/>
          <w:u w:val="single"/>
        </w:rPr>
        <w:t xml:space="preserve"> the </w:t>
      </w:r>
      <w:r w:rsidRPr="00A968F9">
        <w:rPr>
          <w:rFonts w:asciiTheme="minorHAnsi" w:hAnsiTheme="minorHAnsi" w:cstheme="minorHAnsi"/>
          <w:u w:val="single"/>
        </w:rPr>
        <w:t>enormous</w:t>
      </w:r>
      <w:r>
        <w:rPr>
          <w:rFonts w:asciiTheme="minorHAnsi" w:hAnsiTheme="minorHAnsi" w:cstheme="minorHAnsi"/>
          <w:u w:val="single"/>
        </w:rPr>
        <w:t xml:space="preserve"> amounts of </w:t>
      </w:r>
      <w:r>
        <w:rPr>
          <w:rFonts w:asciiTheme="minorHAnsi" w:hAnsiTheme="minorHAnsi" w:cstheme="minorHAnsi"/>
          <w:highlight w:val="cyan"/>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 xml:space="preserve">leading to chronic stagnation in </w:t>
      </w:r>
      <w:r w:rsidRPr="00A968F9">
        <w:rPr>
          <w:rFonts w:asciiTheme="minorHAnsi" w:hAnsiTheme="minorHAnsi" w:cstheme="minorHAnsi"/>
          <w:highlight w:val="cyan"/>
          <w:u w:val="single"/>
        </w:rPr>
        <w:t>the world economy</w:t>
      </w:r>
      <w:r>
        <w:rPr>
          <w:rFonts w:asciiTheme="minorHAnsi" w:hAnsiTheme="minorHAnsi" w:cstheme="minorHAnsi"/>
          <w:sz w:val="16"/>
        </w:rPr>
        <w:t xml:space="preserve"> (see next section). Such extreme levels of social polarization present a challenge of social control to dominant groups. As Trumpism in the United States as well as the rise of </w:t>
      </w:r>
      <w:proofErr w:type="gramStart"/>
      <w:r>
        <w:rPr>
          <w:rFonts w:asciiTheme="minorHAnsi" w:hAnsiTheme="minorHAnsi" w:cstheme="minorHAnsi"/>
          <w:sz w:val="16"/>
        </w:rPr>
        <w:t>far-right</w:t>
      </w:r>
      <w:proofErr w:type="gramEnd"/>
      <w:r>
        <w:rPr>
          <w:rFonts w:asciiTheme="minorHAnsi" w:hAnsiTheme="minorHAnsi" w:cstheme="minorHAnsi"/>
          <w:sz w:val="16"/>
        </w:rPr>
        <w:t xml:space="preserve">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 xml:space="preserve">world in the face of the structural destabilization of capitalist </w:t>
      </w:r>
      <w:r>
        <w:rPr>
          <w:rFonts w:asciiTheme="minorHAnsi" w:hAnsiTheme="minorHAnsi" w:cstheme="minorHAnsi"/>
          <w:u w:val="single"/>
        </w:rPr>
        <w:lastRenderedPageBreak/>
        <w:t>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violence and </w:t>
      </w:r>
      <w:r w:rsidRPr="00A968F9">
        <w:rPr>
          <w:rFonts w:asciiTheme="minorHAnsi" w:hAnsiTheme="minorHAnsi" w:cstheme="minorHAnsi"/>
          <w:highlight w:val="cyan"/>
          <w:u w:val="single"/>
        </w:rPr>
        <w:t>repression that lend</w:t>
      </w:r>
      <w:r>
        <w:rPr>
          <w:rFonts w:asciiTheme="minorHAnsi" w:hAnsiTheme="minorHAnsi" w:cstheme="minorHAnsi"/>
          <w:u w:val="single"/>
        </w:rPr>
        <w:t xml:space="preserve"> themselves </w:t>
      </w:r>
      <w:r w:rsidRPr="00A968F9">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sidRPr="00A968F9">
        <w:rPr>
          <w:rFonts w:asciiTheme="minorHAnsi" w:hAnsiTheme="minorHAnsi" w:cstheme="minorHAnsi"/>
          <w:highlight w:val="cyan"/>
          <w:u w:val="single"/>
        </w:rPr>
        <w:t>fascism</w:t>
      </w:r>
      <w:r>
        <w:rPr>
          <w:rFonts w:asciiTheme="minorHAnsi" w:hAnsiTheme="minorHAnsi" w:cstheme="minorHAnsi"/>
          <w:sz w:val="16"/>
        </w:rPr>
        <w:t xml:space="preserve">. </w:t>
      </w:r>
      <w:r w:rsidRPr="00064D8B">
        <w:rPr>
          <w:rFonts w:asciiTheme="minorHAnsi" w:hAnsiTheme="minorHAnsi" w:cstheme="minorHAnsi"/>
          <w:u w:val="single"/>
        </w:rPr>
        <w:t>Third</w:t>
      </w:r>
      <w:r>
        <w:rPr>
          <w:rFonts w:asciiTheme="minorHAnsi" w:hAnsiTheme="minorHAnsi" w:cstheme="minorHAnsi"/>
          <w:u w:val="single"/>
        </w:rPr>
        <w:t>,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w:t>
      </w:r>
      <w:r w:rsidRPr="009467CB">
        <w:rPr>
          <w:rFonts w:asciiTheme="minorHAnsi" w:hAnsiTheme="minorHAnsi" w:cstheme="minorHAnsi"/>
          <w:u w:val="single"/>
        </w:rPr>
        <w:t>is</w:t>
      </w:r>
      <w:r w:rsidRPr="00064D8B">
        <w:rPr>
          <w:rFonts w:asciiTheme="minorHAnsi" w:hAnsiTheme="minorHAnsi" w:cstheme="minorHAnsi"/>
          <w:u w:val="single"/>
        </w:rPr>
        <w:t xml:space="preserve"> </w:t>
      </w:r>
      <w:r w:rsidRPr="009467CB">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Pr>
          <w:rFonts w:asciiTheme="minorHAnsi" w:hAnsiTheme="minorHAnsi" w:cstheme="minorHAnsi"/>
          <w:highlight w:val="cyan"/>
          <w:u w:val="single"/>
        </w:rPr>
        <w:t>crisis 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sidRPr="00A968F9">
        <w:rPr>
          <w:rFonts w:asciiTheme="minorHAnsi" w:hAnsiTheme="minorHAnsi" w:cstheme="minorHAnsi"/>
          <w:u w:val="single"/>
        </w:rPr>
        <w:t>would</w:t>
      </w:r>
      <w:r>
        <w:rPr>
          <w:rFonts w:asciiTheme="minorHAnsi" w:hAnsiTheme="minorHAnsi" w:cstheme="minorHAnsi"/>
          <w:u w:val="single"/>
        </w:rPr>
        <w:t> simply </w:t>
      </w:r>
      <w:r w:rsidRPr="00A968F9">
        <w:rPr>
          <w:rFonts w:asciiTheme="minorHAnsi" w:hAnsiTheme="minorHAnsi" w:cstheme="minorHAnsi"/>
          <w:u w:val="single"/>
        </w:rPr>
        <w:t>be unprecedented</w:t>
      </w:r>
      <w:r>
        <w:rPr>
          <w:rFonts w:asciiTheme="minorHAnsi" w:hAnsiTheme="minorHAnsi" w:cstheme="minorHAnsi"/>
          <w:sz w:val="16"/>
        </w:rPr>
        <w:t xml:space="preserve">. </w:t>
      </w:r>
      <w:r w:rsidRPr="00064D8B">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 xml:space="preserve">from waves of colonial conquest in earlier centuries, to the integration in the late 20th and early 21st centuries of the former socialist countries, China, </w:t>
      </w:r>
      <w:proofErr w:type="gramStart"/>
      <w:r>
        <w:rPr>
          <w:rFonts w:asciiTheme="minorHAnsi" w:hAnsiTheme="minorHAnsi" w:cstheme="minorHAnsi"/>
          <w:u w:val="single"/>
        </w:rPr>
        <w:t>India</w:t>
      </w:r>
      <w:proofErr w:type="gramEnd"/>
      <w:r>
        <w:rPr>
          <w:rFonts w:asciiTheme="minorHAnsi" w:hAnsiTheme="minorHAnsi" w:cstheme="minorHAnsi"/>
          <w:u w:val="single"/>
        </w:rPr>
        <w:t xml:space="preserve">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Pr>
          <w:rFonts w:asciiTheme="minorHAnsi" w:hAnsiTheme="minorHAnsi" w:cstheme="minorHAnsi"/>
          <w:sz w:val="16"/>
        </w:rPr>
        <w:t>never before</w:t>
      </w:r>
      <w:proofErr w:type="gramEnd"/>
      <w:r>
        <w:rPr>
          <w:rFonts w:asciiTheme="minorHAnsi" w:hAnsiTheme="minorHAnsi" w:cstheme="minorHAnsi"/>
          <w:sz w:val="16"/>
        </w:rPr>
        <w:t xml:space="preserve"> seen. What is there left to commodify? Where can the system now expand? New spaces </w:t>
      </w:r>
      <w:proofErr w:type="gramStart"/>
      <w:r>
        <w:rPr>
          <w:rFonts w:asciiTheme="minorHAnsi" w:hAnsiTheme="minorHAnsi" w:cstheme="minorHAnsi"/>
          <w:sz w:val="16"/>
        </w:rPr>
        <w:t>have to</w:t>
      </w:r>
      <w:proofErr w:type="gramEnd"/>
      <w:r>
        <w:rPr>
          <w:rFonts w:asciiTheme="minorHAnsi" w:hAnsiTheme="minorHAnsi" w:cstheme="minorHAnsi"/>
          <w:sz w:val="16"/>
        </w:rPr>
        <w:t xml:space="preserve">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w:t>
      </w:r>
      <w:r w:rsidRPr="00A968F9">
        <w:rPr>
          <w:rFonts w:asciiTheme="minorHAnsi" w:hAnsiTheme="minorHAnsi" w:cstheme="minorHAnsi"/>
          <w:u w:val="single"/>
        </w:rPr>
        <w:t xml:space="preserve">into </w:t>
      </w:r>
      <w:r>
        <w:rPr>
          <w:rFonts w:asciiTheme="minorHAnsi" w:hAnsiTheme="minorHAnsi" w:cstheme="minorHAnsi"/>
          <w:highlight w:val="cyan"/>
          <w:u w:val="single"/>
        </w:rPr>
        <w:t>a mortal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Pr>
          <w:rFonts w:asciiTheme="minorHAnsi" w:hAnsiTheme="minorHAnsi" w:cstheme="minorHAnsi"/>
          <w:highlight w:val="cyan"/>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Pr>
          <w:rFonts w:asciiTheme="minorHAnsi" w:hAnsiTheme="minorHAnsi" w:cstheme="minorHAnsi"/>
          <w:highlight w:val="cyan"/>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Pr>
          <w:rFonts w:asciiTheme="minorHAnsi" w:hAnsiTheme="minorHAnsi" w:cstheme="minorHAnsi"/>
          <w:u w:val="single"/>
        </w:rPr>
        <w:t xml:space="preserve">it </w:t>
      </w:r>
      <w:r>
        <w:rPr>
          <w:rFonts w:asciiTheme="minorHAnsi" w:hAnsiTheme="minorHAnsi" w:cstheme="minorHAnsi"/>
          <w:highlight w:val="cyan"/>
          <w:u w:val="single"/>
        </w:rPr>
        <w:t>holds wages down everywhere 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sidRPr="00A968F9">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legitimacy. This situation generates bewildering and seemingly contradictory politics and also helps explain the resurgence of </w:t>
      </w:r>
      <w:proofErr w:type="gramStart"/>
      <w:r>
        <w:rPr>
          <w:rFonts w:asciiTheme="minorHAnsi" w:hAnsiTheme="minorHAnsi" w:cstheme="minorHAnsi"/>
          <w:u w:val="single"/>
        </w:rPr>
        <w:t>far-right</w:t>
      </w:r>
      <w:proofErr w:type="gramEnd"/>
      <w:r>
        <w:rPr>
          <w:rFonts w:asciiTheme="minorHAnsi" w:hAnsiTheme="minorHAnsi" w:cstheme="minorHAnsi"/>
          <w:u w:val="single"/>
        </w:rPr>
        <w:t xml:space="preserve"> and neo-fascist forces that espouse rhetoric of nationalism and protectionism even as they promote neo-liberalism.</w:t>
      </w:r>
    </w:p>
    <w:p w14:paraId="393F6822" w14:textId="77777777" w:rsidR="00514FA1" w:rsidRDefault="00514FA1" w:rsidP="00514FA1">
      <w:pPr>
        <w:rPr>
          <w:rFonts w:asciiTheme="minorHAnsi" w:hAnsiTheme="minorHAnsi" w:cstheme="minorHAnsi"/>
          <w:u w:val="single"/>
        </w:rPr>
      </w:pPr>
    </w:p>
    <w:p w14:paraId="508AC115" w14:textId="77777777" w:rsidR="00514FA1" w:rsidRPr="000B589C" w:rsidRDefault="00514FA1" w:rsidP="00514FA1">
      <w:pPr>
        <w:pStyle w:val="Heading4"/>
        <w:rPr>
          <w:rFonts w:asciiTheme="minorHAnsi" w:hAnsiTheme="minorHAnsi" w:cstheme="minorHAnsi"/>
        </w:rPr>
      </w:pPr>
      <w:r w:rsidRPr="000B589C">
        <w:rPr>
          <w:rFonts w:asciiTheme="minorHAnsi" w:hAnsiTheme="minorHAnsi" w:cstheme="minorHAnsi"/>
        </w:rPr>
        <w:lastRenderedPageBreak/>
        <w:t xml:space="preserve">The alternative is </w:t>
      </w:r>
      <w:r>
        <w:rPr>
          <w:rFonts w:asciiTheme="minorHAnsi" w:hAnsiTheme="minorHAnsi" w:cstheme="minorHAnsi"/>
        </w:rPr>
        <w:t xml:space="preserve">to Join the Party </w:t>
      </w:r>
      <w:r w:rsidRPr="000B589C">
        <w:rPr>
          <w:rFonts w:asciiTheme="minorHAnsi" w:hAnsiTheme="minorHAnsi" w:cstheme="minorHAnsi"/>
        </w:rPr>
        <w:t xml:space="preserve">– </w:t>
      </w:r>
      <w:r>
        <w:rPr>
          <w:rFonts w:asciiTheme="minorHAnsi" w:hAnsiTheme="minorHAnsi" w:cstheme="minorHAnsi"/>
        </w:rPr>
        <w:t xml:space="preserve">reject the </w:t>
      </w:r>
      <w:proofErr w:type="spellStart"/>
      <w:r>
        <w:rPr>
          <w:rFonts w:asciiTheme="minorHAnsi" w:hAnsiTheme="minorHAnsi" w:cstheme="minorHAnsi"/>
        </w:rPr>
        <w:t>affs</w:t>
      </w:r>
      <w:proofErr w:type="spellEnd"/>
      <w:r>
        <w:rPr>
          <w:rFonts w:asciiTheme="minorHAnsi" w:hAnsiTheme="minorHAnsi" w:cstheme="minorHAnsi"/>
        </w:rPr>
        <w:t xml:space="preserve"> reorientation of IR and psychoanalysis on focus on building dual power to resist capitalism and materially benefit oppressed peoples. That’s </w:t>
      </w:r>
      <w:proofErr w:type="spellStart"/>
      <w:r>
        <w:rPr>
          <w:rFonts w:asciiTheme="minorHAnsi" w:hAnsiTheme="minorHAnsi" w:cstheme="minorHAnsi"/>
        </w:rPr>
        <w:t>revolutionairy</w:t>
      </w:r>
      <w:proofErr w:type="spellEnd"/>
      <w:r>
        <w:rPr>
          <w:rFonts w:asciiTheme="minorHAnsi" w:hAnsiTheme="minorHAnsi" w:cstheme="minorHAnsi"/>
        </w:rPr>
        <w:t xml:space="preserve"> – </w:t>
      </w:r>
    </w:p>
    <w:p w14:paraId="761E2F92" w14:textId="77777777" w:rsidR="00514FA1" w:rsidRPr="000B589C" w:rsidRDefault="00514FA1" w:rsidP="00514FA1">
      <w:pPr>
        <w:rPr>
          <w:rFonts w:asciiTheme="minorHAnsi" w:hAnsiTheme="minorHAnsi" w:cstheme="minorHAnsi"/>
          <w:b/>
          <w:sz w:val="26"/>
        </w:rPr>
      </w:pPr>
      <w:r w:rsidRPr="000B589C">
        <w:rPr>
          <w:rStyle w:val="Style13ptBold"/>
          <w:rFonts w:asciiTheme="minorHAnsi" w:hAnsiTheme="minorHAnsi" w:cstheme="minorHAnsi"/>
        </w:rPr>
        <w:t xml:space="preserve">Escalante 18 </w:t>
      </w:r>
      <w:r w:rsidRPr="000B589C">
        <w:rPr>
          <w:rFonts w:asciiTheme="minorHAnsi" w:hAnsiTheme="minorHAnsi" w:cstheme="minorHAnsi"/>
          <w:sz w:val="16"/>
          <w:szCs w:val="16"/>
        </w:rPr>
        <w:t xml:space="preserve">[Alyson, philosophy at U of Oregon, 08/24/2018. “Against </w:t>
      </w:r>
      <w:proofErr w:type="spellStart"/>
      <w:r w:rsidRPr="000B589C">
        <w:rPr>
          <w:rFonts w:asciiTheme="minorHAnsi" w:hAnsiTheme="minorHAnsi" w:cstheme="minorHAnsi"/>
          <w:sz w:val="16"/>
          <w:szCs w:val="16"/>
        </w:rPr>
        <w:t>Electoralism</w:t>
      </w:r>
      <w:proofErr w:type="spellEnd"/>
      <w:r w:rsidRPr="000B589C">
        <w:rPr>
          <w:rFonts w:asciiTheme="minorHAnsi" w:hAnsiTheme="minorHAnsi" w:cstheme="minorHAnsi"/>
          <w:sz w:val="16"/>
          <w:szCs w:val="16"/>
        </w:rPr>
        <w:t xml:space="preserve">, For Dual Power!” </w:t>
      </w:r>
      <w:hyperlink r:id="rId8" w:history="1">
        <w:r w:rsidRPr="000B589C">
          <w:rPr>
            <w:rStyle w:val="Hyperlink"/>
            <w:rFonts w:asciiTheme="minorHAnsi" w:hAnsiTheme="minorHAnsi" w:cstheme="minorHAnsi"/>
            <w:color w:val="000000"/>
            <w:sz w:val="16"/>
            <w:szCs w:val="16"/>
            <w:u w:val="single"/>
          </w:rPr>
          <w:t>https://theforgenews.org/2018/08/24/against-electoralism-for-dual-power/</w:t>
        </w:r>
      </w:hyperlink>
      <w:r w:rsidRPr="000B589C">
        <w:rPr>
          <w:rFonts w:asciiTheme="minorHAnsi" w:hAnsiTheme="minorHAnsi" w:cstheme="minorHAnsi"/>
          <w:sz w:val="16"/>
          <w:szCs w:val="16"/>
        </w:rPr>
        <w:t xml:space="preserve">] </w:t>
      </w:r>
      <w:proofErr w:type="spellStart"/>
      <w:r w:rsidRPr="000B589C">
        <w:rPr>
          <w:rFonts w:asciiTheme="minorHAnsi" w:hAnsiTheme="minorHAnsi" w:cstheme="minorHAnsi"/>
          <w:sz w:val="16"/>
          <w:szCs w:val="16"/>
        </w:rPr>
        <w:t>lm</w:t>
      </w:r>
      <w:proofErr w:type="spellEnd"/>
    </w:p>
    <w:p w14:paraId="7F13F849" w14:textId="77777777" w:rsidR="00514FA1" w:rsidRPr="000B589C" w:rsidRDefault="00514FA1" w:rsidP="00514FA1">
      <w:pPr>
        <w:rPr>
          <w:rFonts w:asciiTheme="minorHAnsi" w:hAnsiTheme="minorHAnsi" w:cstheme="minorHAnsi"/>
          <w:sz w:val="16"/>
        </w:rPr>
      </w:pPr>
      <w:r w:rsidRPr="000B589C">
        <w:rPr>
          <w:rFonts w:asciiTheme="minorHAnsi" w:hAnsiTheme="minorHAnsi" w:cstheme="minorHAnsi"/>
          <w:sz w:val="16"/>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sidRPr="000B589C">
        <w:rPr>
          <w:rFonts w:asciiTheme="minorHAnsi" w:hAnsiTheme="minorHAnsi" w:cstheme="minorHAnsi"/>
          <w:sz w:val="16"/>
        </w:rPr>
        <w:t>tried and true</w:t>
      </w:r>
      <w:proofErr w:type="gramEnd"/>
      <w:r w:rsidRPr="000B589C">
        <w:rPr>
          <w:rFonts w:asciiTheme="minorHAnsi" w:hAnsiTheme="minorHAnsi" w:cstheme="minorHAnsi"/>
          <w:sz w:val="16"/>
        </w:rPr>
        <w:t xml:space="preserve"> objection, there is one simple answer: you are entirely correct, and that is why </w:t>
      </w:r>
      <w:r w:rsidRPr="000B589C">
        <w:rPr>
          <w:rFonts w:asciiTheme="minorHAnsi" w:hAnsiTheme="minorHAnsi" w:cstheme="minorHAnsi"/>
          <w:highlight w:val="cyan"/>
          <w:u w:val="single"/>
        </w:rPr>
        <w:t>we need to abandon</w:t>
      </w:r>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electoralism</w:t>
      </w:r>
      <w:proofErr w:type="spellEnd"/>
      <w:r w:rsidRPr="000B589C">
        <w:rPr>
          <w:rFonts w:asciiTheme="minorHAnsi" w:hAnsiTheme="minorHAnsi" w:cstheme="minorHAnsi"/>
          <w:u w:val="single"/>
        </w:rPr>
        <w:t xml:space="preserve"> and working within </w:t>
      </w:r>
      <w:r w:rsidRPr="000B589C">
        <w:rPr>
          <w:rFonts w:asciiTheme="minorHAnsi" w:hAnsiTheme="minorHAnsi" w:cstheme="minorHAnsi"/>
          <w:highlight w:val="cyan"/>
          <w:u w:val="single"/>
        </w:rPr>
        <w:t>the bourgeois state</w:t>
      </w:r>
      <w:r w:rsidRPr="000B589C">
        <w:rPr>
          <w:rFonts w:asciiTheme="minorHAnsi" w:hAnsiTheme="minorHAnsi" w:cstheme="minorHAnsi"/>
          <w:sz w:val="16"/>
        </w:rPr>
        <w:t xml:space="preserve">. What were the conditions which allowed the Bolsheviks to successfully revolt? The conditions were that of Dual Power. </w:t>
      </w:r>
      <w:r w:rsidRPr="000B589C">
        <w:rPr>
          <w:rFonts w:asciiTheme="minorHAnsi" w:hAnsiTheme="minorHAnsi" w:cstheme="minorHAnsi"/>
          <w:u w:val="single"/>
        </w:rPr>
        <w:t>Alongside the capitalist state, there existed a whole set of institutions</w:t>
      </w:r>
      <w:r w:rsidRPr="000B589C">
        <w:rPr>
          <w:rFonts w:asciiTheme="minorHAnsi" w:hAnsiTheme="minorHAnsi" w:cstheme="minorHAnsi"/>
          <w:sz w:val="16"/>
        </w:rPr>
        <w:t xml:space="preserve"> and councils </w:t>
      </w:r>
      <w:r w:rsidRPr="000B589C">
        <w:rPr>
          <w:rFonts w:asciiTheme="minorHAnsi" w:hAnsiTheme="minorHAnsi" w:cstheme="minorHAnsi"/>
          <w:u w:val="single"/>
        </w:rPr>
        <w:t>which met the needs of the workers</w:t>
      </w:r>
      <w:r w:rsidRPr="000B589C">
        <w:rPr>
          <w:rFonts w:asciiTheme="minorHAnsi" w:hAnsiTheme="minorHAnsi" w:cstheme="minorHAnsi"/>
          <w:sz w:val="16"/>
        </w:rPr>
        <w:t xml:space="preserve">. The soviets, a parallel </w:t>
      </w:r>
      <w:r w:rsidRPr="000B589C">
        <w:rPr>
          <w:rFonts w:asciiTheme="minorHAnsi" w:hAnsiTheme="minorHAnsi" w:cstheme="minorHAnsi"/>
          <w:u w:val="single"/>
        </w:rPr>
        <w:t>socialist</w:t>
      </w:r>
      <w:r w:rsidRPr="000B589C">
        <w:rPr>
          <w:rFonts w:asciiTheme="minorHAnsi" w:hAnsiTheme="minorHAnsi" w:cstheme="minorHAnsi"/>
          <w:sz w:val="16"/>
        </w:rPr>
        <w:t xml:space="preserve"> government made up of individual councils, </w:t>
      </w:r>
      <w:r w:rsidRPr="000B589C">
        <w:rPr>
          <w:rFonts w:asciiTheme="minorHAnsi" w:hAnsiTheme="minorHAnsi" w:cstheme="minorHAnsi"/>
          <w:u w:val="single"/>
        </w:rPr>
        <w:t>s</w:t>
      </w:r>
      <w:r w:rsidRPr="000B589C">
        <w:rPr>
          <w:rFonts w:asciiTheme="minorHAnsi" w:hAnsiTheme="minorHAnsi" w:cstheme="minorHAnsi"/>
          <w:sz w:val="16"/>
        </w:rPr>
        <w:t xml:space="preserve">uccessfully </w:t>
      </w:r>
      <w:r w:rsidRPr="000B589C">
        <w:rPr>
          <w:rFonts w:asciiTheme="minorHAnsi" w:hAnsiTheme="minorHAnsi" w:cstheme="minorHAnsi"/>
          <w:u w:val="single"/>
        </w:rPr>
        <w:t>took over many governmental responsibilities</w:t>
      </w:r>
      <w:r w:rsidRPr="000B589C">
        <w:rPr>
          <w:rFonts w:asciiTheme="minorHAnsi" w:hAnsiTheme="minorHAnsi" w:cstheme="minorHAnsi"/>
          <w:sz w:val="16"/>
        </w:rPr>
        <w:t xml:space="preserve"> in some parts of Petrograd. In the radical Viborg district, the Bolshevik controlled soviets provided government services like mail, alongside programs that could meet the needs of workers. When a </w:t>
      </w:r>
      <w:proofErr w:type="gramStart"/>
      <w:r w:rsidRPr="000B589C">
        <w:rPr>
          <w:rFonts w:asciiTheme="minorHAnsi" w:hAnsiTheme="minorHAnsi" w:cstheme="minorHAnsi"/>
          <w:sz w:val="16"/>
        </w:rPr>
        <w:t>far right</w:t>
      </w:r>
      <w:proofErr w:type="gramEnd"/>
      <w:r w:rsidRPr="000B589C">
        <w:rPr>
          <w:rFonts w:asciiTheme="minorHAnsi" w:hAnsiTheme="minorHAnsi" w:cstheme="minorHAnsi"/>
          <w:sz w:val="16"/>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 In short: the Bolsheviks recognized that </w:t>
      </w:r>
      <w:r w:rsidRPr="000B589C">
        <w:rPr>
          <w:rFonts w:asciiTheme="minorHAnsi" w:hAnsiTheme="minorHAnsi" w:cstheme="minorHAnsi"/>
          <w:highlight w:val="cyan"/>
          <w:u w:val="single"/>
        </w:rPr>
        <w:t>instead of integrating</w:t>
      </w:r>
      <w:r w:rsidRPr="000B589C">
        <w:rPr>
          <w:rFonts w:asciiTheme="minorHAnsi" w:hAnsiTheme="minorHAnsi" w:cstheme="minorHAnsi"/>
          <w:u w:val="single"/>
        </w:rPr>
        <w:t xml:space="preserve"> into the bourgeois state</w:t>
      </w:r>
      <w:r w:rsidRPr="000B589C">
        <w:rPr>
          <w:rFonts w:asciiTheme="minorHAnsi" w:hAnsiTheme="minorHAnsi" w:cstheme="minorHAnsi"/>
          <w:sz w:val="16"/>
        </w:rPr>
        <w:t xml:space="preserve">, they could </w:t>
      </w:r>
      <w:r w:rsidRPr="000B589C">
        <w:rPr>
          <w:rFonts w:asciiTheme="minorHAnsi" w:hAnsiTheme="minorHAnsi" w:cstheme="minorHAnsi"/>
          <w:highlight w:val="cyan"/>
          <w:u w:val="single"/>
        </w:rPr>
        <w:t>operate outside of it to build dual power</w:t>
      </w:r>
      <w:r w:rsidRPr="000B589C">
        <w:rPr>
          <w:rFonts w:asciiTheme="minorHAnsi" w:hAnsiTheme="minorHAnsi" w:cstheme="minorHAnsi"/>
          <w:sz w:val="16"/>
        </w:rPr>
        <w:t xml:space="preserve">. They could establish programs of elected representatives who would serve the workers. </w:t>
      </w:r>
      <w:r w:rsidRPr="000B589C">
        <w:rPr>
          <w:rFonts w:asciiTheme="minorHAnsi" w:hAnsiTheme="minorHAnsi" w:cstheme="minorHAnsi"/>
          <w:u w:val="single"/>
        </w:rPr>
        <w:t>They would not bolster the capitalist state in the name of socialism</w:t>
      </w:r>
      <w:r w:rsidRPr="000B589C">
        <w:rPr>
          <w:rFonts w:asciiTheme="minorHAnsi" w:hAnsiTheme="minorHAnsi" w:cstheme="minorHAnsi"/>
          <w:sz w:val="16"/>
        </w:rPr>
        <w:t xml:space="preserve">, they would </w:t>
      </w:r>
      <w:r w:rsidRPr="000B589C">
        <w:rPr>
          <w:rFonts w:asciiTheme="minorHAnsi" w:hAnsiTheme="minorHAnsi" w:cstheme="minorHAnsi"/>
          <w:highlight w:val="cyan"/>
          <w:u w:val="single"/>
        </w:rPr>
        <w:t>offer an alternative</w:t>
      </w:r>
      <w:r w:rsidRPr="000B589C">
        <w:rPr>
          <w:rFonts w:asciiTheme="minorHAnsi" w:hAnsiTheme="minorHAnsi" w:cstheme="minorHAnsi"/>
          <w:u w:val="single"/>
        </w:rPr>
        <w:t xml:space="preserve"> to it.</w:t>
      </w:r>
      <w:r w:rsidRPr="000B589C">
        <w:rPr>
          <w:rFonts w:asciiTheme="minorHAnsi" w:hAnsiTheme="minorHAnsi" w:cstheme="minorHAnsi"/>
          <w:sz w:val="16"/>
        </w:rPr>
        <w:t xml:space="preserve"> And so, </w:t>
      </w:r>
      <w:r w:rsidRPr="000B589C">
        <w:rPr>
          <w:rFonts w:asciiTheme="minorHAnsi" w:hAnsiTheme="minorHAnsi" w:cstheme="minorHAnsi"/>
          <w:u w:val="single"/>
        </w:rPr>
        <w:t>when the time came for revolt</w:t>
      </w:r>
      <w:r w:rsidRPr="000B589C">
        <w:rPr>
          <w:rFonts w:asciiTheme="minorHAnsi" w:hAnsiTheme="minorHAnsi" w:cstheme="minorHAnsi"/>
          <w:sz w:val="16"/>
        </w:rPr>
        <w:t xml:space="preserve">, the masses were already </w:t>
      </w:r>
      <w:proofErr w:type="gramStart"/>
      <w:r w:rsidRPr="000B589C">
        <w:rPr>
          <w:rFonts w:asciiTheme="minorHAnsi" w:hAnsiTheme="minorHAnsi" w:cstheme="minorHAnsi"/>
          <w:sz w:val="16"/>
        </w:rPr>
        <w:t>to</w:t>
      </w:r>
      <w:proofErr w:type="gramEnd"/>
      <w:r w:rsidRPr="000B589C">
        <w:rPr>
          <w:rFonts w:asciiTheme="minorHAnsi" w:hAnsiTheme="minorHAnsi" w:cstheme="minorHAnsi"/>
          <w:sz w:val="16"/>
        </w:rPr>
        <w:t xml:space="preserve"> loyal to the Bolsheviks. </w:t>
      </w:r>
      <w:r w:rsidRPr="000B589C">
        <w:rPr>
          <w:rFonts w:asciiTheme="minorHAnsi" w:hAnsiTheme="minorHAnsi" w:cstheme="minorHAnsi"/>
          <w:highlight w:val="cyan"/>
          <w:u w:val="single"/>
        </w:rPr>
        <w:t>The</w:t>
      </w:r>
      <w:r w:rsidRPr="000B589C">
        <w:rPr>
          <w:rFonts w:asciiTheme="minorHAnsi" w:hAnsiTheme="minorHAnsi" w:cstheme="minorHAnsi"/>
          <w:sz w:val="16"/>
        </w:rPr>
        <w:t xml:space="preserve"> only </w:t>
      </w:r>
      <w:r w:rsidRPr="000B589C">
        <w:rPr>
          <w:rFonts w:asciiTheme="minorHAnsi" w:hAnsiTheme="minorHAnsi" w:cstheme="minorHAnsi"/>
          <w:highlight w:val="cyan"/>
          <w:u w:val="single"/>
        </w:rPr>
        <w:t>party who</w:t>
      </w:r>
      <w:r w:rsidRPr="000B589C">
        <w:rPr>
          <w:rFonts w:asciiTheme="minorHAnsi" w:hAnsiTheme="minorHAnsi" w:cstheme="minorHAnsi"/>
          <w:u w:val="single"/>
        </w:rPr>
        <w:t xml:space="preserve"> had </w:t>
      </w:r>
      <w:r w:rsidRPr="000B589C">
        <w:rPr>
          <w:rFonts w:asciiTheme="minorHAnsi" w:hAnsiTheme="minorHAnsi" w:cstheme="minorHAnsi"/>
          <w:highlight w:val="cyan"/>
          <w:u w:val="single"/>
        </w:rPr>
        <w:t>never compromise</w:t>
      </w:r>
      <w:r w:rsidRPr="000B589C">
        <w:rPr>
          <w:rFonts w:asciiTheme="minorHAnsi" w:hAnsiTheme="minorHAnsi" w:cstheme="minorHAnsi"/>
          <w:u w:val="single"/>
        </w:rPr>
        <w:t>d</w:t>
      </w:r>
      <w:r w:rsidRPr="000B589C">
        <w:rPr>
          <w:rFonts w:asciiTheme="minorHAnsi" w:hAnsiTheme="minorHAnsi" w:cstheme="minorHAnsi"/>
          <w:sz w:val="16"/>
        </w:rPr>
        <w:t xml:space="preserve">, who had </w:t>
      </w:r>
      <w:r w:rsidRPr="000B589C">
        <w:rPr>
          <w:rFonts w:asciiTheme="minorHAnsi" w:hAnsiTheme="minorHAnsi" w:cstheme="minorHAnsi"/>
          <w:u w:val="single"/>
        </w:rPr>
        <w:t>denounced the unpopular imperialist wars,</w:t>
      </w:r>
      <w:r w:rsidRPr="000B589C">
        <w:rPr>
          <w:rFonts w:asciiTheme="minorHAnsi" w:hAnsiTheme="minorHAnsi" w:cstheme="minorHAnsi"/>
          <w:sz w:val="16"/>
        </w:rPr>
        <w:t xml:space="preserve"> who had </w:t>
      </w:r>
      <w:r w:rsidRPr="000B589C">
        <w:rPr>
          <w:rFonts w:asciiTheme="minorHAnsi" w:hAnsiTheme="minorHAnsi" w:cstheme="minorHAnsi"/>
          <w:highlight w:val="cyan"/>
          <w:u w:val="single"/>
        </w:rPr>
        <w:t>reject</w:t>
      </w:r>
      <w:r w:rsidRPr="000B589C">
        <w:rPr>
          <w:rFonts w:asciiTheme="minorHAnsi" w:hAnsiTheme="minorHAnsi" w:cstheme="minorHAnsi"/>
          <w:u w:val="single"/>
        </w:rPr>
        <w:t xml:space="preserve">ed </w:t>
      </w:r>
      <w:r w:rsidRPr="000B589C">
        <w:rPr>
          <w:rFonts w:asciiTheme="minorHAnsi" w:hAnsiTheme="minorHAnsi" w:cstheme="minorHAnsi"/>
          <w:highlight w:val="cyan"/>
          <w:u w:val="single"/>
        </w:rPr>
        <w:t>the</w:t>
      </w:r>
      <w:r w:rsidRPr="000B589C">
        <w:rPr>
          <w:rFonts w:asciiTheme="minorHAnsi" w:hAnsiTheme="minorHAnsi" w:cstheme="minorHAnsi"/>
          <w:u w:val="single"/>
        </w:rPr>
        <w:t xml:space="preserve"> provisional </w:t>
      </w:r>
      <w:r w:rsidRPr="000B589C">
        <w:rPr>
          <w:rFonts w:asciiTheme="minorHAnsi" w:hAnsiTheme="minorHAnsi" w:cstheme="minorHAnsi"/>
          <w:highlight w:val="cyan"/>
          <w:u w:val="single"/>
        </w:rPr>
        <w:t>government entirely</w:t>
      </w:r>
      <w:r w:rsidRPr="000B589C">
        <w:rPr>
          <w:rFonts w:asciiTheme="minorHAnsi" w:hAnsiTheme="minorHAnsi" w:cstheme="minorHAnsi"/>
          <w:u w:val="single"/>
        </w:rPr>
        <w:t xml:space="preserve">, was the party who successfully </w:t>
      </w:r>
      <w:r w:rsidRPr="000B589C">
        <w:rPr>
          <w:rFonts w:asciiTheme="minorHAnsi" w:hAnsiTheme="minorHAnsi" w:cstheme="minorHAnsi"/>
          <w:highlight w:val="cyan"/>
          <w:u w:val="single"/>
        </w:rPr>
        <w:t>gain</w:t>
      </w:r>
      <w:r w:rsidRPr="000B589C">
        <w:rPr>
          <w:rFonts w:asciiTheme="minorHAnsi" w:hAnsiTheme="minorHAnsi" w:cstheme="minorHAnsi"/>
          <w:u w:val="single"/>
        </w:rPr>
        <w:t xml:space="preserve">ed the </w:t>
      </w:r>
      <w:r w:rsidRPr="000B589C">
        <w:rPr>
          <w:rFonts w:asciiTheme="minorHAnsi" w:hAnsiTheme="minorHAnsi" w:cstheme="minorHAnsi"/>
          <w:highlight w:val="cyan"/>
          <w:u w:val="single"/>
        </w:rPr>
        <w:t>support of</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workers</w:t>
      </w:r>
      <w:r w:rsidRPr="000B589C">
        <w:rPr>
          <w:rFonts w:asciiTheme="minorHAnsi" w:hAnsiTheme="minorHAnsi" w:cstheme="minorHAnsi"/>
          <w:sz w:val="16"/>
        </w:rPr>
        <w:t xml:space="preserve">. And so, many of us on the more radical fringes of the socialist movement wonder why it is the </w:t>
      </w:r>
      <w:proofErr w:type="spellStart"/>
      <w:r w:rsidRPr="000B589C">
        <w:rPr>
          <w:rFonts w:asciiTheme="minorHAnsi" w:hAnsiTheme="minorHAnsi" w:cstheme="minorHAnsi"/>
          <w:sz w:val="16"/>
        </w:rPr>
        <w:t>the</w:t>
      </w:r>
      <w:proofErr w:type="spellEnd"/>
      <w:r w:rsidRPr="000B589C">
        <w:rPr>
          <w:rFonts w:asciiTheme="minorHAnsi" w:hAnsiTheme="minorHAnsi" w:cstheme="minorHAnsi"/>
          <w:sz w:val="16"/>
        </w:rPr>
        <w:t xml:space="preserve"> DSA and other socialist opportunists seem to think that we can win by bolstering the capitalist state? We wonder, given this powerful historical precedent, </w:t>
      </w:r>
      <w:r w:rsidRPr="000B589C">
        <w:rPr>
          <w:rFonts w:asciiTheme="minorHAnsi" w:hAnsiTheme="minorHAnsi" w:cstheme="minorHAnsi"/>
          <w:u w:val="single"/>
        </w:rPr>
        <w:t>why</w:t>
      </w:r>
      <w:r w:rsidRPr="000B589C">
        <w:rPr>
          <w:rFonts w:asciiTheme="minorHAnsi" w:hAnsiTheme="minorHAnsi" w:cstheme="minorHAnsi"/>
          <w:sz w:val="16"/>
        </w:rPr>
        <w:t xml:space="preserve"> they </w:t>
      </w:r>
      <w:r w:rsidRPr="000B589C">
        <w:rPr>
          <w:rFonts w:asciiTheme="minorHAnsi" w:hAnsiTheme="minorHAnsi" w:cstheme="minorHAnsi"/>
          <w:u w:val="single"/>
        </w:rPr>
        <w:t>devote</w:t>
      </w:r>
      <w:r w:rsidRPr="000B589C">
        <w:rPr>
          <w:rFonts w:asciiTheme="minorHAnsi" w:hAnsiTheme="minorHAnsi" w:cstheme="minorHAnsi"/>
          <w:sz w:val="16"/>
        </w:rPr>
        <w:t xml:space="preserve"> their </w:t>
      </w:r>
      <w:r w:rsidRPr="000B589C">
        <w:rPr>
          <w:rFonts w:asciiTheme="minorHAnsi" w:hAnsiTheme="minorHAnsi" w:cstheme="minorHAnsi"/>
          <w:u w:val="single"/>
        </w:rPr>
        <w:t xml:space="preserve">energy to getting more </w:t>
      </w:r>
      <w:proofErr w:type="spellStart"/>
      <w:r w:rsidRPr="000B589C">
        <w:rPr>
          <w:rFonts w:asciiTheme="minorHAnsi" w:hAnsiTheme="minorHAnsi" w:cstheme="minorHAnsi"/>
          <w:u w:val="single"/>
        </w:rPr>
        <w:t>Ocasios</w:t>
      </w:r>
      <w:proofErr w:type="spellEnd"/>
      <w:r w:rsidRPr="000B589C">
        <w:rPr>
          <w:rFonts w:asciiTheme="minorHAnsi" w:hAnsiTheme="minorHAnsi" w:cstheme="minorHAnsi"/>
          <w:u w:val="single"/>
        </w:rPr>
        <w:t xml:space="preserve"> elected</w:t>
      </w:r>
      <w:r w:rsidRPr="000B589C">
        <w:rPr>
          <w:rFonts w:asciiTheme="minorHAnsi" w:hAnsiTheme="minorHAnsi" w:cstheme="minorHAnsi"/>
          <w:sz w:val="16"/>
        </w:rPr>
        <w:t xml:space="preserve">; what good does one more left democrat who will abandon the workers do for us? The answer we receive in return is always the same: we want to win small changes that will make life for the workers easier; we want to protect food stamps and healthcare. And do this, we </w:t>
      </w:r>
      <w:proofErr w:type="gramStart"/>
      <w:r w:rsidRPr="000B589C">
        <w:rPr>
          <w:rFonts w:asciiTheme="minorHAnsi" w:hAnsiTheme="minorHAnsi" w:cstheme="minorHAnsi"/>
          <w:sz w:val="16"/>
        </w:rPr>
        <w:t>reply:</w:t>
      </w:r>
      <w:proofErr w:type="gramEnd"/>
      <w:r w:rsidRPr="000B589C">
        <w:rPr>
          <w:rFonts w:asciiTheme="minorHAnsi" w:hAnsiTheme="minorHAnsi" w:cstheme="minorHAnsi"/>
          <w:sz w:val="16"/>
        </w:rPr>
        <w:t xml:space="preserve"> what makes you think reformism is the only way to do this. </w:t>
      </w:r>
      <w:r w:rsidRPr="000B589C">
        <w:rPr>
          <w:rFonts w:asciiTheme="minorHAnsi" w:hAnsiTheme="minorHAnsi" w:cstheme="minorHAnsi"/>
          <w:u w:val="single"/>
        </w:rPr>
        <w:t>When the bourgeois state</w:t>
      </w:r>
      <w:r w:rsidRPr="000B589C">
        <w:rPr>
          <w:rFonts w:asciiTheme="minorHAnsi" w:hAnsiTheme="minorHAnsi" w:cstheme="minorHAnsi"/>
          <w:sz w:val="16"/>
        </w:rPr>
        <w:t xml:space="preserve"> in California </w:t>
      </w:r>
      <w:r w:rsidRPr="000B589C">
        <w:rPr>
          <w:rFonts w:asciiTheme="minorHAnsi" w:hAnsiTheme="minorHAnsi" w:cstheme="minorHAnsi"/>
          <w:u w:val="single"/>
        </w:rPr>
        <w:t>was happy to let black children go</w:t>
      </w:r>
      <w:r w:rsidRPr="000B589C">
        <w:rPr>
          <w:rFonts w:asciiTheme="minorHAnsi" w:hAnsiTheme="minorHAnsi" w:cstheme="minorHAnsi"/>
          <w:sz w:val="16"/>
        </w:rPr>
        <w:t xml:space="preserve"> to school </w:t>
      </w:r>
      <w:r w:rsidRPr="000B589C">
        <w:rPr>
          <w:rFonts w:asciiTheme="minorHAnsi" w:hAnsiTheme="minorHAnsi" w:cstheme="minorHAnsi"/>
          <w:u w:val="single"/>
        </w:rPr>
        <w:t>unfed</w:t>
      </w:r>
      <w:r w:rsidRPr="000B589C">
        <w:rPr>
          <w:rFonts w:asciiTheme="minorHAnsi" w:hAnsiTheme="minorHAnsi" w:cstheme="minorHAnsi"/>
          <w:sz w:val="16"/>
        </w:rPr>
        <w:t xml:space="preserve">, </w:t>
      </w:r>
      <w:r w:rsidRPr="000B589C">
        <w:rPr>
          <w:rFonts w:asciiTheme="minorHAnsi" w:hAnsiTheme="minorHAnsi" w:cstheme="minorHAnsi"/>
          <w:u w:val="single"/>
        </w:rPr>
        <w:t xml:space="preserve">the </w:t>
      </w:r>
      <w:r w:rsidRPr="000B589C">
        <w:rPr>
          <w:rFonts w:asciiTheme="minorHAnsi" w:hAnsiTheme="minorHAnsi" w:cstheme="minorHAnsi"/>
          <w:highlight w:val="cyan"/>
          <w:u w:val="single"/>
        </w:rPr>
        <w:t>Black Panthers</w:t>
      </w:r>
      <w:r w:rsidRPr="000B589C">
        <w:rPr>
          <w:rFonts w:asciiTheme="minorHAnsi" w:hAnsiTheme="minorHAnsi" w:cstheme="minorHAnsi"/>
          <w:u w:val="single"/>
        </w:rPr>
        <w:t xml:space="preserve"> didn’t rally around democratic candidates, they became militant and </w:t>
      </w:r>
      <w:r w:rsidRPr="000B589C">
        <w:rPr>
          <w:rFonts w:asciiTheme="minorHAnsi" w:hAnsiTheme="minorHAnsi" w:cstheme="minorHAnsi"/>
          <w:highlight w:val="cyan"/>
          <w:u w:val="single"/>
        </w:rPr>
        <w:t>fed</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children</w:t>
      </w:r>
      <w:r w:rsidRPr="000B589C">
        <w:rPr>
          <w:rFonts w:asciiTheme="minorHAnsi" w:hAnsiTheme="minorHAnsi" w:cstheme="minorHAnsi"/>
          <w:u w:val="single"/>
        </w:rPr>
        <w:t xml:space="preserve"> themselves</w:t>
      </w:r>
      <w:r w:rsidRPr="000B589C">
        <w:rPr>
          <w:rFonts w:asciiTheme="minorHAnsi" w:hAnsiTheme="minorHAnsi" w:cstheme="minorHAnsi"/>
          <w:sz w:val="16"/>
        </w:rPr>
        <w:t xml:space="preserve">. In the 40s and 50s, </w:t>
      </w:r>
      <w:r w:rsidRPr="000B589C">
        <w:rPr>
          <w:rFonts w:asciiTheme="minorHAnsi" w:hAnsiTheme="minorHAnsi" w:cstheme="minorHAnsi"/>
          <w:highlight w:val="cyan"/>
          <w:u w:val="single"/>
        </w:rPr>
        <w:t>socialists</w:t>
      </w:r>
      <w:r w:rsidRPr="000B589C">
        <w:rPr>
          <w:rFonts w:asciiTheme="minorHAnsi" w:hAnsiTheme="minorHAnsi" w:cstheme="minorHAnsi"/>
          <w:sz w:val="16"/>
        </w:rPr>
        <w:t xml:space="preserve"> in New York saw people going without healthcare and instead of rallying behind democratic candidates, they </w:t>
      </w:r>
      <w:r w:rsidRPr="000B589C">
        <w:rPr>
          <w:rFonts w:asciiTheme="minorHAnsi" w:hAnsiTheme="minorHAnsi" w:cstheme="minorHAnsi"/>
          <w:highlight w:val="cyan"/>
          <w:u w:val="single"/>
        </w:rPr>
        <w:t>built</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IWO to provide healthcare</w:t>
      </w:r>
      <w:r w:rsidRPr="000B589C">
        <w:rPr>
          <w:rFonts w:asciiTheme="minorHAnsi" w:hAnsiTheme="minorHAnsi" w:cstheme="minorHAnsi"/>
          <w:u w:val="single"/>
        </w:rPr>
        <w:t xml:space="preserve"> directly</w:t>
      </w:r>
      <w:r w:rsidRPr="000B589C">
        <w:rPr>
          <w:rFonts w:asciiTheme="minorHAnsi" w:hAnsiTheme="minorHAnsi" w:cstheme="minorHAnsi"/>
          <w:sz w:val="16"/>
        </w:rPr>
        <w:t xml:space="preserve">. Both these groups took up our pressing revolutionary task: </w:t>
      </w:r>
      <w:r w:rsidRPr="000B589C">
        <w:rPr>
          <w:rFonts w:asciiTheme="minorHAnsi" w:hAnsiTheme="minorHAnsi" w:cstheme="minorHAnsi"/>
          <w:highlight w:val="cyan"/>
          <w:u w:val="single"/>
        </w:rPr>
        <w:t>building dual power</w:t>
      </w:r>
      <w:r w:rsidRPr="000B589C">
        <w:rPr>
          <w:rFonts w:asciiTheme="minorHAnsi" w:hAnsiTheme="minorHAnsi" w:cstheme="minorHAnsi"/>
          <w:sz w:val="16"/>
        </w:rPr>
        <w:t xml:space="preserve">. Imagine if all those hours the DSA poured into electing Ocasio were instead used to feed the people of New York, to provide them with medical care, to ensure their needs were met. Imagine the masses seeing socialism not as a pipe </w:t>
      </w:r>
      <w:proofErr w:type="gramStart"/>
      <w:r w:rsidRPr="000B589C">
        <w:rPr>
          <w:rFonts w:asciiTheme="minorHAnsi" w:hAnsiTheme="minorHAnsi" w:cstheme="minorHAnsi"/>
          <w:sz w:val="16"/>
        </w:rPr>
        <w:t>dream</w:t>
      </w:r>
      <w:proofErr w:type="gramEnd"/>
      <w:r w:rsidRPr="000B589C">
        <w:rPr>
          <w:rFonts w:asciiTheme="minorHAnsi" w:hAnsiTheme="minorHAnsi" w:cstheme="minorHAnsi"/>
          <w:sz w:val="16"/>
        </w:rPr>
        <w:t xml:space="preserve"> we might achieve through electing more imperialists, but as a concrete movement which is currently meeting their needs? The fact is, we are not nearly ready for revolution. Socialists in the United States have failed to meet the needs of the people, and </w:t>
      </w:r>
      <w:proofErr w:type="gramStart"/>
      <w:r w:rsidRPr="000B589C">
        <w:rPr>
          <w:rFonts w:asciiTheme="minorHAnsi" w:hAnsiTheme="minorHAnsi" w:cstheme="minorHAnsi"/>
          <w:sz w:val="16"/>
        </w:rPr>
        <w:t>as long as</w:t>
      </w:r>
      <w:proofErr w:type="gramEnd"/>
      <w:r w:rsidRPr="000B589C">
        <w:rPr>
          <w:rFonts w:asciiTheme="minorHAnsi" w:hAnsiTheme="minorHAnsi" w:cstheme="minorHAnsi"/>
          <w:sz w:val="16"/>
        </w:rPr>
        <w:t xml:space="preserve"> their only concrete interaction with the masses is handing them a voter registration form, they will continue to fail the people. Our task now is not to elect representatives to advocate for the people; it is much more gruelingly laborious than that. </w:t>
      </w:r>
      <w:r w:rsidRPr="000B589C">
        <w:rPr>
          <w:rFonts w:asciiTheme="minorHAnsi" w:hAnsiTheme="minorHAnsi" w:cstheme="minorHAnsi"/>
          <w:u w:val="single"/>
        </w:rPr>
        <w:t>Our task is to serve the people. Our task is to build dual power.</w:t>
      </w:r>
      <w:r w:rsidRPr="000B589C">
        <w:rPr>
          <w:rFonts w:asciiTheme="minorHAnsi" w:hAnsiTheme="minorHAnsi" w:cstheme="minorHAnsi"/>
          <w:sz w:val="16"/>
        </w:rPr>
        <w:t xml:space="preserve"> The movement to do this is underway. Members of the DSA refoundation caucus have begun to move the left of the DSA in this direct, socialist groups like Philly S</w:t>
      </w:r>
      <w:r w:rsidRPr="000B589C">
        <w:rPr>
          <w:rFonts w:asciiTheme="minorHAnsi" w:hAnsiTheme="minorHAnsi" w:cstheme="minorHAnsi"/>
          <w:u w:val="single"/>
        </w:rPr>
        <w:t>ocialists have begun to build dual power through GED programs and tenants unions</w:t>
      </w:r>
      <w:r w:rsidRPr="000B589C">
        <w:rPr>
          <w:rFonts w:asciiTheme="minorHAnsi" w:hAnsiTheme="minorHAnsi" w:cstheme="minorHAnsi"/>
          <w:sz w:val="16"/>
        </w:rPr>
        <w:t xml:space="preserve">, many branches of the Party </w:t>
      </w:r>
      <w:proofErr w:type="gramStart"/>
      <w:r w:rsidRPr="000B589C">
        <w:rPr>
          <w:rFonts w:asciiTheme="minorHAnsi" w:hAnsiTheme="minorHAnsi" w:cstheme="minorHAnsi"/>
          <w:sz w:val="16"/>
        </w:rPr>
        <w:t>For</w:t>
      </w:r>
      <w:proofErr w:type="gramEnd"/>
      <w:r w:rsidRPr="000B589C">
        <w:rPr>
          <w:rFonts w:asciiTheme="minorHAnsi" w:hAnsiTheme="minorHAnsi" w:cstheme="minorHAnsi"/>
          <w:sz w:val="16"/>
        </w:rPr>
        <w:t xml:space="preserve"> Socialism and Liberation have begun to feed the people and provide for their concrete needs, and Red Guard collectives in Los Angeles have built serve the people programs and taken on a stance of militant resistance to gentrification. </w:t>
      </w:r>
      <w:r w:rsidRPr="000B589C">
        <w:rPr>
          <w:rFonts w:asciiTheme="minorHAnsi" w:hAnsiTheme="minorHAnsi" w:cstheme="minorHAnsi"/>
          <w:highlight w:val="cyan"/>
          <w:u w:val="single"/>
        </w:rPr>
        <w:t>The movement is growing</w:t>
      </w:r>
      <w:r w:rsidRPr="000B589C">
        <w:rPr>
          <w:rFonts w:asciiTheme="minorHAnsi" w:hAnsiTheme="minorHAnsi" w:cstheme="minorHAnsi"/>
          <w:u w:val="single"/>
        </w:rPr>
        <w:t xml:space="preserve">, its time is coming, </w:t>
      </w:r>
      <w:r w:rsidRPr="000B589C">
        <w:rPr>
          <w:rFonts w:asciiTheme="minorHAnsi" w:hAnsiTheme="minorHAnsi" w:cstheme="minorHAnsi"/>
          <w:highlight w:val="cyan"/>
          <w:u w:val="single"/>
        </w:rPr>
        <w:t xml:space="preserve">and dual power is achievable </w:t>
      </w:r>
      <w:r w:rsidRPr="000B589C">
        <w:rPr>
          <w:rFonts w:asciiTheme="minorHAnsi" w:hAnsiTheme="minorHAnsi" w:cstheme="minorHAnsi"/>
          <w:u w:val="single"/>
        </w:rPr>
        <w:t xml:space="preserve">within our </w:t>
      </w:r>
      <w:proofErr w:type="gramStart"/>
      <w:r w:rsidRPr="000B589C">
        <w:rPr>
          <w:rFonts w:asciiTheme="minorHAnsi" w:hAnsiTheme="minorHAnsi" w:cstheme="minorHAnsi"/>
          <w:u w:val="single"/>
        </w:rPr>
        <w:t>life time</w:t>
      </w:r>
      <w:proofErr w:type="gramEnd"/>
      <w:r w:rsidRPr="000B589C">
        <w:rPr>
          <w:rFonts w:asciiTheme="minorHAnsi" w:hAnsiTheme="minorHAnsi" w:cstheme="minorHAnsi"/>
          <w:sz w:val="16"/>
        </w:rPr>
        <w:t xml:space="preserve">. The opportunists are, in a sense, correct. We are not where we were in 1917, but we can begin to move in that direction and dual power can take us there. In order to achieve dual </w:t>
      </w:r>
      <w:proofErr w:type="gramStart"/>
      <w:r w:rsidRPr="000B589C">
        <w:rPr>
          <w:rFonts w:asciiTheme="minorHAnsi" w:hAnsiTheme="minorHAnsi" w:cstheme="minorHAnsi"/>
          <w:sz w:val="16"/>
        </w:rPr>
        <w:t>power</w:t>
      </w:r>
      <w:proofErr w:type="gramEnd"/>
      <w:r w:rsidRPr="000B589C">
        <w:rPr>
          <w:rFonts w:asciiTheme="minorHAnsi" w:hAnsiTheme="minorHAnsi" w:cstheme="minorHAnsi"/>
          <w:sz w:val="16"/>
        </w:rPr>
        <w:t xml:space="preserve"> we have to recognize that Lenin was right: </w:t>
      </w:r>
      <w:r w:rsidRPr="000B589C">
        <w:rPr>
          <w:rFonts w:asciiTheme="minorHAnsi" w:hAnsiTheme="minorHAnsi" w:cstheme="minorHAnsi"/>
          <w:highlight w:val="cyan"/>
          <w:u w:val="single"/>
        </w:rPr>
        <w:t>there will be no</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socialist gains</w:t>
      </w:r>
      <w:r w:rsidRPr="000B589C">
        <w:rPr>
          <w:rFonts w:asciiTheme="minorHAnsi" w:hAnsiTheme="minorHAnsi" w:cstheme="minorHAnsi"/>
          <w:u w:val="single"/>
        </w:rPr>
        <w:t xml:space="preserve"> by working </w:t>
      </w:r>
      <w:r w:rsidRPr="000B589C">
        <w:rPr>
          <w:rFonts w:asciiTheme="minorHAnsi" w:hAnsiTheme="minorHAnsi" w:cstheme="minorHAnsi"/>
          <w:highlight w:val="cyan"/>
          <w:u w:val="single"/>
        </w:rPr>
        <w:t>within</w:t>
      </w:r>
      <w:r w:rsidRPr="000B589C">
        <w:rPr>
          <w:rFonts w:asciiTheme="minorHAnsi" w:hAnsiTheme="minorHAnsi" w:cstheme="minorHAnsi"/>
          <w:u w:val="single"/>
        </w:rPr>
        <w:t xml:space="preserve"> state </w:t>
      </w:r>
      <w:r w:rsidRPr="000B589C">
        <w:rPr>
          <w:rFonts w:asciiTheme="minorHAnsi" w:hAnsiTheme="minorHAnsi" w:cstheme="minorHAnsi"/>
          <w:highlight w:val="cyan"/>
          <w:u w:val="single"/>
        </w:rPr>
        <w:t>institutions designed to crush socialism</w:t>
      </w:r>
      <w:r w:rsidRPr="000B589C">
        <w:rPr>
          <w:rFonts w:asciiTheme="minorHAnsi" w:hAnsiTheme="minorHAnsi" w:cstheme="minorHAnsi"/>
          <w:sz w:val="16"/>
        </w:rPr>
        <w:t xml:space="preserve">. Furthermore, we must recognize that the strategies of the electoral opportunists trade off with dual power. Electing candidates drains resources, time, and energy away from </w:t>
      </w:r>
      <w:proofErr w:type="gramStart"/>
      <w:r w:rsidRPr="000B589C">
        <w:rPr>
          <w:rFonts w:asciiTheme="minorHAnsi" w:hAnsiTheme="minorHAnsi" w:cstheme="minorHAnsi"/>
          <w:sz w:val="16"/>
        </w:rPr>
        <w:t>actually serving</w:t>
      </w:r>
      <w:proofErr w:type="gramEnd"/>
      <w:r w:rsidRPr="000B589C">
        <w:rPr>
          <w:rFonts w:asciiTheme="minorHAnsi" w:hAnsiTheme="minorHAnsi" w:cstheme="minorHAnsi"/>
          <w:sz w:val="16"/>
        </w:rPr>
        <w:t xml:space="preserve"> the people. And so, we should commit to undertake the difficult and dangerous task of building dual power. We must reject opportunism, we must name the democratic party as our enemy, we must rally around power directly in the hands of the socialist movement. We do not have a parallel system of soviets in the United States. We can change that. Someday the cry “all power to the soviets” will be heard again. </w:t>
      </w:r>
      <w:proofErr w:type="spellStart"/>
      <w:proofErr w:type="gramStart"/>
      <w:r w:rsidRPr="000B589C">
        <w:rPr>
          <w:rFonts w:asciiTheme="minorHAnsi" w:hAnsiTheme="minorHAnsi" w:cstheme="minorHAnsi"/>
          <w:sz w:val="16"/>
        </w:rPr>
        <w:t>Lets</w:t>
      </w:r>
      <w:proofErr w:type="spellEnd"/>
      <w:proofErr w:type="gramEnd"/>
      <w:r w:rsidRPr="000B589C">
        <w:rPr>
          <w:rFonts w:asciiTheme="minorHAnsi" w:hAnsiTheme="minorHAnsi" w:cstheme="minorHAnsi"/>
          <w:sz w:val="16"/>
        </w:rPr>
        <w:t xml:space="preserve"> make it happen.</w:t>
      </w:r>
    </w:p>
    <w:p w14:paraId="3C28F94A" w14:textId="77777777" w:rsidR="00514FA1" w:rsidRDefault="00514FA1" w:rsidP="00514FA1">
      <w:pPr>
        <w:rPr>
          <w:rStyle w:val="StyleUnderline"/>
        </w:rPr>
      </w:pPr>
    </w:p>
    <w:p w14:paraId="0AF04D99" w14:textId="77777777" w:rsidR="00514FA1" w:rsidRPr="00984592" w:rsidRDefault="00514FA1" w:rsidP="00514FA1">
      <w:pPr>
        <w:pStyle w:val="Heading4"/>
        <w:rPr>
          <w:rFonts w:asciiTheme="minorHAnsi" w:hAnsiTheme="minorHAnsi" w:cstheme="minorHAnsi"/>
          <w:u w:val="single"/>
        </w:rPr>
      </w:pPr>
      <w:r>
        <w:t>The ROTB is to vote for the debate who best analyzes the resolution through dialectical materialism.</w:t>
      </w:r>
      <w:r w:rsidRPr="00A815F9">
        <w:rPr>
          <w:rFonts w:asciiTheme="minorHAnsi" w:hAnsiTheme="minorHAnsi" w:cstheme="minorHAnsi"/>
        </w:rPr>
        <w:t xml:space="preserve"> </w:t>
      </w:r>
      <w:r w:rsidRPr="000B1FD6">
        <w:rPr>
          <w:rFonts w:asciiTheme="minorHAnsi" w:hAnsiTheme="minorHAnsi" w:cstheme="minorHAnsi"/>
          <w:bCs/>
        </w:rPr>
        <w:t xml:space="preserve">Morality emerges not from abstract </w:t>
      </w:r>
      <w:r>
        <w:rPr>
          <w:rFonts w:asciiTheme="minorHAnsi" w:hAnsiTheme="minorHAnsi" w:cstheme="minorHAnsi"/>
          <w:bCs/>
        </w:rPr>
        <w:t>reason</w:t>
      </w:r>
      <w:r w:rsidRPr="000B1FD6">
        <w:rPr>
          <w:rFonts w:asciiTheme="minorHAnsi" w:hAnsiTheme="minorHAnsi" w:cstheme="minorHAnsi"/>
          <w:bCs/>
        </w:rPr>
        <w:t xml:space="preserve"> but through class struggle, </w:t>
      </w:r>
      <w:r>
        <w:rPr>
          <w:rFonts w:asciiTheme="minorHAnsi" w:hAnsiTheme="minorHAnsi" w:cstheme="minorHAnsi"/>
          <w:bCs/>
        </w:rPr>
        <w:t xml:space="preserve">as </w:t>
      </w:r>
      <w:r w:rsidRPr="000B1FD6">
        <w:rPr>
          <w:rFonts w:asciiTheme="minorHAnsi" w:hAnsiTheme="minorHAnsi" w:cstheme="minorHAnsi"/>
          <w:bCs/>
        </w:rPr>
        <w:t>the ruling class seeks to justify their power</w:t>
      </w:r>
      <w:r>
        <w:rPr>
          <w:rFonts w:asciiTheme="minorHAnsi" w:hAnsiTheme="minorHAnsi" w:cstheme="minorHAnsi"/>
          <w:bCs/>
        </w:rPr>
        <w:t xml:space="preserve"> through ideology.</w:t>
      </w:r>
    </w:p>
    <w:p w14:paraId="3FDDA586" w14:textId="77777777" w:rsidR="00514FA1" w:rsidRDefault="00514FA1" w:rsidP="00514FA1">
      <w:pPr>
        <w:rPr>
          <w:rFonts w:asciiTheme="minorHAnsi" w:hAnsiTheme="minorHAnsi" w:cstheme="minorHAnsi"/>
          <w:vertAlign w:val="superscript"/>
        </w:rPr>
      </w:pPr>
      <w:r>
        <w:rPr>
          <w:rStyle w:val="Style13ptBold"/>
          <w:rFonts w:asciiTheme="minorHAnsi" w:hAnsiTheme="minorHAnsi" w:cstheme="minorHAnsi"/>
        </w:rPr>
        <w:t>Sewell 5</w:t>
      </w:r>
      <w:r>
        <w:rPr>
          <w:rFonts w:asciiTheme="minorHAnsi" w:hAnsiTheme="minorHAnsi" w:cstheme="minorHAnsi"/>
        </w:rPr>
        <w:t xml:space="preserve"> [Rob Sewell, In Defense of Marxism, Theory, “What is dialectical materialism,” July 8th</w:t>
      </w:r>
      <w:proofErr w:type="gramStart"/>
      <w:r>
        <w:rPr>
          <w:rFonts w:asciiTheme="minorHAnsi" w:hAnsiTheme="minorHAnsi" w:cstheme="minorHAnsi"/>
        </w:rPr>
        <w:t xml:space="preserve"> 2005</w:t>
      </w:r>
      <w:proofErr w:type="gramEnd"/>
      <w:r>
        <w:rPr>
          <w:rFonts w:asciiTheme="minorHAnsi" w:hAnsiTheme="minorHAnsi" w:cstheme="minorHAnsi"/>
        </w:rPr>
        <w:t xml:space="preserve">, </w:t>
      </w:r>
      <w:hyperlink r:id="rId9" w:anchor="_c3]/" w:history="1">
        <w:r>
          <w:rPr>
            <w:rStyle w:val="Hyperlink"/>
            <w:rFonts w:asciiTheme="minorHAnsi" w:hAnsiTheme="minorHAnsi" w:cstheme="minorHAnsi"/>
            <w:color w:val="000000"/>
            <w:u w:val="single"/>
          </w:rPr>
          <w:t>https://www.marxist.com/what-is-dialectical-materialism.htm#_c3]/</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3523CF56" w14:textId="77777777" w:rsidR="00514FA1" w:rsidRDefault="00514FA1" w:rsidP="00514FA1">
      <w:pPr>
        <w:rPr>
          <w:rFonts w:asciiTheme="minorHAnsi" w:hAnsiTheme="minorHAnsi" w:cstheme="minorHAnsi"/>
          <w:u w:val="single"/>
        </w:rPr>
      </w:pPr>
      <w:r>
        <w:rPr>
          <w:rFonts w:asciiTheme="minorHAnsi" w:hAnsiTheme="minorHAnsi" w:cstheme="minorHAnsi"/>
          <w:sz w:val="16"/>
        </w:rPr>
        <w:t xml:space="preserve">The Marxist view of the world is not only materialist, but also dialectical. For its critics, the dialectic is portrayed as something totally mystical, and therefore irrelevant. But this is certainly not the case. </w:t>
      </w:r>
      <w:r>
        <w:rPr>
          <w:rFonts w:asciiTheme="minorHAnsi" w:hAnsiTheme="minorHAnsi" w:cstheme="minorHAnsi"/>
          <w:highlight w:val="cyan"/>
          <w:u w:val="single"/>
        </w:rPr>
        <w:t>The dialectical method is</w:t>
      </w:r>
      <w:r>
        <w:rPr>
          <w:rFonts w:asciiTheme="minorHAnsi" w:hAnsiTheme="minorHAnsi" w:cstheme="minorHAnsi"/>
          <w:u w:val="single"/>
        </w:rPr>
        <w:t xml:space="preserve"> simply an attempt to understand more clearly our real interdependent world</w:t>
      </w:r>
      <w:r>
        <w:rPr>
          <w:rFonts w:asciiTheme="minorHAnsi" w:hAnsiTheme="minorHAnsi" w:cstheme="minorHAnsi"/>
          <w:sz w:val="16"/>
        </w:rPr>
        <w:t>. Dialectics, states Engels in Anti-</w:t>
      </w:r>
      <w:proofErr w:type="spellStart"/>
      <w:r>
        <w:rPr>
          <w:rFonts w:asciiTheme="minorHAnsi" w:hAnsiTheme="minorHAnsi" w:cstheme="minorHAnsi"/>
          <w:sz w:val="16"/>
        </w:rPr>
        <w:t>Duhring</w:t>
      </w:r>
      <w:proofErr w:type="spellEnd"/>
      <w:r>
        <w:rPr>
          <w:rFonts w:asciiTheme="minorHAnsi" w:hAnsiTheme="minorHAnsi" w:cstheme="minorHAnsi"/>
          <w:sz w:val="16"/>
        </w:rPr>
        <w:t xml:space="preserve">, "is nothing more than </w:t>
      </w:r>
      <w:r>
        <w:rPr>
          <w:rFonts w:asciiTheme="minorHAnsi" w:hAnsiTheme="minorHAnsi" w:cstheme="minorHAnsi"/>
          <w:highlight w:val="cyan"/>
          <w:u w:val="single"/>
        </w:rPr>
        <w:t>the science of</w:t>
      </w:r>
      <w:r>
        <w:rPr>
          <w:rFonts w:asciiTheme="minorHAnsi" w:hAnsiTheme="minorHAnsi" w:cstheme="minorHAnsi"/>
          <w:u w:val="single"/>
        </w:rPr>
        <w:t xml:space="preserve"> the general laws of motion and development of nature, </w:t>
      </w:r>
      <w:r>
        <w:rPr>
          <w:rFonts w:asciiTheme="minorHAnsi" w:hAnsiTheme="minorHAnsi" w:cstheme="minorHAnsi"/>
          <w:highlight w:val="cyan"/>
          <w:u w:val="single"/>
        </w:rPr>
        <w:t>human society and</w:t>
      </w:r>
      <w:r>
        <w:rPr>
          <w:rFonts w:asciiTheme="minorHAnsi" w:hAnsiTheme="minorHAnsi" w:cstheme="minorHAnsi"/>
          <w:u w:val="single"/>
        </w:rPr>
        <w:t xml:space="preserve"> thought</w:t>
      </w:r>
      <w:r>
        <w:rPr>
          <w:rFonts w:asciiTheme="minorHAnsi" w:hAnsiTheme="minorHAnsi" w:cstheme="minorHAnsi"/>
          <w:sz w:val="16"/>
        </w:rPr>
        <w:t xml:space="preserve">." Put simply, </w:t>
      </w:r>
      <w:r>
        <w:rPr>
          <w:rFonts w:asciiTheme="minorHAnsi" w:hAnsiTheme="minorHAnsi" w:cstheme="minorHAnsi"/>
          <w:u w:val="single"/>
        </w:rPr>
        <w:t xml:space="preserve">it is the logic of </w:t>
      </w:r>
      <w:r>
        <w:rPr>
          <w:rFonts w:asciiTheme="minorHAnsi" w:hAnsiTheme="minorHAnsi" w:cstheme="minorHAnsi"/>
          <w:highlight w:val="cyan"/>
          <w:u w:val="single"/>
        </w:rPr>
        <w:t>motion</w:t>
      </w:r>
      <w:r>
        <w:rPr>
          <w:rFonts w:asciiTheme="minorHAnsi" w:hAnsiTheme="minorHAnsi" w:cstheme="minorHAnsi"/>
          <w:u w:val="single"/>
        </w:rPr>
        <w:t>.</w:t>
      </w:r>
    </w:p>
    <w:p w14:paraId="39D5DEEC"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Not </w:t>
      </w:r>
      <w:r>
        <w:rPr>
          <w:rFonts w:asciiTheme="minorHAnsi" w:hAnsiTheme="minorHAnsi" w:cstheme="minorHAnsi"/>
          <w:u w:val="single"/>
        </w:rPr>
        <w:t>everything</w:t>
      </w:r>
      <w:r>
        <w:rPr>
          <w:rFonts w:asciiTheme="minorHAnsi" w:hAnsiTheme="minorHAnsi" w:cstheme="minorHAnsi"/>
          <w:sz w:val="16"/>
        </w:rPr>
        <w:t xml:space="preserve"> is as appears on the surface of things. Every species, every aspect of organic life, is every moment the same and not the same. It </w:t>
      </w:r>
      <w:r>
        <w:rPr>
          <w:rFonts w:asciiTheme="minorHAnsi" w:hAnsiTheme="minorHAnsi" w:cstheme="minorHAnsi"/>
          <w:u w:val="single"/>
        </w:rPr>
        <w:t>develops by assimilating matter from without and simultaneously discards other unwanted matter</w:t>
      </w:r>
      <w:r>
        <w:rPr>
          <w:rFonts w:asciiTheme="minorHAnsi" w:hAnsiTheme="minorHAnsi" w:cstheme="minorHAnsi"/>
          <w:sz w:val="16"/>
        </w:rPr>
        <w:t xml:space="preserve">; continually some cells die, while others are renewed. Over time, the body is completely transformed, renewed from top to bottom. Therefore, </w:t>
      </w:r>
      <w:r>
        <w:rPr>
          <w:rFonts w:asciiTheme="minorHAnsi" w:hAnsiTheme="minorHAnsi" w:cstheme="minorHAnsi"/>
          <w:u w:val="single"/>
        </w:rPr>
        <w:t>every organic entity is both itself and yet something other than itself</w:t>
      </w:r>
      <w:r>
        <w:rPr>
          <w:rFonts w:asciiTheme="minorHAnsi" w:hAnsiTheme="minorHAnsi" w:cstheme="minorHAnsi"/>
          <w:sz w:val="16"/>
        </w:rPr>
        <w:t>.</w:t>
      </w:r>
    </w:p>
    <w:p w14:paraId="5CD5E4EA" w14:textId="77777777" w:rsidR="00514FA1" w:rsidRDefault="00514FA1" w:rsidP="00514FA1">
      <w:pPr>
        <w:rPr>
          <w:rFonts w:asciiTheme="minorHAnsi" w:hAnsiTheme="minorHAnsi" w:cstheme="minorHAnsi"/>
          <w:sz w:val="16"/>
        </w:rPr>
      </w:pPr>
      <w:r>
        <w:rPr>
          <w:rFonts w:asciiTheme="minorHAnsi" w:hAnsiTheme="minorHAnsi" w:cstheme="minorHAnsi"/>
          <w:u w:val="single"/>
        </w:rPr>
        <w:t xml:space="preserve">This </w:t>
      </w:r>
      <w:r>
        <w:rPr>
          <w:rFonts w:asciiTheme="minorHAnsi" w:hAnsiTheme="minorHAnsi" w:cstheme="minorHAnsi"/>
          <w:highlight w:val="cyan"/>
          <w:u w:val="single"/>
        </w:rPr>
        <w:t>phenomenon cannot be explained by</w:t>
      </w:r>
      <w:r>
        <w:rPr>
          <w:rFonts w:asciiTheme="minorHAnsi" w:hAnsiTheme="minorHAnsi" w:cstheme="minorHAnsi"/>
          <w:u w:val="single"/>
        </w:rPr>
        <w:t xml:space="preserve"> metaphysical</w:t>
      </w:r>
      <w:r>
        <w:rPr>
          <w:rFonts w:asciiTheme="minorHAnsi" w:hAnsiTheme="minorHAnsi" w:cstheme="minorHAnsi"/>
          <w:sz w:val="16"/>
        </w:rPr>
        <w:t xml:space="preserve"> thought </w:t>
      </w:r>
      <w:r>
        <w:rPr>
          <w:rFonts w:asciiTheme="minorHAnsi" w:hAnsiTheme="minorHAnsi" w:cstheme="minorHAnsi"/>
          <w:u w:val="single"/>
        </w:rPr>
        <w:t xml:space="preserve">or </w:t>
      </w:r>
      <w:r>
        <w:rPr>
          <w:rFonts w:asciiTheme="minorHAnsi" w:hAnsiTheme="minorHAnsi" w:cstheme="minorHAnsi"/>
          <w:highlight w:val="cyan"/>
          <w:u w:val="single"/>
        </w:rPr>
        <w:t>formal logic</w:t>
      </w:r>
      <w:r w:rsidRPr="00781A4D">
        <w:rPr>
          <w:rFonts w:asciiTheme="minorHAnsi" w:hAnsiTheme="minorHAnsi" w:cstheme="minorHAnsi"/>
          <w:u w:val="single"/>
        </w:rPr>
        <w:t>.</w:t>
      </w:r>
      <w:r>
        <w:rPr>
          <w:rFonts w:asciiTheme="minorHAnsi" w:hAnsiTheme="minorHAnsi" w:cstheme="minorHAnsi"/>
          <w:u w:val="single"/>
        </w:rPr>
        <w:t xml:space="preserve"> This approach is </w:t>
      </w:r>
      <w:r w:rsidRPr="00781A4D">
        <w:rPr>
          <w:rFonts w:asciiTheme="minorHAnsi" w:hAnsiTheme="minorHAnsi" w:cstheme="minorHAnsi"/>
          <w:u w:val="single"/>
        </w:rPr>
        <w:t>incapable of explaining contradiction</w:t>
      </w:r>
      <w:r>
        <w:rPr>
          <w:rFonts w:asciiTheme="minorHAnsi" w:hAnsiTheme="minorHAnsi" w:cstheme="minorHAnsi"/>
          <w:u w:val="single"/>
        </w:rPr>
        <w:t>.</w:t>
      </w:r>
      <w:r>
        <w:rPr>
          <w:rFonts w:asciiTheme="minorHAnsi" w:hAnsiTheme="minorHAnsi" w:cstheme="minorHAnsi"/>
          <w:sz w:val="16"/>
        </w:rPr>
        <w:t xml:space="preserve"> This contradictory reality does not enter the realm of </w:t>
      </w:r>
      <w:proofErr w:type="gramStart"/>
      <w:r>
        <w:rPr>
          <w:rFonts w:asciiTheme="minorHAnsi" w:hAnsiTheme="minorHAnsi" w:cstheme="minorHAnsi"/>
          <w:sz w:val="16"/>
        </w:rPr>
        <w:t>common sense</w:t>
      </w:r>
      <w:proofErr w:type="gramEnd"/>
      <w:r>
        <w:rPr>
          <w:rFonts w:asciiTheme="minorHAnsi" w:hAnsiTheme="minorHAnsi" w:cstheme="minorHAnsi"/>
          <w:sz w:val="16"/>
        </w:rPr>
        <w:t xml:space="preserve"> reasoning. </w:t>
      </w:r>
      <w:r>
        <w:rPr>
          <w:rFonts w:asciiTheme="minorHAnsi" w:hAnsiTheme="minorHAnsi" w:cstheme="minorHAnsi"/>
          <w:u w:val="single"/>
        </w:rPr>
        <w:t>Dialectics</w:t>
      </w:r>
      <w:r>
        <w:rPr>
          <w:rFonts w:asciiTheme="minorHAnsi" w:hAnsiTheme="minorHAnsi" w:cstheme="minorHAnsi"/>
          <w:sz w:val="16"/>
        </w:rPr>
        <w:t xml:space="preserve">, on the other hand, </w:t>
      </w:r>
      <w:r>
        <w:rPr>
          <w:rFonts w:asciiTheme="minorHAnsi" w:hAnsiTheme="minorHAnsi" w:cstheme="minorHAnsi"/>
          <w:u w:val="single"/>
        </w:rPr>
        <w:t>comprehends things in their connection, development, and motion</w:t>
      </w:r>
      <w:r>
        <w:rPr>
          <w:rFonts w:asciiTheme="minorHAnsi" w:hAnsiTheme="minorHAnsi" w:cstheme="minorHAnsi"/>
          <w:sz w:val="16"/>
        </w:rPr>
        <w:t>. As far as Engels was concerned, "</w:t>
      </w:r>
      <w:r>
        <w:rPr>
          <w:rFonts w:asciiTheme="minorHAnsi" w:hAnsiTheme="minorHAnsi" w:cstheme="minorHAnsi"/>
          <w:highlight w:val="cyan"/>
          <w:u w:val="single"/>
        </w:rPr>
        <w:t>Nature is</w:t>
      </w:r>
      <w:r w:rsidRPr="00E65546">
        <w:rPr>
          <w:rFonts w:asciiTheme="minorHAnsi" w:hAnsiTheme="minorHAnsi" w:cstheme="minorHAnsi"/>
          <w:u w:val="single"/>
        </w:rPr>
        <w:t xml:space="preserve"> </w:t>
      </w:r>
      <w:r>
        <w:rPr>
          <w:rFonts w:asciiTheme="minorHAnsi" w:hAnsiTheme="minorHAnsi" w:cstheme="minorHAnsi"/>
          <w:u w:val="single"/>
        </w:rPr>
        <w:t xml:space="preserve">the </w:t>
      </w:r>
      <w:r>
        <w:rPr>
          <w:rFonts w:asciiTheme="minorHAnsi" w:hAnsiTheme="minorHAnsi" w:cstheme="minorHAnsi"/>
          <w:highlight w:val="cyan"/>
          <w:u w:val="single"/>
        </w:rPr>
        <w:t>proof of dialectics</w:t>
      </w:r>
      <w:r>
        <w:rPr>
          <w:rFonts w:asciiTheme="minorHAnsi" w:hAnsiTheme="minorHAnsi" w:cstheme="minorHAnsi"/>
          <w:sz w:val="16"/>
        </w:rPr>
        <w:t>."</w:t>
      </w:r>
    </w:p>
    <w:p w14:paraId="14BBD567"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The young Marx and Engels were followers of the great Hegel. They learned a colossal amount from this teacher. He opened their eyes to a new outlook on the world </w:t>
      </w:r>
      <w:proofErr w:type="spellStart"/>
      <w:r>
        <w:rPr>
          <w:rFonts w:asciiTheme="minorHAnsi" w:hAnsiTheme="minorHAnsi" w:cstheme="minorHAnsi"/>
          <w:sz w:val="16"/>
        </w:rPr>
        <w:t>epitomised</w:t>
      </w:r>
      <w:proofErr w:type="spellEnd"/>
      <w:r>
        <w:rPr>
          <w:rFonts w:asciiTheme="minorHAnsi" w:hAnsiTheme="minorHAnsi" w:cstheme="minorHAnsi"/>
          <w:sz w:val="16"/>
        </w:rPr>
        <w:t xml:space="preserve"> by the dialectic. By embracing the dialectic, Hegel freed history from metaphysics. </w:t>
      </w:r>
      <w:r>
        <w:rPr>
          <w:rFonts w:asciiTheme="minorHAnsi" w:hAnsiTheme="minorHAnsi" w:cstheme="minorHAnsi"/>
          <w:u w:val="single"/>
        </w:rPr>
        <w:t>For the dialectic, there is nothing final, absolute, or sacred</w:t>
      </w:r>
      <w:r>
        <w:rPr>
          <w:rFonts w:asciiTheme="minorHAnsi" w:hAnsiTheme="minorHAnsi" w:cstheme="minorHAnsi"/>
          <w:sz w:val="16"/>
        </w:rPr>
        <w:t xml:space="preserve">. It reveals the transitory character of everything. However, Hegel was limited by his knowledge, the knowledge of his age, and the fact he was an idealist. He regarded thoughts within the brain not as more or less abstract pictures of real things and processes, but as </w:t>
      </w:r>
      <w:proofErr w:type="spellStart"/>
      <w:r>
        <w:rPr>
          <w:rFonts w:asciiTheme="minorHAnsi" w:hAnsiTheme="minorHAnsi" w:cstheme="minorHAnsi"/>
          <w:sz w:val="16"/>
        </w:rPr>
        <w:t>realisations</w:t>
      </w:r>
      <w:proofErr w:type="spellEnd"/>
      <w:r>
        <w:rPr>
          <w:rFonts w:asciiTheme="minorHAnsi" w:hAnsiTheme="minorHAnsi" w:cstheme="minorHAnsi"/>
          <w:sz w:val="16"/>
        </w:rPr>
        <w:t xml:space="preserve"> of the "Absolute Idea", existing from eternity. Hegel's idealism turned reality on its head.</w:t>
      </w:r>
    </w:p>
    <w:p w14:paraId="04F69595" w14:textId="77777777" w:rsidR="00514FA1" w:rsidRDefault="00514FA1" w:rsidP="00514FA1">
      <w:pPr>
        <w:rPr>
          <w:rFonts w:asciiTheme="minorHAnsi" w:hAnsiTheme="minorHAnsi" w:cstheme="minorHAnsi"/>
          <w:sz w:val="16"/>
        </w:rPr>
      </w:pPr>
      <w:r>
        <w:rPr>
          <w:rFonts w:asciiTheme="minorHAnsi" w:hAnsiTheme="minorHAnsi" w:cstheme="minorHAnsi"/>
          <w:u w:val="single"/>
        </w:rPr>
        <w:t>Marx stressed that the task of science is always to proceed from the immediate knowledge of appearances to the discovery of reality</w:t>
      </w:r>
      <w:r>
        <w:rPr>
          <w:rFonts w:asciiTheme="minorHAnsi" w:hAnsiTheme="minorHAnsi" w:cstheme="minorHAnsi"/>
          <w:sz w:val="16"/>
        </w:rPr>
        <w:t>, of the essence, of the laws underlying the appearances. Marx's Capital is a fine example of this method. "The way of thinking of the vulgar economists", wrote Marx to Engels, "derives from the fact that it is always only the immediate form in which relationships appear which is reflected in the brain, and not their inner connections." (June 27, 1867)</w:t>
      </w:r>
    </w:p>
    <w:p w14:paraId="02D51B59" w14:textId="77777777" w:rsidR="00514FA1" w:rsidRDefault="00514FA1" w:rsidP="00514FA1">
      <w:pPr>
        <w:rPr>
          <w:rFonts w:asciiTheme="minorHAnsi" w:hAnsiTheme="minorHAnsi" w:cstheme="minorHAnsi"/>
          <w:u w:val="single"/>
        </w:rPr>
      </w:pPr>
      <w:r>
        <w:rPr>
          <w:rFonts w:asciiTheme="minorHAnsi" w:hAnsiTheme="minorHAnsi" w:cstheme="minorHAnsi"/>
          <w:highlight w:val="cyan"/>
          <w:u w:val="single"/>
        </w:rPr>
        <w:t>The world</w:t>
      </w:r>
      <w:r>
        <w:rPr>
          <w:rFonts w:asciiTheme="minorHAnsi" w:hAnsiTheme="minorHAnsi" w:cstheme="minorHAnsi"/>
          <w:u w:val="single"/>
        </w:rPr>
        <w:t xml:space="preserve"> in which we live </w:t>
      </w:r>
      <w:r>
        <w:rPr>
          <w:rFonts w:asciiTheme="minorHAnsi" w:hAnsiTheme="minorHAnsi" w:cstheme="minorHAnsi"/>
          <w:highlight w:val="cyan"/>
          <w:u w:val="single"/>
        </w:rPr>
        <w:t xml:space="preserve">is a unity of </w:t>
      </w:r>
      <w:r>
        <w:rPr>
          <w:rFonts w:asciiTheme="minorHAnsi" w:hAnsiTheme="minorHAnsi" w:cstheme="minorHAnsi"/>
          <w:u w:val="single"/>
        </w:rPr>
        <w:t xml:space="preserve">contradictions or a unity of </w:t>
      </w:r>
      <w:r>
        <w:rPr>
          <w:rFonts w:asciiTheme="minorHAnsi" w:hAnsiTheme="minorHAnsi" w:cstheme="minorHAnsi"/>
          <w:highlight w:val="cyan"/>
          <w:u w:val="single"/>
        </w:rPr>
        <w:t>opposites: cold-heat</w:t>
      </w:r>
      <w:r w:rsidRPr="00E65546">
        <w:rPr>
          <w:rFonts w:asciiTheme="minorHAnsi" w:hAnsiTheme="minorHAnsi" w:cstheme="minorHAnsi"/>
          <w:u w:val="single"/>
        </w:rPr>
        <w:t>,</w:t>
      </w:r>
      <w:r w:rsidRPr="00983F73">
        <w:rPr>
          <w:rFonts w:asciiTheme="minorHAnsi" w:hAnsiTheme="minorHAnsi" w:cstheme="minorHAnsi"/>
          <w:u w:val="single"/>
        </w:rPr>
        <w:t xml:space="preserve"> </w:t>
      </w:r>
      <w:r>
        <w:rPr>
          <w:rFonts w:asciiTheme="minorHAnsi" w:hAnsiTheme="minorHAnsi" w:cstheme="minorHAnsi"/>
          <w:u w:val="single"/>
        </w:rPr>
        <w:t>light-darkness, Capital-</w:t>
      </w:r>
      <w:proofErr w:type="spellStart"/>
      <w:r>
        <w:rPr>
          <w:rFonts w:asciiTheme="minorHAnsi" w:hAnsiTheme="minorHAnsi" w:cstheme="minorHAnsi"/>
          <w:u w:val="single"/>
        </w:rPr>
        <w:t>Labour</w:t>
      </w:r>
      <w:proofErr w:type="spellEnd"/>
      <w:r>
        <w:rPr>
          <w:rFonts w:asciiTheme="minorHAnsi" w:hAnsiTheme="minorHAnsi" w:cstheme="minorHAnsi"/>
          <w:u w:val="single"/>
        </w:rPr>
        <w:t xml:space="preserve">, </w:t>
      </w:r>
      <w:r>
        <w:rPr>
          <w:rFonts w:asciiTheme="minorHAnsi" w:hAnsiTheme="minorHAnsi" w:cstheme="minorHAnsi"/>
          <w:highlight w:val="cyan"/>
          <w:u w:val="single"/>
        </w:rPr>
        <w:t>birth-death, rich</w:t>
      </w:r>
      <w:r>
        <w:rPr>
          <w:rFonts w:asciiTheme="minorHAnsi" w:hAnsiTheme="minorHAnsi" w:cstheme="minorHAnsi"/>
          <w:u w:val="single"/>
        </w:rPr>
        <w:t>es</w:t>
      </w:r>
      <w:r>
        <w:rPr>
          <w:rFonts w:asciiTheme="minorHAnsi" w:hAnsiTheme="minorHAnsi" w:cstheme="minorHAnsi"/>
          <w:highlight w:val="cyan"/>
          <w:u w:val="single"/>
        </w:rPr>
        <w:t>-poverty</w:t>
      </w:r>
      <w:r>
        <w:rPr>
          <w:rFonts w:asciiTheme="minorHAnsi" w:hAnsiTheme="minorHAnsi" w:cstheme="minorHAnsi"/>
          <w:sz w:val="16"/>
        </w:rPr>
        <w:t>, positive-negative, boom-slump, thinking-being, finite-infinite, repulsion-attraction, left-right, above-below, evolution-revolution, chance-necessity, sale-purchase</w:t>
      </w:r>
      <w:r>
        <w:rPr>
          <w:rFonts w:asciiTheme="minorHAnsi" w:hAnsiTheme="minorHAnsi" w:cstheme="minorHAnsi"/>
          <w:u w:val="single"/>
        </w:rPr>
        <w:t>, and so on.</w:t>
      </w:r>
    </w:p>
    <w:p w14:paraId="4486CADF" w14:textId="77777777" w:rsidR="00514FA1" w:rsidRDefault="00514FA1" w:rsidP="00514FA1">
      <w:pPr>
        <w:rPr>
          <w:rFonts w:asciiTheme="minorHAnsi" w:hAnsiTheme="minorHAnsi" w:cstheme="minorHAnsi"/>
          <w:u w:val="single"/>
        </w:rPr>
      </w:pPr>
      <w:r>
        <w:rPr>
          <w:rFonts w:asciiTheme="minorHAnsi" w:hAnsiTheme="minorHAnsi" w:cstheme="minorHAnsi"/>
          <w:sz w:val="16"/>
        </w:rPr>
        <w:t xml:space="preserve">The fact that </w:t>
      </w:r>
      <w:r>
        <w:rPr>
          <w:rFonts w:asciiTheme="minorHAnsi" w:hAnsiTheme="minorHAnsi" w:cstheme="minorHAnsi"/>
          <w:u w:val="single"/>
        </w:rPr>
        <w:t>two poles of a contradictory antithesis can manage to coexist</w:t>
      </w:r>
      <w:r>
        <w:rPr>
          <w:rFonts w:asciiTheme="minorHAnsi" w:hAnsiTheme="minorHAnsi" w:cstheme="minorHAnsi"/>
          <w:sz w:val="16"/>
        </w:rPr>
        <w:t xml:space="preserve"> </w:t>
      </w:r>
      <w:proofErr w:type="gramStart"/>
      <w:r>
        <w:rPr>
          <w:rFonts w:asciiTheme="minorHAnsi" w:hAnsiTheme="minorHAnsi" w:cstheme="minorHAnsi"/>
          <w:sz w:val="16"/>
        </w:rPr>
        <w:t>as a whole is</w:t>
      </w:r>
      <w:proofErr w:type="gramEnd"/>
      <w:r>
        <w:rPr>
          <w:rFonts w:asciiTheme="minorHAnsi" w:hAnsiTheme="minorHAnsi" w:cstheme="minorHAnsi"/>
          <w:sz w:val="16"/>
        </w:rPr>
        <w:t xml:space="preserve"> regarded in popular wisdom as a paradox. </w:t>
      </w:r>
      <w:r>
        <w:rPr>
          <w:rFonts w:asciiTheme="minorHAnsi" w:hAnsiTheme="minorHAnsi" w:cstheme="minorHAnsi"/>
          <w:u w:val="single"/>
        </w:rPr>
        <w:t xml:space="preserve">The paradox is a recognition that two </w:t>
      </w:r>
      <w:proofErr w:type="gramStart"/>
      <w:r>
        <w:rPr>
          <w:rFonts w:asciiTheme="minorHAnsi" w:hAnsiTheme="minorHAnsi" w:cstheme="minorHAnsi"/>
          <w:u w:val="single"/>
        </w:rPr>
        <w:t>contradictory</w:t>
      </w:r>
      <w:proofErr w:type="gramEnd"/>
      <w:r>
        <w:rPr>
          <w:rFonts w:asciiTheme="minorHAnsi" w:hAnsiTheme="minorHAnsi" w:cstheme="minorHAnsi"/>
          <w:sz w:val="16"/>
        </w:rPr>
        <w:t>, or opposite, considerations may both be true</w:t>
      </w:r>
      <w:r>
        <w:rPr>
          <w:rFonts w:asciiTheme="minorHAnsi" w:hAnsiTheme="minorHAnsi" w:cstheme="minorHAnsi"/>
          <w:u w:val="single"/>
        </w:rPr>
        <w:t>. This is a reflection in thought of a unity of opposites in the material world.</w:t>
      </w:r>
    </w:p>
    <w:p w14:paraId="0221A6EF" w14:textId="77777777" w:rsidR="00514FA1" w:rsidRDefault="00514FA1" w:rsidP="00514FA1">
      <w:pPr>
        <w:rPr>
          <w:rFonts w:asciiTheme="minorHAnsi" w:hAnsiTheme="minorHAnsi" w:cstheme="minorHAnsi"/>
          <w:sz w:val="16"/>
        </w:rPr>
      </w:pPr>
      <w:r>
        <w:rPr>
          <w:rFonts w:asciiTheme="minorHAnsi" w:hAnsiTheme="minorHAnsi" w:cstheme="minorHAnsi"/>
          <w:highlight w:val="cyan"/>
          <w:u w:val="single"/>
        </w:rPr>
        <w:t>Motion</w:t>
      </w:r>
      <w:r>
        <w:rPr>
          <w:rFonts w:asciiTheme="minorHAnsi" w:hAnsiTheme="minorHAnsi" w:cstheme="minorHAnsi"/>
          <w:u w:val="single"/>
        </w:rPr>
        <w:t xml:space="preserve">, </w:t>
      </w:r>
      <w:proofErr w:type="gramStart"/>
      <w:r>
        <w:rPr>
          <w:rFonts w:asciiTheme="minorHAnsi" w:hAnsiTheme="minorHAnsi" w:cstheme="minorHAnsi"/>
          <w:u w:val="single"/>
        </w:rPr>
        <w:t>space</w:t>
      </w:r>
      <w:proofErr w:type="gramEnd"/>
      <w:r>
        <w:rPr>
          <w:rFonts w:asciiTheme="minorHAnsi" w:hAnsiTheme="minorHAnsi" w:cstheme="minorHAnsi"/>
          <w:u w:val="single"/>
        </w:rPr>
        <w:t xml:space="preserve"> and time are nothing else but the mode of existence of matter</w:t>
      </w:r>
      <w:r>
        <w:rPr>
          <w:rFonts w:asciiTheme="minorHAnsi" w:hAnsiTheme="minorHAnsi" w:cstheme="minorHAnsi"/>
          <w:sz w:val="16"/>
        </w:rPr>
        <w:t xml:space="preserve">. </w:t>
      </w:r>
      <w:r>
        <w:rPr>
          <w:rFonts w:asciiTheme="minorHAnsi" w:hAnsiTheme="minorHAnsi" w:cstheme="minorHAnsi"/>
          <w:u w:val="single"/>
        </w:rPr>
        <w:t>Motion</w:t>
      </w:r>
      <w:r>
        <w:rPr>
          <w:rFonts w:asciiTheme="minorHAnsi" w:hAnsiTheme="minorHAnsi" w:cstheme="minorHAnsi"/>
          <w:sz w:val="16"/>
        </w:rPr>
        <w:t xml:space="preserve">, as we have explained </w:t>
      </w:r>
      <w:r>
        <w:rPr>
          <w:rFonts w:asciiTheme="minorHAnsi" w:hAnsiTheme="minorHAnsi" w:cstheme="minorHAnsi"/>
          <w:u w:val="single"/>
        </w:rPr>
        <w:t>is</w:t>
      </w:r>
      <w:r>
        <w:rPr>
          <w:rFonts w:asciiTheme="minorHAnsi" w:hAnsiTheme="minorHAnsi" w:cstheme="minorHAnsi"/>
          <w:sz w:val="16"/>
        </w:rPr>
        <w:t xml:space="preserve"> a contradiction, - </w:t>
      </w:r>
      <w:r>
        <w:rPr>
          <w:rFonts w:asciiTheme="minorHAnsi" w:hAnsiTheme="minorHAnsi" w:cstheme="minorHAnsi"/>
          <w:highlight w:val="cyan"/>
          <w:u w:val="single"/>
        </w:rPr>
        <w:t>being in one place and another at the same time</w:t>
      </w:r>
      <w:r>
        <w:rPr>
          <w:rFonts w:asciiTheme="minorHAnsi" w:hAnsiTheme="minorHAnsi" w:cstheme="minorHAnsi"/>
          <w:u w:val="single"/>
        </w:rPr>
        <w:t xml:space="preserve">. It </w:t>
      </w:r>
      <w:r>
        <w:rPr>
          <w:rFonts w:asciiTheme="minorHAnsi" w:hAnsiTheme="minorHAnsi" w:cstheme="minorHAnsi"/>
          <w:highlight w:val="cyan"/>
          <w:u w:val="single"/>
        </w:rPr>
        <w:t>is a unity of opposites</w:t>
      </w:r>
      <w:r>
        <w:rPr>
          <w:rFonts w:asciiTheme="minorHAnsi" w:hAnsiTheme="minorHAnsi" w:cstheme="minorHAnsi"/>
          <w:u w:val="single"/>
        </w:rPr>
        <w:t>.</w:t>
      </w:r>
      <w:r>
        <w:rPr>
          <w:rFonts w:asciiTheme="minorHAnsi" w:hAnsiTheme="minorHAnsi" w:cstheme="minorHAnsi"/>
          <w:sz w:val="16"/>
        </w:rPr>
        <w:t xml:space="preserve"> "Movement means to be in this place and not to be in it; this is </w:t>
      </w:r>
      <w:r>
        <w:rPr>
          <w:rFonts w:asciiTheme="minorHAnsi" w:hAnsiTheme="minorHAnsi" w:cstheme="minorHAnsi"/>
          <w:u w:val="single"/>
        </w:rPr>
        <w:t>the continuity of space and time</w:t>
      </w:r>
      <w:r>
        <w:rPr>
          <w:rFonts w:asciiTheme="minorHAnsi" w:hAnsiTheme="minorHAnsi" w:cstheme="minorHAnsi"/>
          <w:sz w:val="16"/>
        </w:rPr>
        <w:t xml:space="preserve"> - and it is this which first makes motion possible." (Hegel)</w:t>
      </w:r>
    </w:p>
    <w:p w14:paraId="600DC1BD" w14:textId="77777777" w:rsidR="00514FA1" w:rsidRDefault="00514FA1" w:rsidP="00514FA1">
      <w:pPr>
        <w:rPr>
          <w:rFonts w:asciiTheme="minorHAnsi" w:hAnsiTheme="minorHAnsi" w:cstheme="minorHAnsi"/>
          <w:sz w:val="16"/>
        </w:rPr>
      </w:pPr>
      <w:r>
        <w:rPr>
          <w:rFonts w:asciiTheme="minorHAnsi" w:hAnsiTheme="minorHAnsi" w:cstheme="minorHAnsi"/>
          <w:highlight w:val="cyan"/>
          <w:u w:val="single"/>
        </w:rPr>
        <w:t>To understand something</w:t>
      </w:r>
      <w:r>
        <w:rPr>
          <w:rFonts w:asciiTheme="minorHAnsi" w:hAnsiTheme="minorHAnsi" w:cstheme="minorHAnsi"/>
          <w:sz w:val="16"/>
        </w:rPr>
        <w:t xml:space="preserve">, its essence, it </w:t>
      </w:r>
      <w:r>
        <w:rPr>
          <w:rFonts w:asciiTheme="minorHAnsi" w:hAnsiTheme="minorHAnsi" w:cstheme="minorHAnsi"/>
          <w:highlight w:val="cyan"/>
          <w:u w:val="single"/>
        </w:rPr>
        <w:t>is</w:t>
      </w:r>
      <w:r>
        <w:rPr>
          <w:rFonts w:asciiTheme="minorHAnsi" w:hAnsiTheme="minorHAnsi" w:cstheme="minorHAnsi"/>
          <w:sz w:val="16"/>
        </w:rPr>
        <w:t xml:space="preserve"> necessary </w:t>
      </w:r>
      <w:r>
        <w:rPr>
          <w:rFonts w:asciiTheme="minorHAnsi" w:hAnsiTheme="minorHAnsi" w:cstheme="minorHAnsi"/>
          <w:highlight w:val="cyan"/>
          <w:u w:val="single"/>
        </w:rPr>
        <w:t>to seek out</w:t>
      </w:r>
      <w:r>
        <w:rPr>
          <w:rFonts w:asciiTheme="minorHAnsi" w:hAnsiTheme="minorHAnsi" w:cstheme="minorHAnsi"/>
          <w:u w:val="single"/>
        </w:rPr>
        <w:t xml:space="preserve"> these </w:t>
      </w:r>
      <w:r w:rsidRPr="00E65546">
        <w:rPr>
          <w:rFonts w:asciiTheme="minorHAnsi" w:hAnsiTheme="minorHAnsi" w:cstheme="minorHAnsi"/>
          <w:highlight w:val="cyan"/>
          <w:u w:val="single"/>
        </w:rPr>
        <w:t>internal contradictions</w:t>
      </w:r>
      <w:r>
        <w:rPr>
          <w:rFonts w:asciiTheme="minorHAnsi" w:hAnsiTheme="minorHAnsi" w:cstheme="minorHAnsi"/>
          <w:sz w:val="16"/>
        </w:rPr>
        <w:t xml:space="preserve">. Under certain circumstances, the universal is the individual, and the individual is the universal. </w:t>
      </w:r>
      <w:r>
        <w:rPr>
          <w:rFonts w:asciiTheme="minorHAnsi" w:hAnsiTheme="minorHAnsi" w:cstheme="minorHAnsi"/>
          <w:u w:val="single"/>
        </w:rPr>
        <w:t>That things turn into their opposites</w:t>
      </w:r>
      <w:r>
        <w:rPr>
          <w:rFonts w:asciiTheme="minorHAnsi" w:hAnsiTheme="minorHAnsi" w:cstheme="minorHAnsi"/>
          <w:sz w:val="16"/>
        </w:rPr>
        <w:t xml:space="preserve">, - cause can </w:t>
      </w:r>
      <w:r>
        <w:rPr>
          <w:rFonts w:asciiTheme="minorHAnsi" w:hAnsiTheme="minorHAnsi" w:cstheme="minorHAnsi"/>
          <w:sz w:val="16"/>
        </w:rPr>
        <w:lastRenderedPageBreak/>
        <w:t xml:space="preserve">become effect and effect can become cause - </w:t>
      </w:r>
      <w:r>
        <w:rPr>
          <w:rFonts w:asciiTheme="minorHAnsi" w:hAnsiTheme="minorHAnsi" w:cstheme="minorHAnsi"/>
          <w:u w:val="single"/>
        </w:rPr>
        <w:t>is because they are merely links in the never-ending chain in the development of matter</w:t>
      </w:r>
      <w:r>
        <w:rPr>
          <w:rFonts w:asciiTheme="minorHAnsi" w:hAnsiTheme="minorHAnsi" w:cstheme="minorHAnsi"/>
          <w:sz w:val="16"/>
        </w:rPr>
        <w:t>.</w:t>
      </w:r>
    </w:p>
    <w:p w14:paraId="0ACE623B" w14:textId="77777777" w:rsidR="00514FA1" w:rsidRDefault="00514FA1" w:rsidP="00514FA1">
      <w:pPr>
        <w:rPr>
          <w:rFonts w:asciiTheme="minorHAnsi" w:hAnsiTheme="minorHAnsi" w:cstheme="minorHAnsi"/>
          <w:sz w:val="16"/>
        </w:rPr>
      </w:pPr>
      <w:r>
        <w:rPr>
          <w:rFonts w:asciiTheme="minorHAnsi" w:hAnsiTheme="minorHAnsi" w:cstheme="minorHAnsi"/>
          <w:sz w:val="16"/>
        </w:rPr>
        <w:t>Lenin explains this self-movement in a note when he says, "</w:t>
      </w:r>
      <w:r>
        <w:rPr>
          <w:rFonts w:asciiTheme="minorHAnsi" w:hAnsiTheme="minorHAnsi" w:cstheme="minorHAnsi"/>
          <w:u w:val="single"/>
        </w:rPr>
        <w:t>Dialectics is the teaching which shows how opposites can</w:t>
      </w:r>
      <w:r>
        <w:rPr>
          <w:rFonts w:asciiTheme="minorHAnsi" w:hAnsiTheme="minorHAnsi" w:cstheme="minorHAnsi"/>
          <w:sz w:val="16"/>
        </w:rPr>
        <w:t xml:space="preserve"> be and how they </w:t>
      </w:r>
      <w:r>
        <w:rPr>
          <w:rFonts w:asciiTheme="minorHAnsi" w:hAnsiTheme="minorHAnsi" w:cstheme="minorHAnsi"/>
          <w:u w:val="single"/>
        </w:rPr>
        <w:t>become identical</w:t>
      </w:r>
      <w:r>
        <w:rPr>
          <w:rFonts w:asciiTheme="minorHAnsi" w:hAnsiTheme="minorHAnsi" w:cstheme="minorHAnsi"/>
          <w:sz w:val="16"/>
        </w:rPr>
        <w:t xml:space="preserve"> - under what conditions they are identical, becoming transformed into one another - why the human mind should grasp these opposites not as dead, rigid, but living, conditional, mobile, becoming transformed into one another."</w:t>
      </w:r>
    </w:p>
    <w:p w14:paraId="2A9B3180" w14:textId="77777777" w:rsidR="00514FA1" w:rsidRDefault="00514FA1" w:rsidP="00514FA1">
      <w:pPr>
        <w:rPr>
          <w:rFonts w:asciiTheme="minorHAnsi" w:hAnsiTheme="minorHAnsi" w:cstheme="minorHAnsi"/>
        </w:rPr>
      </w:pPr>
      <w:r w:rsidRPr="00E65546">
        <w:rPr>
          <w:rFonts w:asciiTheme="minorHAnsi" w:hAnsiTheme="minorHAnsi" w:cstheme="minorHAnsi"/>
          <w:u w:val="single"/>
        </w:rPr>
        <w:t>This is best illustrated by</w:t>
      </w:r>
      <w:r>
        <w:rPr>
          <w:rFonts w:asciiTheme="minorHAnsi" w:hAnsiTheme="minorHAnsi" w:cstheme="minorHAnsi"/>
          <w:u w:val="single"/>
        </w:rPr>
        <w:t xml:space="preserve"> the class struggle</w:t>
      </w:r>
      <w:r>
        <w:rPr>
          <w:rFonts w:asciiTheme="minorHAnsi" w:hAnsiTheme="minorHAnsi" w:cstheme="minorHAnsi"/>
        </w:rPr>
        <w:t xml:space="preserve">. </w:t>
      </w:r>
      <w:r>
        <w:rPr>
          <w:rFonts w:asciiTheme="minorHAnsi" w:hAnsiTheme="minorHAnsi" w:cstheme="minorHAnsi"/>
          <w:u w:val="single"/>
        </w:rPr>
        <w:t>Capitalism requires a capitalist class and a working class</w:t>
      </w:r>
      <w:r>
        <w:rPr>
          <w:rFonts w:asciiTheme="minorHAnsi" w:hAnsiTheme="minorHAnsi" w:cstheme="minorHAnsi"/>
        </w:rPr>
        <w:t xml:space="preserve">. </w:t>
      </w:r>
      <w:r w:rsidRPr="00E65546">
        <w:rPr>
          <w:rFonts w:asciiTheme="minorHAnsi" w:hAnsiTheme="minorHAnsi" w:cstheme="minorHAnsi"/>
          <w:u w:val="single"/>
        </w:rPr>
        <w:t>The struggle over</w:t>
      </w:r>
      <w:r>
        <w:rPr>
          <w:rFonts w:asciiTheme="minorHAnsi" w:hAnsiTheme="minorHAnsi" w:cstheme="minorHAnsi"/>
          <w:u w:val="single"/>
        </w:rPr>
        <w:t xml:space="preserve"> the </w:t>
      </w:r>
      <w:r w:rsidRPr="00E65546">
        <w:rPr>
          <w:rFonts w:asciiTheme="minorHAnsi" w:hAnsiTheme="minorHAnsi" w:cstheme="minorHAnsi"/>
          <w:u w:val="single"/>
        </w:rPr>
        <w:t>surplus</w:t>
      </w:r>
      <w:r>
        <w:rPr>
          <w:rFonts w:asciiTheme="minorHAnsi" w:hAnsiTheme="minorHAnsi" w:cstheme="minorHAnsi"/>
          <w:u w:val="single"/>
        </w:rPr>
        <w:t xml:space="preserve"> value </w:t>
      </w:r>
      <w:r w:rsidRPr="00E65546">
        <w:rPr>
          <w:rFonts w:asciiTheme="minorHAnsi" w:hAnsiTheme="minorHAnsi" w:cstheme="minorHAnsi"/>
          <w:u w:val="single"/>
        </w:rPr>
        <w:t>created by</w:t>
      </w:r>
      <w:r>
        <w:rPr>
          <w:rFonts w:asciiTheme="minorHAnsi" w:hAnsiTheme="minorHAnsi" w:cstheme="minorHAnsi"/>
          <w:u w:val="single"/>
        </w:rPr>
        <w:t xml:space="preserve"> the </w:t>
      </w:r>
      <w:r w:rsidRPr="00E65546">
        <w:rPr>
          <w:rFonts w:asciiTheme="minorHAnsi" w:hAnsiTheme="minorHAnsi" w:cstheme="minorHAnsi"/>
          <w:u w:val="single"/>
        </w:rPr>
        <w:t>workers and expropriated by</w:t>
      </w:r>
      <w:r>
        <w:rPr>
          <w:rFonts w:asciiTheme="minorHAnsi" w:hAnsiTheme="minorHAnsi" w:cstheme="minorHAnsi"/>
          <w:u w:val="single"/>
        </w:rPr>
        <w:t xml:space="preserve"> the </w:t>
      </w:r>
      <w:r w:rsidRPr="00E65546">
        <w:rPr>
          <w:rFonts w:asciiTheme="minorHAnsi" w:hAnsiTheme="minorHAnsi" w:cstheme="minorHAnsi"/>
          <w:u w:val="single"/>
        </w:rPr>
        <w:t>capitalists leads to</w:t>
      </w:r>
      <w:r>
        <w:rPr>
          <w:rFonts w:asciiTheme="minorHAnsi" w:hAnsiTheme="minorHAnsi" w:cstheme="minorHAnsi"/>
          <w:u w:val="single"/>
        </w:rPr>
        <w:t xml:space="preserve"> an irreconcilable struggle that will provide the basis for </w:t>
      </w:r>
      <w:r w:rsidRPr="00E65546">
        <w:rPr>
          <w:rFonts w:asciiTheme="minorHAnsi" w:hAnsiTheme="minorHAnsi" w:cstheme="minorHAnsi"/>
          <w:u w:val="single"/>
        </w:rPr>
        <w:t xml:space="preserve">the eventual overthrow of capitalism, and the </w:t>
      </w:r>
      <w:r>
        <w:rPr>
          <w:rFonts w:asciiTheme="minorHAnsi" w:hAnsiTheme="minorHAnsi" w:cstheme="minorHAnsi"/>
          <w:u w:val="single"/>
        </w:rPr>
        <w:t xml:space="preserve">resolution of the contradiction through the </w:t>
      </w:r>
      <w:r w:rsidRPr="00E65546">
        <w:rPr>
          <w:rFonts w:asciiTheme="minorHAnsi" w:hAnsiTheme="minorHAnsi" w:cstheme="minorHAnsi"/>
          <w:u w:val="single"/>
        </w:rPr>
        <w:t>abolition of classes</w:t>
      </w:r>
      <w:r w:rsidRPr="00E65546">
        <w:rPr>
          <w:rFonts w:asciiTheme="minorHAnsi" w:hAnsiTheme="minorHAnsi" w:cstheme="minorHAnsi"/>
        </w:rPr>
        <w:t>.</w:t>
      </w:r>
    </w:p>
    <w:p w14:paraId="1EC6BA98" w14:textId="77777777" w:rsidR="00514FA1" w:rsidRDefault="00514FA1" w:rsidP="00514FA1">
      <w:pPr>
        <w:rPr>
          <w:rFonts w:asciiTheme="minorHAnsi" w:hAnsiTheme="minorHAnsi" w:cstheme="minorHAnsi"/>
          <w:sz w:val="16"/>
        </w:rPr>
      </w:pPr>
      <w:r>
        <w:rPr>
          <w:rFonts w:asciiTheme="minorHAnsi" w:hAnsiTheme="minorHAnsi" w:cstheme="minorHAnsi"/>
          <w:u w:val="single"/>
        </w:rPr>
        <w:t>The general pattern of historical development is</w:t>
      </w:r>
      <w:r>
        <w:rPr>
          <w:rFonts w:asciiTheme="minorHAnsi" w:hAnsiTheme="minorHAnsi" w:cstheme="minorHAnsi"/>
          <w:sz w:val="16"/>
        </w:rPr>
        <w:t xml:space="preserve"> not one of a straight line upward, but of </w:t>
      </w:r>
      <w:r>
        <w:rPr>
          <w:rFonts w:asciiTheme="minorHAnsi" w:hAnsiTheme="minorHAnsi" w:cstheme="minorHAnsi"/>
          <w:u w:val="single"/>
        </w:rPr>
        <w:t>a complex interaction</w:t>
      </w:r>
      <w:r>
        <w:rPr>
          <w:rFonts w:asciiTheme="minorHAnsi" w:hAnsiTheme="minorHAnsi" w:cstheme="minorHAnsi"/>
          <w:sz w:val="16"/>
        </w:rPr>
        <w:t xml:space="preserve"> in which </w:t>
      </w:r>
      <w:r>
        <w:rPr>
          <w:rFonts w:asciiTheme="minorHAnsi" w:hAnsiTheme="minorHAnsi" w:cstheme="minorHAnsi"/>
          <w:u w:val="single"/>
        </w:rPr>
        <w:t>each step forward is only achieved at the cost of a partial step backwards</w:t>
      </w:r>
      <w:r>
        <w:rPr>
          <w:rFonts w:asciiTheme="minorHAnsi" w:hAnsiTheme="minorHAnsi" w:cstheme="minorHAnsi"/>
          <w:sz w:val="16"/>
        </w:rPr>
        <w:t xml:space="preserve">. </w:t>
      </w:r>
      <w:r>
        <w:rPr>
          <w:rFonts w:asciiTheme="minorHAnsi" w:hAnsiTheme="minorHAnsi" w:cstheme="minorHAnsi"/>
          <w:u w:val="single"/>
        </w:rPr>
        <w:t>These regressions</w:t>
      </w:r>
      <w:r>
        <w:rPr>
          <w:rFonts w:asciiTheme="minorHAnsi" w:hAnsiTheme="minorHAnsi" w:cstheme="minorHAnsi"/>
          <w:sz w:val="16"/>
        </w:rPr>
        <w:t xml:space="preserve">, in turn, </w:t>
      </w:r>
      <w:r>
        <w:rPr>
          <w:rFonts w:asciiTheme="minorHAnsi" w:hAnsiTheme="minorHAnsi" w:cstheme="minorHAnsi"/>
          <w:u w:val="single"/>
        </w:rPr>
        <w:t>are remedied at the next stage of development</w:t>
      </w:r>
      <w:r>
        <w:rPr>
          <w:rFonts w:asciiTheme="minorHAnsi" w:hAnsiTheme="minorHAnsi" w:cstheme="minorHAnsi"/>
          <w:sz w:val="16"/>
        </w:rPr>
        <w:t>.</w:t>
      </w:r>
    </w:p>
    <w:p w14:paraId="48F10A72"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The law of </w:t>
      </w:r>
      <w:r>
        <w:rPr>
          <w:rFonts w:asciiTheme="minorHAnsi" w:hAnsiTheme="minorHAnsi" w:cstheme="minorHAnsi"/>
          <w:u w:val="single"/>
        </w:rPr>
        <w:t>the negation of the negation explains the repetition at a higher level of</w:t>
      </w:r>
      <w:r>
        <w:rPr>
          <w:rFonts w:asciiTheme="minorHAnsi" w:hAnsiTheme="minorHAnsi" w:cstheme="minorHAnsi"/>
          <w:sz w:val="16"/>
        </w:rPr>
        <w:t xml:space="preserve"> certain features and </w:t>
      </w:r>
      <w:r>
        <w:rPr>
          <w:rFonts w:asciiTheme="minorHAnsi" w:hAnsiTheme="minorHAnsi" w:cstheme="minorHAnsi"/>
          <w:u w:val="single"/>
        </w:rPr>
        <w:t>properties</w:t>
      </w:r>
      <w:r>
        <w:rPr>
          <w:rFonts w:asciiTheme="minorHAnsi" w:hAnsiTheme="minorHAnsi" w:cstheme="minorHAnsi"/>
          <w:sz w:val="16"/>
        </w:rPr>
        <w:t xml:space="preserve"> of the lower level and the apparent return of past features. </w:t>
      </w:r>
      <w:r>
        <w:rPr>
          <w:rFonts w:asciiTheme="minorHAnsi" w:hAnsiTheme="minorHAnsi" w:cstheme="minorHAnsi"/>
          <w:u w:val="single"/>
        </w:rPr>
        <w:t>There is a constant struggle between form and content</w:t>
      </w:r>
      <w:r>
        <w:rPr>
          <w:rFonts w:asciiTheme="minorHAnsi" w:hAnsiTheme="minorHAnsi" w:cstheme="minorHAnsi"/>
          <w:sz w:val="16"/>
        </w:rPr>
        <w:t xml:space="preserve"> and between content and form, </w:t>
      </w:r>
      <w:r>
        <w:rPr>
          <w:rFonts w:asciiTheme="minorHAnsi" w:hAnsiTheme="minorHAnsi" w:cstheme="minorHAnsi"/>
          <w:u w:val="single"/>
        </w:rPr>
        <w:t>resulting in the eventual shattering of the old form and the transformation of the content</w:t>
      </w:r>
      <w:r>
        <w:rPr>
          <w:rFonts w:asciiTheme="minorHAnsi" w:hAnsiTheme="minorHAnsi" w:cstheme="minorHAnsi"/>
          <w:sz w:val="16"/>
        </w:rPr>
        <w:t>.</w:t>
      </w:r>
    </w:p>
    <w:p w14:paraId="622A9E37" w14:textId="77777777" w:rsidR="00514FA1" w:rsidRDefault="00514FA1" w:rsidP="00514FA1">
      <w:pPr>
        <w:rPr>
          <w:rFonts w:asciiTheme="minorHAnsi" w:hAnsiTheme="minorHAnsi" w:cstheme="minorHAnsi"/>
          <w:sz w:val="16"/>
        </w:rPr>
      </w:pPr>
      <w:r>
        <w:rPr>
          <w:rFonts w:asciiTheme="minorHAnsi" w:hAnsiTheme="minorHAnsi" w:cstheme="minorHAnsi"/>
          <w:u w:val="single"/>
        </w:rPr>
        <w:t>This whole process can be best pictured as a spiral, where the movement comes back to the position it started, but at a higher level</w:t>
      </w:r>
      <w:r>
        <w:rPr>
          <w:rFonts w:asciiTheme="minorHAnsi" w:hAnsiTheme="minorHAnsi" w:cstheme="minorHAnsi"/>
          <w:sz w:val="16"/>
        </w:rPr>
        <w:t xml:space="preserve">. In other words, </w:t>
      </w:r>
      <w:r>
        <w:rPr>
          <w:rFonts w:asciiTheme="minorHAnsi" w:hAnsiTheme="minorHAnsi" w:cstheme="minorHAnsi"/>
          <w:highlight w:val="cyan"/>
          <w:u w:val="single"/>
        </w:rPr>
        <w:t>historical progress is achieved through a series of contradictions</w:t>
      </w:r>
      <w:r>
        <w:rPr>
          <w:rFonts w:asciiTheme="minorHAnsi" w:hAnsiTheme="minorHAnsi" w:cstheme="minorHAnsi"/>
          <w:sz w:val="16"/>
        </w:rPr>
        <w:t>. Where the previous stage is negated, this does not represent its total elimination. It does not wipe out completely the stage that it supplants.</w:t>
      </w:r>
    </w:p>
    <w:p w14:paraId="180485EA" w14:textId="77777777" w:rsidR="00514FA1" w:rsidRDefault="00514FA1" w:rsidP="00514FA1">
      <w:pPr>
        <w:rPr>
          <w:rFonts w:asciiTheme="minorHAnsi" w:hAnsiTheme="minorHAnsi" w:cstheme="minorHAnsi"/>
          <w:sz w:val="16"/>
        </w:rPr>
      </w:pPr>
      <w:r>
        <w:rPr>
          <w:rFonts w:asciiTheme="minorHAnsi" w:hAnsiTheme="minorHAnsi" w:cstheme="minorHAnsi"/>
          <w:sz w:val="16"/>
        </w:rPr>
        <w:t>"</w:t>
      </w:r>
      <w:r>
        <w:rPr>
          <w:rFonts w:asciiTheme="minorHAnsi" w:hAnsiTheme="minorHAnsi" w:cstheme="minorHAnsi"/>
          <w:u w:val="single"/>
        </w:rPr>
        <w:t>The capitalist method of appropriation, which springs from</w:t>
      </w:r>
      <w:r>
        <w:rPr>
          <w:rFonts w:asciiTheme="minorHAnsi" w:hAnsiTheme="minorHAnsi" w:cstheme="minorHAnsi"/>
          <w:sz w:val="16"/>
        </w:rPr>
        <w:t xml:space="preserve"> the capitalist method of production, and therefore capitalist </w:t>
      </w:r>
      <w:r>
        <w:rPr>
          <w:rFonts w:asciiTheme="minorHAnsi" w:hAnsiTheme="minorHAnsi" w:cstheme="minorHAnsi"/>
          <w:u w:val="single"/>
        </w:rPr>
        <w:t>private property</w:t>
      </w:r>
      <w:r>
        <w:rPr>
          <w:rFonts w:asciiTheme="minorHAnsi" w:hAnsiTheme="minorHAnsi" w:cstheme="minorHAnsi"/>
          <w:sz w:val="16"/>
        </w:rPr>
        <w:t xml:space="preserve">, </w:t>
      </w:r>
      <w:r>
        <w:rPr>
          <w:rFonts w:asciiTheme="minorHAnsi" w:hAnsiTheme="minorHAnsi" w:cstheme="minorHAnsi"/>
          <w:u w:val="single"/>
        </w:rPr>
        <w:t>is the first negation of individual private property</w:t>
      </w:r>
      <w:r>
        <w:rPr>
          <w:rFonts w:asciiTheme="minorHAnsi" w:hAnsiTheme="minorHAnsi" w:cstheme="minorHAnsi"/>
          <w:sz w:val="16"/>
        </w:rPr>
        <w:t xml:space="preserve"> based on one's own </w:t>
      </w:r>
      <w:proofErr w:type="spellStart"/>
      <w:r>
        <w:rPr>
          <w:rFonts w:asciiTheme="minorHAnsi" w:hAnsiTheme="minorHAnsi" w:cstheme="minorHAnsi"/>
          <w:sz w:val="16"/>
        </w:rPr>
        <w:t>labour</w:t>
      </w:r>
      <w:proofErr w:type="spellEnd"/>
      <w:r>
        <w:rPr>
          <w:rFonts w:asciiTheme="minorHAnsi" w:hAnsiTheme="minorHAnsi" w:cstheme="minorHAnsi"/>
          <w:sz w:val="16"/>
        </w:rPr>
        <w:t xml:space="preserve">. </w:t>
      </w:r>
      <w:r>
        <w:rPr>
          <w:rFonts w:asciiTheme="minorHAnsi" w:hAnsiTheme="minorHAnsi" w:cstheme="minorHAnsi"/>
          <w:u w:val="single"/>
        </w:rPr>
        <w:t>But capitalist production begets with the inevitableness of a natural process its own negation. It is the negation of the negation</w:t>
      </w:r>
      <w:r>
        <w:rPr>
          <w:rFonts w:asciiTheme="minorHAnsi" w:hAnsiTheme="minorHAnsi" w:cstheme="minorHAnsi"/>
          <w:sz w:val="16"/>
        </w:rPr>
        <w:t>," remarked Marx in volume one of Capital.</w:t>
      </w:r>
    </w:p>
    <w:p w14:paraId="009224FF" w14:textId="77777777" w:rsidR="00514FA1" w:rsidRDefault="00514FA1" w:rsidP="00514FA1">
      <w:pPr>
        <w:rPr>
          <w:rFonts w:asciiTheme="minorHAnsi" w:hAnsiTheme="minorHAnsi" w:cstheme="minorHAnsi"/>
          <w:u w:val="single"/>
        </w:rPr>
      </w:pPr>
      <w:r>
        <w:rPr>
          <w:rFonts w:asciiTheme="minorHAnsi" w:hAnsiTheme="minorHAnsi" w:cstheme="minorHAnsi"/>
          <w:sz w:val="16"/>
        </w:rPr>
        <w:t xml:space="preserve">According to Engels, </w:t>
      </w:r>
      <w:r>
        <w:rPr>
          <w:rFonts w:asciiTheme="minorHAnsi" w:hAnsiTheme="minorHAnsi" w:cstheme="minorHAnsi"/>
          <w:highlight w:val="cyan"/>
          <w:u w:val="single"/>
        </w:rPr>
        <w:t>dialectics</w:t>
      </w:r>
      <w:r>
        <w:rPr>
          <w:rFonts w:asciiTheme="minorHAnsi" w:hAnsiTheme="minorHAnsi" w:cstheme="minorHAnsi"/>
          <w:u w:val="single"/>
        </w:rPr>
        <w:t xml:space="preserve"> was "our best working tool and our sharpest weapon.</w:t>
      </w:r>
      <w:r>
        <w:rPr>
          <w:rFonts w:asciiTheme="minorHAnsi" w:hAnsiTheme="minorHAnsi" w:cstheme="minorHAnsi"/>
          <w:sz w:val="16"/>
        </w:rPr>
        <w:t xml:space="preserve">" And for us also, </w:t>
      </w:r>
      <w:r>
        <w:rPr>
          <w:rFonts w:asciiTheme="minorHAnsi" w:hAnsiTheme="minorHAnsi" w:cstheme="minorHAnsi"/>
          <w:u w:val="single"/>
        </w:rPr>
        <w:t xml:space="preserve">it </w:t>
      </w:r>
      <w:r>
        <w:rPr>
          <w:rFonts w:asciiTheme="minorHAnsi" w:hAnsiTheme="minorHAnsi" w:cstheme="minorHAnsi"/>
          <w:highlight w:val="cyan"/>
          <w:u w:val="single"/>
        </w:rPr>
        <w:t>is a guide to action</w:t>
      </w:r>
      <w:r>
        <w:rPr>
          <w:rFonts w:asciiTheme="minorHAnsi" w:hAnsiTheme="minorHAnsi" w:cstheme="minorHAnsi"/>
          <w:u w:val="single"/>
        </w:rPr>
        <w:t xml:space="preserve"> </w:t>
      </w:r>
      <w:r>
        <w:rPr>
          <w:rFonts w:asciiTheme="minorHAnsi" w:hAnsiTheme="minorHAnsi" w:cstheme="minorHAnsi"/>
          <w:sz w:val="16"/>
        </w:rPr>
        <w:t xml:space="preserve">and our activities </w:t>
      </w:r>
      <w:r>
        <w:rPr>
          <w:rFonts w:asciiTheme="minorHAnsi" w:hAnsiTheme="minorHAnsi" w:cstheme="minorHAnsi"/>
          <w:u w:val="single"/>
        </w:rPr>
        <w:t xml:space="preserve">within the </w:t>
      </w:r>
      <w:proofErr w:type="gramStart"/>
      <w:r>
        <w:rPr>
          <w:rFonts w:asciiTheme="minorHAnsi" w:hAnsiTheme="minorHAnsi" w:cstheme="minorHAnsi"/>
          <w:u w:val="single"/>
        </w:rPr>
        <w:t>working class</w:t>
      </w:r>
      <w:proofErr w:type="gramEnd"/>
      <w:r>
        <w:rPr>
          <w:rFonts w:asciiTheme="minorHAnsi" w:hAnsiTheme="minorHAnsi" w:cstheme="minorHAnsi"/>
          <w:u w:val="single"/>
        </w:rPr>
        <w:t xml:space="preserve"> movement</w:t>
      </w:r>
      <w:r>
        <w:rPr>
          <w:rFonts w:asciiTheme="minorHAnsi" w:hAnsiTheme="minorHAnsi" w:cstheme="minorHAnsi"/>
          <w:sz w:val="16"/>
        </w:rPr>
        <w:t xml:space="preserve">. It is similar to a compass or map, </w:t>
      </w:r>
      <w:r w:rsidRPr="00DE3811">
        <w:rPr>
          <w:rFonts w:asciiTheme="minorHAnsi" w:hAnsiTheme="minorHAnsi" w:cstheme="minorHAnsi"/>
          <w:u w:val="single"/>
        </w:rPr>
        <w:t>which</w:t>
      </w:r>
      <w:r>
        <w:rPr>
          <w:rFonts w:asciiTheme="minorHAnsi" w:hAnsiTheme="minorHAnsi" w:cstheme="minorHAnsi"/>
          <w:sz w:val="16"/>
        </w:rPr>
        <w:t xml:space="preserve"> allows us to get our bearings in the turmoil of </w:t>
      </w:r>
      <w:proofErr w:type="gramStart"/>
      <w:r>
        <w:rPr>
          <w:rFonts w:asciiTheme="minorHAnsi" w:hAnsiTheme="minorHAnsi" w:cstheme="minorHAnsi"/>
          <w:sz w:val="16"/>
        </w:rPr>
        <w:t>events, and</w:t>
      </w:r>
      <w:proofErr w:type="gramEnd"/>
      <w:r>
        <w:rPr>
          <w:rFonts w:asciiTheme="minorHAnsi" w:hAnsiTheme="minorHAnsi" w:cstheme="minorHAnsi"/>
          <w:sz w:val="16"/>
        </w:rPr>
        <w:t xml:space="preserve"> </w:t>
      </w:r>
      <w:r w:rsidRPr="00DE3811">
        <w:rPr>
          <w:rFonts w:asciiTheme="minorHAnsi" w:hAnsiTheme="minorHAnsi" w:cstheme="minorHAnsi"/>
          <w:u w:val="single"/>
        </w:rPr>
        <w:t>permits us to understand the</w:t>
      </w:r>
      <w:r>
        <w:rPr>
          <w:rFonts w:asciiTheme="minorHAnsi" w:hAnsiTheme="minorHAnsi" w:cstheme="minorHAnsi"/>
          <w:u w:val="single"/>
        </w:rPr>
        <w:t xml:space="preserve"> underlying </w:t>
      </w:r>
      <w:r w:rsidRPr="00DE3811">
        <w:rPr>
          <w:rFonts w:asciiTheme="minorHAnsi" w:hAnsiTheme="minorHAnsi" w:cstheme="minorHAnsi"/>
          <w:u w:val="single"/>
        </w:rPr>
        <w:t>processes that shape our world.</w:t>
      </w:r>
    </w:p>
    <w:p w14:paraId="01A20CF4"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Whether we like it or not, </w:t>
      </w:r>
      <w:proofErr w:type="gramStart"/>
      <w:r>
        <w:rPr>
          <w:rFonts w:asciiTheme="minorHAnsi" w:hAnsiTheme="minorHAnsi" w:cstheme="minorHAnsi"/>
          <w:sz w:val="16"/>
        </w:rPr>
        <w:t>consciously</w:t>
      </w:r>
      <w:proofErr w:type="gramEnd"/>
      <w:r>
        <w:rPr>
          <w:rFonts w:asciiTheme="minorHAnsi" w:hAnsiTheme="minorHAnsi" w:cstheme="minorHAnsi"/>
          <w:sz w:val="16"/>
        </w:rPr>
        <w:t xml:space="preserve"> or unconsciously, everyone has a philosophy. A philosophy is simply a way of looking at the world. </w:t>
      </w:r>
      <w:r w:rsidRPr="00781A4D">
        <w:rPr>
          <w:rFonts w:asciiTheme="minorHAnsi" w:hAnsiTheme="minorHAnsi" w:cstheme="minorHAnsi"/>
          <w:u w:val="single"/>
        </w:rPr>
        <w:t xml:space="preserve">Under capitalism, </w:t>
      </w:r>
      <w:r w:rsidRPr="008639AF">
        <w:rPr>
          <w:rFonts w:asciiTheme="minorHAnsi" w:hAnsiTheme="minorHAnsi" w:cstheme="minorHAnsi"/>
          <w:highlight w:val="cyan"/>
          <w:u w:val="single"/>
        </w:rPr>
        <w:t xml:space="preserve">without </w:t>
      </w:r>
      <w:r>
        <w:rPr>
          <w:rFonts w:asciiTheme="minorHAnsi" w:hAnsiTheme="minorHAnsi" w:cstheme="minorHAnsi"/>
          <w:highlight w:val="cyan"/>
          <w:u w:val="single"/>
        </w:rPr>
        <w:t>our own</w:t>
      </w:r>
      <w:r>
        <w:rPr>
          <w:rFonts w:asciiTheme="minorHAnsi" w:hAnsiTheme="minorHAnsi" w:cstheme="minorHAnsi"/>
          <w:u w:val="single"/>
        </w:rPr>
        <w:t xml:space="preserve"> scientific </w:t>
      </w:r>
      <w:r w:rsidRPr="006015DF">
        <w:rPr>
          <w:rFonts w:asciiTheme="minorHAnsi" w:hAnsiTheme="minorHAnsi" w:cstheme="minorHAnsi"/>
          <w:highlight w:val="cyan"/>
          <w:u w:val="single"/>
        </w:rPr>
        <w:t>philosophy</w:t>
      </w:r>
      <w:r>
        <w:rPr>
          <w:rFonts w:asciiTheme="minorHAnsi" w:hAnsiTheme="minorHAnsi" w:cstheme="minorHAnsi"/>
          <w:u w:val="single"/>
        </w:rPr>
        <w:t xml:space="preserve">, </w:t>
      </w:r>
      <w:r>
        <w:rPr>
          <w:rFonts w:asciiTheme="minorHAnsi" w:hAnsiTheme="minorHAnsi" w:cstheme="minorHAnsi"/>
          <w:highlight w:val="cyan"/>
          <w:u w:val="single"/>
        </w:rPr>
        <w:t>we</w:t>
      </w:r>
      <w:r>
        <w:rPr>
          <w:rFonts w:asciiTheme="minorHAnsi" w:hAnsiTheme="minorHAnsi" w:cstheme="minorHAnsi"/>
          <w:u w:val="single"/>
        </w:rPr>
        <w:t xml:space="preserve"> will </w:t>
      </w:r>
      <w:r w:rsidRPr="00DE3811">
        <w:rPr>
          <w:rFonts w:asciiTheme="minorHAnsi" w:hAnsiTheme="minorHAnsi" w:cstheme="minorHAnsi"/>
          <w:u w:val="single"/>
        </w:rPr>
        <w:t xml:space="preserve">inevitably </w:t>
      </w:r>
      <w:r>
        <w:rPr>
          <w:rFonts w:asciiTheme="minorHAnsi" w:hAnsiTheme="minorHAnsi" w:cstheme="minorHAnsi"/>
          <w:highlight w:val="cyan"/>
          <w:u w:val="single"/>
        </w:rPr>
        <w:t xml:space="preserve">adopt the </w:t>
      </w:r>
      <w:r w:rsidRPr="008639AF">
        <w:rPr>
          <w:rFonts w:asciiTheme="minorHAnsi" w:hAnsiTheme="minorHAnsi" w:cstheme="minorHAnsi"/>
          <w:u w:val="single"/>
        </w:rPr>
        <w:t>dominant</w:t>
      </w:r>
      <w:r>
        <w:rPr>
          <w:rFonts w:asciiTheme="minorHAnsi" w:hAnsiTheme="minorHAnsi" w:cstheme="minorHAnsi"/>
          <w:u w:val="single"/>
        </w:rPr>
        <w:t xml:space="preserve"> </w:t>
      </w:r>
      <w:r>
        <w:rPr>
          <w:rFonts w:asciiTheme="minorHAnsi" w:hAnsiTheme="minorHAnsi" w:cstheme="minorHAnsi"/>
          <w:highlight w:val="cyan"/>
          <w:u w:val="single"/>
        </w:rPr>
        <w:t>philosophy of the ruling class</w:t>
      </w:r>
      <w:r>
        <w:rPr>
          <w:rFonts w:asciiTheme="minorHAnsi" w:hAnsiTheme="minorHAnsi" w:cstheme="minorHAnsi"/>
          <w:u w:val="single"/>
        </w:rPr>
        <w:t xml:space="preserve"> and the prejudices </w:t>
      </w:r>
      <w:r w:rsidRPr="00DE3811">
        <w:rPr>
          <w:rFonts w:asciiTheme="minorHAnsi" w:hAnsiTheme="minorHAnsi" w:cstheme="minorHAnsi"/>
          <w:u w:val="single"/>
        </w:rPr>
        <w:t>of the society in which we live</w:t>
      </w:r>
      <w:r>
        <w:rPr>
          <w:rFonts w:asciiTheme="minorHAnsi" w:hAnsiTheme="minorHAnsi" w:cstheme="minorHAnsi"/>
          <w:sz w:val="16"/>
        </w:rPr>
        <w:t xml:space="preserve">. "Things will never change" is a common refrain, reflecting the futility of changing things and of the need to accept our lot in life. There are other such proverbs as "There is nothing new under the sun", and "History always repeats itself", which reflect the same conservative outlook. Such ideas, explained Marx, </w:t>
      </w:r>
      <w:r>
        <w:rPr>
          <w:rFonts w:asciiTheme="minorHAnsi" w:hAnsiTheme="minorHAnsi" w:cstheme="minorHAnsi"/>
          <w:u w:val="single"/>
        </w:rPr>
        <w:t>form a crushing weight on the consciousness of men and women</w:t>
      </w:r>
      <w:r>
        <w:rPr>
          <w:rFonts w:asciiTheme="minorHAnsi" w:hAnsiTheme="minorHAnsi" w:cstheme="minorHAnsi"/>
          <w:sz w:val="16"/>
        </w:rPr>
        <w:t>.</w:t>
      </w:r>
    </w:p>
    <w:p w14:paraId="40D7969A"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Just as the emerging bourgeoisie in its revolution against feudal society challenged the conservative ideas of the old feudal aristocracy, so </w:t>
      </w:r>
      <w:r w:rsidRPr="00781A4D">
        <w:rPr>
          <w:rFonts w:asciiTheme="minorHAnsi" w:hAnsiTheme="minorHAnsi" w:cstheme="minorHAnsi"/>
          <w:u w:val="single"/>
        </w:rPr>
        <w:t xml:space="preserve">the </w:t>
      </w:r>
      <w:r>
        <w:rPr>
          <w:rFonts w:asciiTheme="minorHAnsi" w:hAnsiTheme="minorHAnsi" w:cstheme="minorHAnsi"/>
          <w:highlight w:val="cyan"/>
          <w:u w:val="single"/>
        </w:rPr>
        <w:t>working class</w:t>
      </w:r>
      <w:r w:rsidRPr="00DE3811">
        <w:rPr>
          <w:rFonts w:asciiTheme="minorHAnsi" w:hAnsiTheme="minorHAnsi" w:cstheme="minorHAnsi"/>
          <w:u w:val="single"/>
        </w:rPr>
        <w:t xml:space="preserve">, in its fight for a new society, </w:t>
      </w:r>
      <w:r>
        <w:rPr>
          <w:rFonts w:asciiTheme="minorHAnsi" w:hAnsiTheme="minorHAnsi" w:cstheme="minorHAnsi"/>
          <w:highlight w:val="cyan"/>
          <w:u w:val="single"/>
        </w:rPr>
        <w:t>needs to challenge the dominant outlook of its</w:t>
      </w:r>
      <w:r>
        <w:rPr>
          <w:rFonts w:asciiTheme="minorHAnsi" w:hAnsiTheme="minorHAnsi" w:cstheme="minorHAnsi"/>
          <w:u w:val="single"/>
        </w:rPr>
        <w:t xml:space="preserve"> own </w:t>
      </w:r>
      <w:r>
        <w:rPr>
          <w:rFonts w:asciiTheme="minorHAnsi" w:hAnsiTheme="minorHAnsi" w:cstheme="minorHAnsi"/>
          <w:highlight w:val="cyan"/>
          <w:u w:val="single"/>
        </w:rPr>
        <w:t>oppressor</w:t>
      </w:r>
      <w:r>
        <w:rPr>
          <w:rFonts w:asciiTheme="minorHAnsi" w:hAnsiTheme="minorHAnsi" w:cstheme="minorHAnsi"/>
          <w:sz w:val="16"/>
        </w:rPr>
        <w:t xml:space="preserve">, the capitalist class. Of course, </w:t>
      </w:r>
      <w:r w:rsidRPr="00DE3811">
        <w:rPr>
          <w:rFonts w:asciiTheme="minorHAnsi" w:hAnsiTheme="minorHAnsi" w:cstheme="minorHAnsi"/>
          <w:u w:val="single"/>
        </w:rPr>
        <w:t xml:space="preserve">the </w:t>
      </w:r>
      <w:r w:rsidRPr="00781A4D">
        <w:rPr>
          <w:rFonts w:asciiTheme="minorHAnsi" w:hAnsiTheme="minorHAnsi" w:cstheme="minorHAnsi"/>
          <w:u w:val="single"/>
        </w:rPr>
        <w:t>ruling class</w:t>
      </w:r>
      <w:r>
        <w:rPr>
          <w:rFonts w:asciiTheme="minorHAnsi" w:hAnsiTheme="minorHAnsi" w:cstheme="minorHAnsi"/>
          <w:u w:val="single"/>
        </w:rPr>
        <w:t xml:space="preserve">, through its </w:t>
      </w:r>
      <w:r>
        <w:rPr>
          <w:rFonts w:asciiTheme="minorHAnsi" w:hAnsiTheme="minorHAnsi" w:cstheme="minorHAnsi"/>
          <w:highlight w:val="cyan"/>
          <w:u w:val="single"/>
        </w:rPr>
        <w:t>monopoly</w:t>
      </w:r>
      <w:r>
        <w:rPr>
          <w:rFonts w:asciiTheme="minorHAnsi" w:hAnsiTheme="minorHAnsi" w:cstheme="minorHAnsi"/>
          <w:u w:val="single"/>
        </w:rPr>
        <w:t xml:space="preserve"> control </w:t>
      </w:r>
      <w:r>
        <w:rPr>
          <w:rFonts w:asciiTheme="minorHAnsi" w:hAnsiTheme="minorHAnsi" w:cstheme="minorHAnsi"/>
          <w:highlight w:val="cyan"/>
          <w:u w:val="single"/>
        </w:rPr>
        <w:t>of</w:t>
      </w:r>
      <w:r>
        <w:rPr>
          <w:rFonts w:asciiTheme="minorHAnsi" w:hAnsiTheme="minorHAnsi" w:cstheme="minorHAnsi"/>
          <w:u w:val="single"/>
        </w:rPr>
        <w:t xml:space="preserve"> the mass </w:t>
      </w:r>
      <w:r>
        <w:rPr>
          <w:rFonts w:asciiTheme="minorHAnsi" w:hAnsiTheme="minorHAnsi" w:cstheme="minorHAnsi"/>
          <w:highlight w:val="cyan"/>
          <w:u w:val="single"/>
        </w:rPr>
        <w:t>media</w:t>
      </w:r>
      <w:r>
        <w:rPr>
          <w:rFonts w:asciiTheme="minorHAnsi" w:hAnsiTheme="minorHAnsi" w:cstheme="minorHAnsi"/>
          <w:u w:val="single"/>
        </w:rPr>
        <w:t xml:space="preserve">, the </w:t>
      </w:r>
      <w:r>
        <w:rPr>
          <w:rFonts w:asciiTheme="minorHAnsi" w:hAnsiTheme="minorHAnsi" w:cstheme="minorHAnsi"/>
          <w:highlight w:val="cyan"/>
          <w:u w:val="single"/>
        </w:rPr>
        <w:t>press</w:t>
      </w:r>
      <w:r>
        <w:rPr>
          <w:rFonts w:asciiTheme="minorHAnsi" w:hAnsiTheme="minorHAnsi" w:cstheme="minorHAnsi"/>
          <w:u w:val="single"/>
        </w:rPr>
        <w:t xml:space="preserve">, </w:t>
      </w:r>
      <w:r>
        <w:rPr>
          <w:rFonts w:asciiTheme="minorHAnsi" w:hAnsiTheme="minorHAnsi" w:cstheme="minorHAnsi"/>
          <w:highlight w:val="cyan"/>
          <w:u w:val="single"/>
        </w:rPr>
        <w:t>school</w:t>
      </w:r>
      <w:r>
        <w:rPr>
          <w:rFonts w:asciiTheme="minorHAnsi" w:hAnsiTheme="minorHAnsi" w:cstheme="minorHAnsi"/>
          <w:u w:val="single"/>
        </w:rPr>
        <w:t xml:space="preserve">, </w:t>
      </w:r>
      <w:proofErr w:type="gramStart"/>
      <w:r>
        <w:rPr>
          <w:rFonts w:asciiTheme="minorHAnsi" w:hAnsiTheme="minorHAnsi" w:cstheme="minorHAnsi"/>
          <w:u w:val="single"/>
        </w:rPr>
        <w:t>university</w:t>
      </w:r>
      <w:proofErr w:type="gramEnd"/>
      <w:r>
        <w:rPr>
          <w:rFonts w:asciiTheme="minorHAnsi" w:hAnsiTheme="minorHAnsi" w:cstheme="minorHAnsi"/>
          <w:u w:val="single"/>
        </w:rPr>
        <w:t xml:space="preserve"> </w:t>
      </w:r>
      <w:r>
        <w:rPr>
          <w:rFonts w:asciiTheme="minorHAnsi" w:hAnsiTheme="minorHAnsi" w:cstheme="minorHAnsi"/>
          <w:highlight w:val="cyan"/>
          <w:u w:val="single"/>
        </w:rPr>
        <w:t>and pulpit</w:t>
      </w:r>
      <w:r>
        <w:rPr>
          <w:rFonts w:asciiTheme="minorHAnsi" w:hAnsiTheme="minorHAnsi" w:cstheme="minorHAnsi"/>
          <w:u w:val="single"/>
        </w:rPr>
        <w:t xml:space="preserve">, consciously </w:t>
      </w:r>
      <w:r>
        <w:rPr>
          <w:rFonts w:asciiTheme="minorHAnsi" w:hAnsiTheme="minorHAnsi" w:cstheme="minorHAnsi"/>
          <w:highlight w:val="cyan"/>
          <w:u w:val="single"/>
        </w:rPr>
        <w:t>justifies its system of exploitation as</w:t>
      </w:r>
      <w:r>
        <w:rPr>
          <w:rFonts w:asciiTheme="minorHAnsi" w:hAnsiTheme="minorHAnsi" w:cstheme="minorHAnsi"/>
          <w:u w:val="single"/>
        </w:rPr>
        <w:t xml:space="preserve"> the most "</w:t>
      </w:r>
      <w:r>
        <w:rPr>
          <w:rFonts w:asciiTheme="minorHAnsi" w:hAnsiTheme="minorHAnsi" w:cstheme="minorHAnsi"/>
          <w:highlight w:val="cyan"/>
          <w:u w:val="single"/>
        </w:rPr>
        <w:t>natural</w:t>
      </w:r>
      <w:r>
        <w:rPr>
          <w:rFonts w:asciiTheme="minorHAnsi" w:hAnsiTheme="minorHAnsi" w:cstheme="minorHAnsi"/>
          <w:u w:val="single"/>
        </w:rPr>
        <w:t xml:space="preserve"> form of society</w:t>
      </w:r>
      <w:r>
        <w:rPr>
          <w:rFonts w:asciiTheme="minorHAnsi" w:hAnsiTheme="minorHAnsi" w:cstheme="minorHAnsi"/>
          <w:sz w:val="16"/>
        </w:rPr>
        <w:t xml:space="preserve">". </w:t>
      </w:r>
      <w:r>
        <w:rPr>
          <w:rFonts w:asciiTheme="minorHAnsi" w:hAnsiTheme="minorHAnsi" w:cstheme="minorHAnsi"/>
          <w:u w:val="single"/>
        </w:rPr>
        <w:t>The repressive state machine</w:t>
      </w:r>
      <w:r>
        <w:rPr>
          <w:rFonts w:asciiTheme="minorHAnsi" w:hAnsiTheme="minorHAnsi" w:cstheme="minorHAnsi"/>
          <w:sz w:val="16"/>
        </w:rPr>
        <w:t xml:space="preserve">, with its "armed bodies of men", </w:t>
      </w:r>
      <w:r>
        <w:rPr>
          <w:rFonts w:asciiTheme="minorHAnsi" w:hAnsiTheme="minorHAnsi" w:cstheme="minorHAnsi"/>
          <w:u w:val="single"/>
        </w:rPr>
        <w:t>is not sufficient to maintain the capitalist system</w:t>
      </w:r>
      <w:r>
        <w:rPr>
          <w:rFonts w:asciiTheme="minorHAnsi" w:hAnsiTheme="minorHAnsi" w:cstheme="minorHAnsi"/>
          <w:sz w:val="16"/>
        </w:rPr>
        <w:t xml:space="preserve">. </w:t>
      </w:r>
      <w:r>
        <w:rPr>
          <w:rFonts w:asciiTheme="minorHAnsi" w:hAnsiTheme="minorHAnsi" w:cstheme="minorHAnsi"/>
          <w:highlight w:val="cyan"/>
          <w:u w:val="single"/>
        </w:rPr>
        <w:t>The dominant</w:t>
      </w:r>
      <w:r>
        <w:rPr>
          <w:rFonts w:asciiTheme="minorHAnsi" w:hAnsiTheme="minorHAnsi" w:cstheme="minorHAnsi"/>
          <w:u w:val="single"/>
        </w:rPr>
        <w:t xml:space="preserve"> ideas and </w:t>
      </w:r>
      <w:r>
        <w:rPr>
          <w:rFonts w:asciiTheme="minorHAnsi" w:hAnsiTheme="minorHAnsi" w:cstheme="minorHAnsi"/>
          <w:highlight w:val="cyan"/>
          <w:u w:val="single"/>
        </w:rPr>
        <w:t xml:space="preserve">morality </w:t>
      </w:r>
      <w:r w:rsidRPr="00781A4D">
        <w:rPr>
          <w:rFonts w:asciiTheme="minorHAnsi" w:hAnsiTheme="minorHAnsi" w:cstheme="minorHAnsi"/>
          <w:u w:val="single"/>
        </w:rPr>
        <w:t xml:space="preserve">of bourgeois </w:t>
      </w:r>
      <w:r w:rsidRPr="008639AF">
        <w:rPr>
          <w:rFonts w:asciiTheme="minorHAnsi" w:hAnsiTheme="minorHAnsi" w:cstheme="minorHAnsi"/>
          <w:u w:val="single"/>
        </w:rPr>
        <w:t xml:space="preserve">society </w:t>
      </w:r>
      <w:r>
        <w:rPr>
          <w:rFonts w:asciiTheme="minorHAnsi" w:hAnsiTheme="minorHAnsi" w:cstheme="minorHAnsi"/>
          <w:highlight w:val="cyan"/>
          <w:u w:val="single"/>
        </w:rPr>
        <w:t xml:space="preserve">serve as a vital </w:t>
      </w:r>
      <w:proofErr w:type="spellStart"/>
      <w:r>
        <w:rPr>
          <w:rFonts w:asciiTheme="minorHAnsi" w:hAnsiTheme="minorHAnsi" w:cstheme="minorHAnsi"/>
          <w:highlight w:val="cyan"/>
          <w:u w:val="single"/>
        </w:rPr>
        <w:t>defence</w:t>
      </w:r>
      <w:proofErr w:type="spellEnd"/>
      <w:r>
        <w:rPr>
          <w:rFonts w:asciiTheme="minorHAnsi" w:hAnsiTheme="minorHAnsi" w:cstheme="minorHAnsi"/>
          <w:highlight w:val="cyan"/>
          <w:u w:val="single"/>
        </w:rPr>
        <w:t xml:space="preserve"> of </w:t>
      </w:r>
      <w:r w:rsidRPr="00781A4D">
        <w:rPr>
          <w:rFonts w:asciiTheme="minorHAnsi" w:hAnsiTheme="minorHAnsi" w:cstheme="minorHAnsi"/>
          <w:u w:val="single"/>
        </w:rPr>
        <w:t xml:space="preserve">the </w:t>
      </w:r>
      <w:r>
        <w:rPr>
          <w:rFonts w:asciiTheme="minorHAnsi" w:hAnsiTheme="minorHAnsi" w:cstheme="minorHAnsi"/>
          <w:highlight w:val="cyan"/>
          <w:u w:val="single"/>
        </w:rPr>
        <w:t xml:space="preserve">material interests </w:t>
      </w:r>
      <w:r w:rsidRPr="00781A4D">
        <w:rPr>
          <w:rFonts w:asciiTheme="minorHAnsi" w:hAnsiTheme="minorHAnsi" w:cstheme="minorHAnsi"/>
          <w:u w:val="single"/>
        </w:rPr>
        <w:t>of the ruling class</w:t>
      </w:r>
      <w:r>
        <w:rPr>
          <w:rFonts w:asciiTheme="minorHAnsi" w:hAnsiTheme="minorHAnsi" w:cstheme="minorHAnsi"/>
          <w:sz w:val="16"/>
        </w:rPr>
        <w:t>. Without this powerful ideology, the capitalist system could not last for any length of time.</w:t>
      </w:r>
    </w:p>
    <w:p w14:paraId="29B96C7F" w14:textId="77777777" w:rsidR="00514FA1" w:rsidRDefault="00514FA1" w:rsidP="00514FA1">
      <w:pPr>
        <w:rPr>
          <w:rFonts w:asciiTheme="minorHAnsi" w:hAnsiTheme="minorHAnsi" w:cstheme="minorHAnsi"/>
          <w:u w:val="single"/>
        </w:rPr>
      </w:pPr>
      <w:r>
        <w:rPr>
          <w:rFonts w:asciiTheme="minorHAnsi" w:hAnsiTheme="minorHAnsi" w:cstheme="minorHAnsi"/>
          <w:sz w:val="16"/>
        </w:rPr>
        <w:lastRenderedPageBreak/>
        <w:t xml:space="preserve">In the fight for the emancipation of the working class, </w:t>
      </w:r>
      <w:r>
        <w:rPr>
          <w:rFonts w:asciiTheme="minorHAnsi" w:hAnsiTheme="minorHAnsi" w:cstheme="minorHAnsi"/>
          <w:highlight w:val="cyan"/>
          <w:u w:val="single"/>
        </w:rPr>
        <w:t>Marxism</w:t>
      </w:r>
      <w:r>
        <w:rPr>
          <w:rFonts w:asciiTheme="minorHAnsi" w:hAnsiTheme="minorHAnsi" w:cstheme="minorHAnsi"/>
          <w:u w:val="single"/>
        </w:rPr>
        <w:t xml:space="preserve"> also </w:t>
      </w:r>
      <w:r>
        <w:rPr>
          <w:rFonts w:asciiTheme="minorHAnsi" w:hAnsiTheme="minorHAnsi" w:cstheme="minorHAnsi"/>
          <w:highlight w:val="cyan"/>
          <w:u w:val="single"/>
        </w:rPr>
        <w:t>wages a relentless war against capitalism</w:t>
      </w:r>
      <w:r>
        <w:rPr>
          <w:rFonts w:asciiTheme="minorHAnsi" w:hAnsiTheme="minorHAnsi" w:cstheme="minorHAnsi"/>
          <w:u w:val="single"/>
        </w:rPr>
        <w:t xml:space="preserve"> and it</w:t>
      </w:r>
      <w:r>
        <w:rPr>
          <w:rFonts w:asciiTheme="minorHAnsi" w:hAnsiTheme="minorHAnsi" w:cstheme="minorHAnsi"/>
          <w:highlight w:val="cyan"/>
          <w:u w:val="single"/>
        </w:rPr>
        <w:t>s ideology, which</w:t>
      </w:r>
      <w:r>
        <w:rPr>
          <w:rFonts w:asciiTheme="minorHAnsi" w:hAnsiTheme="minorHAnsi" w:cstheme="minorHAnsi"/>
          <w:u w:val="single"/>
        </w:rPr>
        <w:t xml:space="preserve"> defends and </w:t>
      </w:r>
      <w:r>
        <w:rPr>
          <w:rFonts w:asciiTheme="minorHAnsi" w:hAnsiTheme="minorHAnsi" w:cstheme="minorHAnsi"/>
          <w:highlight w:val="cyan"/>
          <w:u w:val="single"/>
        </w:rPr>
        <w:t>justifies its</w:t>
      </w:r>
      <w:r>
        <w:rPr>
          <w:rFonts w:asciiTheme="minorHAnsi" w:hAnsiTheme="minorHAnsi" w:cstheme="minorHAnsi"/>
          <w:u w:val="single"/>
        </w:rPr>
        <w:t xml:space="preserve"> system of </w:t>
      </w:r>
      <w:r>
        <w:rPr>
          <w:rFonts w:asciiTheme="minorHAnsi" w:hAnsiTheme="minorHAnsi" w:cstheme="minorHAnsi"/>
          <w:highlight w:val="cyan"/>
          <w:u w:val="single"/>
        </w:rPr>
        <w:t>exploitation</w:t>
      </w:r>
      <w:r>
        <w:rPr>
          <w:rFonts w:asciiTheme="minorHAnsi" w:hAnsiTheme="minorHAnsi" w:cstheme="minorHAnsi"/>
          <w:sz w:val="16"/>
        </w:rPr>
        <w:t xml:space="preserve">, the "market economy". But Marxism does more than this. </w:t>
      </w:r>
      <w:r w:rsidRPr="00781A4D">
        <w:rPr>
          <w:rFonts w:asciiTheme="minorHAnsi" w:hAnsiTheme="minorHAnsi" w:cstheme="minorHAnsi"/>
          <w:u w:val="single"/>
        </w:rPr>
        <w:t>Marxism provides</w:t>
      </w:r>
      <w:r>
        <w:rPr>
          <w:rFonts w:asciiTheme="minorHAnsi" w:hAnsiTheme="minorHAnsi" w:cstheme="minorHAnsi"/>
          <w:u w:val="single"/>
        </w:rPr>
        <w:t xml:space="preserve"> the working class with "</w:t>
      </w:r>
      <w:r w:rsidRPr="00DE3811">
        <w:rPr>
          <w:rFonts w:asciiTheme="minorHAnsi" w:hAnsiTheme="minorHAnsi" w:cstheme="minorHAnsi"/>
          <w:u w:val="single"/>
        </w:rPr>
        <w:t>an integral world outlook</w:t>
      </w:r>
      <w:r>
        <w:rPr>
          <w:rFonts w:asciiTheme="minorHAnsi" w:hAnsiTheme="minorHAnsi" w:cstheme="minorHAnsi"/>
          <w:u w:val="single"/>
        </w:rPr>
        <w:t xml:space="preserve"> irreconcilable</w:t>
      </w:r>
      <w:r>
        <w:rPr>
          <w:rFonts w:asciiTheme="minorHAnsi" w:hAnsiTheme="minorHAnsi" w:cstheme="minorHAnsi"/>
          <w:sz w:val="16"/>
        </w:rPr>
        <w:t xml:space="preserve"> with any form of superstition, reaction, or </w:t>
      </w:r>
      <w:proofErr w:type="spellStart"/>
      <w:r>
        <w:rPr>
          <w:rFonts w:asciiTheme="minorHAnsi" w:hAnsiTheme="minorHAnsi" w:cstheme="minorHAnsi"/>
          <w:u w:val="single"/>
        </w:rPr>
        <w:t>defence</w:t>
      </w:r>
      <w:proofErr w:type="spellEnd"/>
      <w:r>
        <w:rPr>
          <w:rFonts w:asciiTheme="minorHAnsi" w:hAnsiTheme="minorHAnsi" w:cstheme="minorHAnsi"/>
          <w:u w:val="single"/>
        </w:rPr>
        <w:t xml:space="preserve"> of bourgeois oppression</w:t>
      </w:r>
      <w:r>
        <w:rPr>
          <w:rFonts w:asciiTheme="minorHAnsi" w:hAnsiTheme="minorHAnsi" w:cstheme="minorHAnsi"/>
          <w:sz w:val="16"/>
        </w:rPr>
        <w:t xml:space="preserve">." (Lenin) It seeks </w:t>
      </w:r>
      <w:r w:rsidRPr="00DE3811">
        <w:rPr>
          <w:rFonts w:asciiTheme="minorHAnsi" w:hAnsiTheme="minorHAnsi" w:cstheme="minorHAnsi"/>
          <w:u w:val="single"/>
        </w:rPr>
        <w:t>to reveal the real relationships</w:t>
      </w:r>
      <w:r>
        <w:rPr>
          <w:rFonts w:asciiTheme="minorHAnsi" w:hAnsiTheme="minorHAnsi" w:cstheme="minorHAnsi"/>
          <w:u w:val="single"/>
        </w:rPr>
        <w:t xml:space="preserve"> that exist </w:t>
      </w:r>
      <w:r w:rsidRPr="00DE3811">
        <w:rPr>
          <w:rFonts w:asciiTheme="minorHAnsi" w:hAnsiTheme="minorHAnsi" w:cstheme="minorHAnsi"/>
          <w:u w:val="single"/>
        </w:rPr>
        <w:t xml:space="preserve">under capitalism and arms the working class with </w:t>
      </w:r>
      <w:r w:rsidRPr="00781A4D">
        <w:rPr>
          <w:rFonts w:asciiTheme="minorHAnsi" w:hAnsiTheme="minorHAnsi" w:cstheme="minorHAnsi"/>
          <w:highlight w:val="cyan"/>
          <w:u w:val="single"/>
        </w:rPr>
        <w:t>an understanding of how [to] it can achieve its own emancipation</w:t>
      </w:r>
      <w:r w:rsidRPr="00781A4D">
        <w:rPr>
          <w:rFonts w:asciiTheme="minorHAnsi" w:hAnsiTheme="minorHAnsi" w:cstheme="minorHAnsi"/>
          <w:sz w:val="16"/>
          <w:highlight w:val="cyan"/>
          <w:u w:val="single"/>
        </w:rPr>
        <w:t xml:space="preserve">. </w:t>
      </w:r>
      <w:r w:rsidRPr="00DE3811">
        <w:rPr>
          <w:rFonts w:asciiTheme="minorHAnsi" w:hAnsiTheme="minorHAnsi" w:cstheme="minorHAnsi"/>
          <w:highlight w:val="cyan"/>
          <w:u w:val="single"/>
        </w:rPr>
        <w:t xml:space="preserve">Dialectical </w:t>
      </w:r>
      <w:r>
        <w:rPr>
          <w:rFonts w:asciiTheme="minorHAnsi" w:hAnsiTheme="minorHAnsi" w:cstheme="minorHAnsi"/>
          <w:highlight w:val="cyan"/>
          <w:u w:val="single"/>
        </w:rPr>
        <w:t>materialism</w:t>
      </w:r>
      <w:r>
        <w:rPr>
          <w:rFonts w:asciiTheme="minorHAnsi" w:hAnsiTheme="minorHAnsi" w:cstheme="minorHAnsi"/>
          <w:sz w:val="16"/>
        </w:rPr>
        <w:t xml:space="preserve">, to use the words of the Russian Marxist Plekhanov, </w:t>
      </w:r>
      <w:r>
        <w:rPr>
          <w:rFonts w:asciiTheme="minorHAnsi" w:hAnsiTheme="minorHAnsi" w:cstheme="minorHAnsi"/>
          <w:u w:val="single"/>
        </w:rPr>
        <w:t xml:space="preserve">is more than an outlook, it </w:t>
      </w:r>
      <w:r>
        <w:rPr>
          <w:rFonts w:asciiTheme="minorHAnsi" w:hAnsiTheme="minorHAnsi" w:cstheme="minorHAnsi"/>
          <w:highlight w:val="cyan"/>
          <w:u w:val="single"/>
        </w:rPr>
        <w:t>is a "philosophy of action."</w:t>
      </w:r>
    </w:p>
    <w:p w14:paraId="4984077F" w14:textId="77777777" w:rsidR="00514FA1" w:rsidRPr="000B1FD6" w:rsidRDefault="00514FA1" w:rsidP="00514FA1">
      <w:pPr>
        <w:pStyle w:val="Heading4"/>
        <w:rPr>
          <w:bCs/>
        </w:rPr>
      </w:pPr>
      <w:r w:rsidRPr="000B1FD6">
        <w:rPr>
          <w:bCs/>
        </w:rPr>
        <w:t xml:space="preserve">Capitalism has created </w:t>
      </w:r>
      <w:r w:rsidRPr="000B1FD6">
        <w:rPr>
          <w:bCs/>
          <w:u w:val="single"/>
        </w:rPr>
        <w:t>a pedagogy of exclusion</w:t>
      </w:r>
      <w:r w:rsidRPr="000B1FD6">
        <w:rPr>
          <w:bCs/>
        </w:rPr>
        <w:t xml:space="preserve"> justifying oppressive hierarchies and inequalities that preclude ethical reasoning</w:t>
      </w:r>
      <w:r>
        <w:rPr>
          <w:bCs/>
        </w:rPr>
        <w:t>. That means resisting capitalism is an a-priori obligation for the judge in this round.</w:t>
      </w:r>
    </w:p>
    <w:p w14:paraId="6920784A" w14:textId="77777777" w:rsidR="00514FA1" w:rsidRDefault="00514FA1" w:rsidP="00514FA1">
      <w:r>
        <w:rPr>
          <w:rStyle w:val="Style13ptBold"/>
        </w:rPr>
        <w:t>Daly 4</w:t>
      </w:r>
      <w:r>
        <w:t xml:space="preserve"> [Glyn Daly, Lecturer in International Studies at the University College Northampton. Conversations with </w:t>
      </w:r>
      <w:proofErr w:type="spellStart"/>
      <w:r>
        <w:t>Žižek</w:t>
      </w:r>
      <w:proofErr w:type="spellEnd"/>
      <w:r>
        <w:t>. 14-19, 2004]</w:t>
      </w:r>
    </w:p>
    <w:p w14:paraId="1DB390F7" w14:textId="77777777" w:rsidR="00514FA1" w:rsidRDefault="00514FA1" w:rsidP="00514FA1">
      <w:pPr>
        <w:rPr>
          <w:rFonts w:asciiTheme="minorHAnsi" w:hAnsiTheme="minorHAnsi" w:cstheme="minorHAnsi"/>
          <w:sz w:val="16"/>
        </w:rPr>
      </w:pPr>
      <w:r>
        <w:rPr>
          <w:rFonts w:asciiTheme="minorHAnsi" w:hAnsiTheme="minorHAnsi" w:cstheme="minorHAnsi"/>
          <w:sz w:val="16"/>
        </w:rPr>
        <w:t xml:space="preserve">For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w:t>
      </w:r>
      <w:r>
        <w:rPr>
          <w:rFonts w:asciiTheme="minorHAnsi" w:hAnsiTheme="minorHAnsi" w:cstheme="minorHAnsi"/>
          <w:u w:val="single"/>
        </w:rPr>
        <w:t>it is imperative</w:t>
      </w:r>
      <w:r>
        <w:rPr>
          <w:rFonts w:asciiTheme="minorHAnsi" w:hAnsiTheme="minorHAnsi" w:cstheme="minorHAnsi"/>
          <w:sz w:val="16"/>
        </w:rPr>
        <w:t xml:space="preserve"> that </w:t>
      </w:r>
      <w:r>
        <w:rPr>
          <w:rFonts w:asciiTheme="minorHAnsi" w:hAnsiTheme="minorHAnsi" w:cstheme="minorHAnsi"/>
          <w:u w:val="single"/>
        </w:rPr>
        <w:t xml:space="preserve">we cut through </w:t>
      </w:r>
      <w:r>
        <w:rPr>
          <w:rFonts w:asciiTheme="minorHAnsi" w:hAnsiTheme="minorHAnsi" w:cstheme="minorHAnsi"/>
          <w:sz w:val="16"/>
        </w:rPr>
        <w:t xml:space="preserve">this Gordian knot of </w:t>
      </w:r>
      <w:r>
        <w:rPr>
          <w:rFonts w:asciiTheme="minorHAnsi" w:hAnsiTheme="minorHAnsi" w:cstheme="minorHAnsi"/>
          <w:u w:val="single"/>
        </w:rPr>
        <w:t xml:space="preserve">postmodern protocol and recognize that </w:t>
      </w:r>
      <w:r>
        <w:rPr>
          <w:rFonts w:asciiTheme="minorHAnsi" w:hAnsiTheme="minorHAnsi" w:cstheme="minorHAnsi"/>
          <w:highlight w:val="cyan"/>
          <w:u w:val="single"/>
        </w:rPr>
        <w:t xml:space="preserve">our </w:t>
      </w:r>
      <w:proofErr w:type="spellStart"/>
      <w:r>
        <w:rPr>
          <w:rFonts w:asciiTheme="minorHAnsi" w:hAnsiTheme="minorHAnsi" w:cstheme="minorHAnsi"/>
          <w:highlight w:val="cyan"/>
          <w:u w:val="single"/>
        </w:rPr>
        <w:t>ethic</w:t>
      </w:r>
      <w:r>
        <w:rPr>
          <w:rFonts w:asciiTheme="minorHAnsi" w:hAnsiTheme="minorHAnsi" w:cstheme="minorHAnsi"/>
          <w:u w:val="single"/>
        </w:rPr>
        <w:t>o</w:t>
      </w:r>
      <w:proofErr w:type="spellEnd"/>
      <w:r>
        <w:rPr>
          <w:rFonts w:asciiTheme="minorHAnsi" w:hAnsiTheme="minorHAnsi" w:cstheme="minorHAnsi"/>
          <w:u w:val="single"/>
        </w:rPr>
        <w:t>-politic</w:t>
      </w:r>
      <w:r>
        <w:rPr>
          <w:rFonts w:asciiTheme="minorHAnsi" w:hAnsiTheme="minorHAnsi" w:cstheme="minorHAnsi"/>
          <w:highlight w:val="cyan"/>
          <w:u w:val="single"/>
        </w:rPr>
        <w:t>al responsibility is to confront</w:t>
      </w:r>
      <w:r>
        <w:rPr>
          <w:rFonts w:asciiTheme="minorHAnsi" w:hAnsiTheme="minorHAnsi" w:cstheme="minorHAnsi"/>
          <w:u w:val="single"/>
        </w:rPr>
        <w:t xml:space="preserve"> the constitutive violence of today's global </w:t>
      </w:r>
      <w:r>
        <w:rPr>
          <w:rFonts w:asciiTheme="minorHAnsi" w:hAnsiTheme="minorHAnsi" w:cstheme="minorHAnsi"/>
          <w:highlight w:val="cyan"/>
          <w:u w:val="single"/>
        </w:rPr>
        <w:t>capitalism and its</w:t>
      </w:r>
      <w:r>
        <w:rPr>
          <w:rFonts w:asciiTheme="minorHAnsi" w:hAnsiTheme="minorHAnsi" w:cstheme="minorHAnsi"/>
          <w:u w:val="single"/>
        </w:rPr>
        <w:t xml:space="preserve"> obscene </w:t>
      </w:r>
      <w:r>
        <w:rPr>
          <w:rFonts w:asciiTheme="minorHAnsi" w:hAnsiTheme="minorHAnsi" w:cstheme="minorHAnsi"/>
          <w:highlight w:val="cyan"/>
          <w:u w:val="single"/>
        </w:rPr>
        <w:t>naturalization</w:t>
      </w:r>
      <w:r>
        <w:rPr>
          <w:rFonts w:asciiTheme="minorHAnsi" w:hAnsiTheme="minorHAnsi" w:cstheme="minorHAnsi"/>
          <w:sz w:val="16"/>
        </w:rPr>
        <w:t xml:space="preserve">/anonymization </w:t>
      </w:r>
      <w:r>
        <w:rPr>
          <w:rFonts w:asciiTheme="minorHAnsi" w:hAnsiTheme="minorHAnsi" w:cstheme="minorHAnsi"/>
          <w:u w:val="single"/>
        </w:rPr>
        <w:t>of</w:t>
      </w:r>
      <w:r>
        <w:rPr>
          <w:rFonts w:asciiTheme="minorHAnsi" w:hAnsiTheme="minorHAnsi" w:cstheme="minorHAnsi"/>
          <w:sz w:val="16"/>
        </w:rPr>
        <w:t xml:space="preserve"> the </w:t>
      </w:r>
      <w:r>
        <w:rPr>
          <w:rFonts w:asciiTheme="minorHAnsi" w:hAnsiTheme="minorHAnsi" w:cstheme="minorHAnsi"/>
          <w:u w:val="single"/>
        </w:rPr>
        <w:t>millions who are subjugated by it</w:t>
      </w:r>
      <w:r>
        <w:rPr>
          <w:rFonts w:asciiTheme="minorHAnsi" w:hAnsiTheme="minorHAnsi" w:cstheme="minorHAnsi"/>
          <w:sz w:val="16"/>
        </w:rPr>
        <w:t xml:space="preserve"> </w:t>
      </w:r>
      <w:r>
        <w:rPr>
          <w:rFonts w:asciiTheme="minorHAnsi" w:hAnsiTheme="minorHAnsi" w:cstheme="minorHAnsi"/>
          <w:highlight w:val="cyan"/>
          <w:u w:val="single"/>
        </w:rPr>
        <w:t>through</w:t>
      </w:r>
      <w:r>
        <w:rPr>
          <w:rFonts w:asciiTheme="minorHAnsi" w:hAnsiTheme="minorHAnsi" w:cstheme="minorHAnsi"/>
          <w:u w:val="single"/>
        </w:rPr>
        <w:t>out</w:t>
      </w:r>
      <w:r>
        <w:rPr>
          <w:rFonts w:asciiTheme="minorHAnsi" w:hAnsiTheme="minorHAnsi" w:cstheme="minorHAnsi"/>
          <w:sz w:val="16"/>
        </w:rPr>
        <w:t xml:space="preserve"> the world. Against the standardized positions of postmodern culture - with all its pieties concerning 'multiculturalist' etiquette -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w:t>
      </w:r>
      <w:r>
        <w:rPr>
          <w:rFonts w:asciiTheme="minorHAnsi" w:hAnsiTheme="minorHAnsi" w:cstheme="minorHAnsi"/>
          <w:u w:val="single"/>
        </w:rPr>
        <w:t xml:space="preserve">For too long, </w:t>
      </w:r>
      <w:r>
        <w:rPr>
          <w:rFonts w:asciiTheme="minorHAnsi" w:hAnsiTheme="minorHAnsi" w:cstheme="minorHAnsi"/>
          <w:highlight w:val="cyan"/>
          <w:u w:val="single"/>
        </w:rPr>
        <w:t>Marxism</w:t>
      </w:r>
      <w:r>
        <w:rPr>
          <w:rFonts w:asciiTheme="minorHAnsi" w:hAnsiTheme="minorHAnsi" w:cstheme="minorHAnsi"/>
          <w:u w:val="single"/>
        </w:rPr>
        <w:t xml:space="preserve"> has been </w:t>
      </w:r>
      <w:proofErr w:type="spellStart"/>
      <w:r>
        <w:rPr>
          <w:rFonts w:asciiTheme="minorHAnsi" w:hAnsiTheme="minorHAnsi" w:cstheme="minorHAnsi"/>
          <w:u w:val="single"/>
        </w:rPr>
        <w:t>bedevilled</w:t>
      </w:r>
      <w:proofErr w:type="spellEnd"/>
      <w:r>
        <w:rPr>
          <w:rFonts w:asciiTheme="minorHAnsi" w:hAnsiTheme="minorHAnsi" w:cstheme="minorHAnsi"/>
          <w:u w:val="single"/>
        </w:rPr>
        <w:t xml:space="preserve"> by an almost fetishistic economism that has tended towards political morbidity</w:t>
      </w:r>
      <w:r>
        <w:rPr>
          <w:rFonts w:asciiTheme="minorHAnsi" w:hAnsiTheme="minorHAnsi" w:cstheme="minorHAnsi"/>
          <w:sz w:val="16"/>
        </w:rPr>
        <w:t xml:space="preserve">. With the likes of </w:t>
      </w:r>
      <w:proofErr w:type="spellStart"/>
      <w:r>
        <w:rPr>
          <w:rFonts w:asciiTheme="minorHAnsi" w:hAnsiTheme="minorHAnsi" w:cstheme="minorHAnsi"/>
          <w:sz w:val="16"/>
        </w:rPr>
        <w:t>Hilferding</w:t>
      </w:r>
      <w:proofErr w:type="spellEnd"/>
      <w:r>
        <w:rPr>
          <w:rFonts w:asciiTheme="minorHAnsi" w:hAnsiTheme="minorHAnsi" w:cstheme="minorHAnsi"/>
          <w:sz w:val="16"/>
        </w:rPr>
        <w:t xml:space="preserve"> and Gramsci, and more recently </w:t>
      </w:r>
      <w:proofErr w:type="spellStart"/>
      <w:r>
        <w:rPr>
          <w:rFonts w:asciiTheme="minorHAnsi" w:hAnsiTheme="minorHAnsi" w:cstheme="minorHAnsi"/>
          <w:sz w:val="16"/>
        </w:rPr>
        <w:t>Laclau</w:t>
      </w:r>
      <w:proofErr w:type="spellEnd"/>
      <w:r>
        <w:rPr>
          <w:rFonts w:asciiTheme="minorHAnsi" w:hAnsiTheme="minorHAnsi" w:cstheme="minorHAnsi"/>
          <w:sz w:val="16"/>
        </w:rPr>
        <w:t xml:space="preserve"> and </w:t>
      </w:r>
      <w:proofErr w:type="spellStart"/>
      <w:r>
        <w:rPr>
          <w:rFonts w:asciiTheme="minorHAnsi" w:hAnsiTheme="minorHAnsi" w:cstheme="minorHAnsi"/>
          <w:sz w:val="16"/>
        </w:rPr>
        <w:t>Mouffe</w:t>
      </w:r>
      <w:proofErr w:type="spellEnd"/>
      <w:r>
        <w:rPr>
          <w:rFonts w:asciiTheme="minorHAnsi" w:hAnsiTheme="minorHAnsi" w:cstheme="minorHAnsi"/>
          <w:sz w:val="16"/>
        </w:rPr>
        <w:t xml:space="preserve">, crucial theoretical advances have been made that enable the </w:t>
      </w:r>
      <w:proofErr w:type="spellStart"/>
      <w:r>
        <w:rPr>
          <w:rFonts w:asciiTheme="minorHAnsi" w:hAnsiTheme="minorHAnsi" w:cstheme="minorHAnsi"/>
          <w:sz w:val="16"/>
        </w:rPr>
        <w:t>trascendence</w:t>
      </w:r>
      <w:proofErr w:type="spellEnd"/>
      <w:r>
        <w:rPr>
          <w:rFonts w:asciiTheme="minorHAnsi" w:hAnsiTheme="minorHAnsi" w:cstheme="minorHAnsi"/>
          <w:sz w:val="16"/>
        </w:rPr>
        <w:t xml:space="preserve"> of all forms of economism. In this new context, however,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argues that the problem that now presents itself is almost that of the opposite fetish. That is to say, </w:t>
      </w:r>
      <w:r>
        <w:rPr>
          <w:rFonts w:asciiTheme="minorHAnsi" w:hAnsiTheme="minorHAnsi" w:cstheme="minorHAnsi"/>
          <w:u w:val="single"/>
        </w:rPr>
        <w:t>the prohibitive anxieties surrounding the taboo of economism can function as a way of not engaging with the economic reality</w:t>
      </w:r>
      <w:r>
        <w:rPr>
          <w:rFonts w:asciiTheme="minorHAnsi" w:hAnsiTheme="minorHAnsi" w:cstheme="minorHAnsi"/>
          <w:sz w:val="16"/>
        </w:rPr>
        <w:t xml:space="preserve"> and as a way of </w:t>
      </w:r>
      <w:r>
        <w:rPr>
          <w:rFonts w:asciiTheme="minorHAnsi" w:hAnsiTheme="minorHAnsi" w:cstheme="minorHAnsi"/>
          <w:u w:val="single"/>
        </w:rPr>
        <w:t>implicitly accepting</w:t>
      </w:r>
      <w:r>
        <w:rPr>
          <w:rFonts w:asciiTheme="minorHAnsi" w:hAnsiTheme="minorHAnsi" w:cstheme="minorHAnsi"/>
          <w:sz w:val="16"/>
        </w:rPr>
        <w:t xml:space="preserve"> the latter </w:t>
      </w:r>
      <w:r>
        <w:rPr>
          <w:rFonts w:asciiTheme="minorHAnsi" w:hAnsiTheme="minorHAnsi" w:cstheme="minorHAnsi"/>
          <w:u w:val="single"/>
        </w:rPr>
        <w:t>as a basic horizon of existence</w:t>
      </w:r>
      <w:r>
        <w:rPr>
          <w:rFonts w:asciiTheme="minorHAnsi" w:hAnsiTheme="minorHAnsi" w:cstheme="minorHAnsi"/>
          <w:sz w:val="16"/>
        </w:rPr>
        <w:t xml:space="preserve">. In an ironic Freudian-Lacanian twist, </w:t>
      </w:r>
      <w:r>
        <w:rPr>
          <w:rFonts w:asciiTheme="minorHAnsi" w:hAnsiTheme="minorHAnsi" w:cstheme="minorHAnsi"/>
          <w:u w:val="single"/>
        </w:rPr>
        <w:t>the fear of economism can end up reinforcing a de facto economic necessity in respect of contemporary capitalism</w:t>
      </w:r>
      <w:r>
        <w:rPr>
          <w:rFonts w:asciiTheme="minorHAnsi" w:hAnsiTheme="minorHAnsi" w:cstheme="minorHAnsi"/>
          <w:sz w:val="16"/>
        </w:rPr>
        <w:t xml:space="preserve"> (</w:t>
      </w:r>
      <w:proofErr w:type="gramStart"/>
      <w:r>
        <w:rPr>
          <w:rFonts w:asciiTheme="minorHAnsi" w:hAnsiTheme="minorHAnsi" w:cstheme="minorHAnsi"/>
          <w:sz w:val="16"/>
        </w:rPr>
        <w:t>i.e.</w:t>
      </w:r>
      <w:proofErr w:type="gramEnd"/>
      <w:r>
        <w:rPr>
          <w:rFonts w:asciiTheme="minorHAnsi" w:hAnsiTheme="minorHAnsi" w:cstheme="minorHAnsi"/>
          <w:sz w:val="16"/>
        </w:rPr>
        <w:t xml:space="preserve"> the initial prohibition conjures up the very thing it fears). This is not to endorse any retrograde return to economism. </w:t>
      </w:r>
      <w:proofErr w:type="spellStart"/>
      <w:r>
        <w:rPr>
          <w:rFonts w:asciiTheme="minorHAnsi" w:hAnsiTheme="minorHAnsi" w:cstheme="minorHAnsi"/>
          <w:sz w:val="16"/>
        </w:rPr>
        <w:t>Žižek's</w:t>
      </w:r>
      <w:proofErr w:type="spellEnd"/>
      <w:r>
        <w:rPr>
          <w:rFonts w:asciiTheme="minorHAnsi" w:hAnsiTheme="minorHAnsi" w:cstheme="minorHAnsi"/>
          <w:sz w:val="16"/>
        </w:rPr>
        <w:t xml:space="preserve"> point is rather that in rejecting economism </w:t>
      </w:r>
      <w:r>
        <w:rPr>
          <w:rFonts w:asciiTheme="minorHAnsi" w:hAnsiTheme="minorHAnsi" w:cstheme="minorHAnsi"/>
          <w:u w:val="single"/>
        </w:rPr>
        <w:t>we should not lose sight of the systemic power of capital in shaping the lives and destinies of humanity</w:t>
      </w:r>
      <w:r>
        <w:rPr>
          <w:rFonts w:asciiTheme="minorHAnsi" w:hAnsiTheme="minorHAnsi" w:cstheme="minorHAnsi"/>
          <w:sz w:val="16"/>
        </w:rPr>
        <w:t xml:space="preserve"> </w:t>
      </w:r>
      <w:r>
        <w:rPr>
          <w:rFonts w:asciiTheme="minorHAnsi" w:hAnsiTheme="minorHAnsi" w:cstheme="minorHAnsi"/>
          <w:u w:val="single"/>
        </w:rPr>
        <w:t>and our very sense of the possible</w:t>
      </w:r>
      <w:r>
        <w:rPr>
          <w:rFonts w:asciiTheme="minorHAnsi" w:hAnsiTheme="minorHAnsi" w:cstheme="minorHAnsi"/>
          <w:sz w:val="16"/>
        </w:rPr>
        <w:t xml:space="preserve">. </w:t>
      </w:r>
      <w:proofErr w:type="gramStart"/>
      <w:r>
        <w:rPr>
          <w:rFonts w:asciiTheme="minorHAnsi" w:hAnsiTheme="minorHAnsi" w:cstheme="minorHAnsi"/>
          <w:sz w:val="16"/>
        </w:rPr>
        <w:t>In particular, we</w:t>
      </w:r>
      <w:proofErr w:type="gramEnd"/>
      <w:r>
        <w:rPr>
          <w:rFonts w:asciiTheme="minorHAnsi" w:hAnsiTheme="minorHAnsi" w:cstheme="minorHAnsi"/>
          <w:sz w:val="16"/>
        </w:rPr>
        <w:t xml:space="preserve"> should not overlook Marx's central insight that </w:t>
      </w:r>
      <w:r>
        <w:rPr>
          <w:rFonts w:asciiTheme="minorHAnsi" w:hAnsiTheme="minorHAnsi" w:cstheme="minorHAnsi"/>
          <w:u w:val="single"/>
        </w:rPr>
        <w:t xml:space="preserve">in order to create a universal global system the forces of </w:t>
      </w:r>
      <w:r>
        <w:rPr>
          <w:rFonts w:asciiTheme="minorHAnsi" w:hAnsiTheme="minorHAnsi" w:cstheme="minorHAnsi"/>
          <w:highlight w:val="cyan"/>
          <w:u w:val="single"/>
        </w:rPr>
        <w:t>capitalism</w:t>
      </w:r>
      <w:r>
        <w:rPr>
          <w:rFonts w:asciiTheme="minorHAnsi" w:hAnsiTheme="minorHAnsi" w:cstheme="minorHAnsi"/>
          <w:u w:val="single"/>
        </w:rPr>
        <w:t xml:space="preserve"> seek to </w:t>
      </w:r>
      <w:r>
        <w:rPr>
          <w:rFonts w:asciiTheme="minorHAnsi" w:hAnsiTheme="minorHAnsi" w:cstheme="minorHAnsi"/>
          <w:highlight w:val="cyan"/>
          <w:u w:val="single"/>
        </w:rPr>
        <w:t xml:space="preserve">conceal </w:t>
      </w:r>
      <w:r>
        <w:rPr>
          <w:rFonts w:asciiTheme="minorHAnsi" w:hAnsiTheme="minorHAnsi" w:cstheme="minorHAnsi"/>
          <w:u w:val="single"/>
        </w:rPr>
        <w:t>the politico-</w:t>
      </w:r>
      <w:r>
        <w:rPr>
          <w:rFonts w:asciiTheme="minorHAnsi" w:hAnsiTheme="minorHAnsi" w:cstheme="minorHAnsi"/>
          <w:highlight w:val="cyan"/>
          <w:u w:val="single"/>
        </w:rPr>
        <w:t>discursive violence of its construction through</w:t>
      </w:r>
      <w:r>
        <w:rPr>
          <w:rFonts w:asciiTheme="minorHAnsi" w:hAnsiTheme="minorHAnsi" w:cstheme="minorHAnsi"/>
          <w:u w:val="single"/>
        </w:rPr>
        <w:t xml:space="preserve"> a kind of </w:t>
      </w:r>
      <w:r>
        <w:rPr>
          <w:rFonts w:asciiTheme="minorHAnsi" w:hAnsiTheme="minorHAnsi" w:cstheme="minorHAnsi"/>
          <w:highlight w:val="cyan"/>
          <w:u w:val="single"/>
        </w:rPr>
        <w:t>gentrification</w:t>
      </w:r>
      <w:r>
        <w:rPr>
          <w:rFonts w:asciiTheme="minorHAnsi" w:hAnsiTheme="minorHAnsi" w:cstheme="minorHAnsi"/>
          <w:u w:val="single"/>
        </w:rPr>
        <w:t xml:space="preserve"> of that system</w:t>
      </w:r>
      <w:r>
        <w:rPr>
          <w:rFonts w:asciiTheme="minorHAnsi" w:hAnsiTheme="minorHAnsi" w:cstheme="minorHAnsi"/>
          <w:sz w:val="16"/>
        </w:rPr>
        <w:t xml:space="preserve">. What is persistently denied by neo-liberals such as </w:t>
      </w:r>
      <w:proofErr w:type="spellStart"/>
      <w:r>
        <w:rPr>
          <w:rFonts w:asciiTheme="minorHAnsi" w:hAnsiTheme="minorHAnsi" w:cstheme="minorHAnsi"/>
          <w:sz w:val="16"/>
        </w:rPr>
        <w:t>Rorty</w:t>
      </w:r>
      <w:proofErr w:type="spellEnd"/>
      <w:r>
        <w:rPr>
          <w:rFonts w:asciiTheme="minorHAnsi" w:hAnsiTheme="minorHAnsi" w:cstheme="minorHAnsi"/>
          <w:sz w:val="16"/>
        </w:rPr>
        <w:t xml:space="preserve"> (1989) and Fukuyama (1992) is that the gentrification of global liberal capitalism is one whose 'universalism' fundamentally reproduces and depends upon a disavowed violence that excludes vast sectors of the world's population. In this way, </w:t>
      </w:r>
      <w:r>
        <w:rPr>
          <w:rFonts w:asciiTheme="minorHAnsi" w:hAnsiTheme="minorHAnsi" w:cstheme="minorHAnsi"/>
          <w:highlight w:val="cyan"/>
          <w:u w:val="single"/>
        </w:rPr>
        <w:t xml:space="preserve">neo-liberal ideology </w:t>
      </w:r>
      <w:r>
        <w:rPr>
          <w:rFonts w:asciiTheme="minorHAnsi" w:hAnsiTheme="minorHAnsi" w:cstheme="minorHAnsi"/>
          <w:u w:val="single"/>
        </w:rPr>
        <w:t xml:space="preserve">attempts to </w:t>
      </w:r>
      <w:r>
        <w:rPr>
          <w:rFonts w:asciiTheme="minorHAnsi" w:hAnsiTheme="minorHAnsi" w:cstheme="minorHAnsi"/>
          <w:highlight w:val="cyan"/>
          <w:u w:val="single"/>
        </w:rPr>
        <w:t>naturalize capitalism by presenting its outcomes</w:t>
      </w:r>
      <w:r>
        <w:rPr>
          <w:rFonts w:asciiTheme="minorHAnsi" w:hAnsiTheme="minorHAnsi" w:cstheme="minorHAnsi"/>
          <w:u w:val="single"/>
        </w:rPr>
        <w:t xml:space="preserve"> of winning and losing </w:t>
      </w:r>
      <w:r>
        <w:rPr>
          <w:rFonts w:asciiTheme="minorHAnsi" w:hAnsiTheme="minorHAnsi" w:cstheme="minorHAnsi"/>
          <w:highlight w:val="cyan"/>
          <w:u w:val="single"/>
        </w:rPr>
        <w:t>as</w:t>
      </w:r>
      <w:r>
        <w:rPr>
          <w:rFonts w:asciiTheme="minorHAnsi" w:hAnsiTheme="minorHAnsi" w:cstheme="minorHAnsi"/>
          <w:u w:val="single"/>
        </w:rPr>
        <w:t xml:space="preserve"> if they were</w:t>
      </w:r>
      <w:r>
        <w:rPr>
          <w:rFonts w:asciiTheme="minorHAnsi" w:hAnsiTheme="minorHAnsi" w:cstheme="minorHAnsi"/>
          <w:sz w:val="16"/>
        </w:rPr>
        <w:t xml:space="preserve"> simply a matter of chance and </w:t>
      </w:r>
      <w:r>
        <w:rPr>
          <w:rFonts w:asciiTheme="minorHAnsi" w:hAnsiTheme="minorHAnsi" w:cstheme="minorHAnsi"/>
          <w:highlight w:val="cyan"/>
          <w:u w:val="single"/>
        </w:rPr>
        <w:t>sound judgement in a neutral marketplace</w:t>
      </w:r>
      <w:r>
        <w:rPr>
          <w:rFonts w:asciiTheme="minorHAnsi" w:hAnsiTheme="minorHAnsi" w:cstheme="minorHAnsi"/>
          <w:sz w:val="16"/>
        </w:rPr>
        <w:t xml:space="preserve">. Capitalism does indeed create a space for a certain diversity, at least for the central capitalist regions, but it is neither neutral nor ideal and its price in terms of social exclusion is exorbitant. That is to say, </w:t>
      </w:r>
      <w:r>
        <w:rPr>
          <w:rFonts w:asciiTheme="minorHAnsi" w:hAnsiTheme="minorHAnsi" w:cstheme="minorHAnsi"/>
          <w:highlight w:val="cyan"/>
          <w:u w:val="single"/>
        </w:rPr>
        <w:t>the human cost</w:t>
      </w:r>
      <w:r>
        <w:rPr>
          <w:rFonts w:asciiTheme="minorHAnsi" w:hAnsiTheme="minorHAnsi" w:cstheme="minorHAnsi"/>
          <w:u w:val="single"/>
        </w:rPr>
        <w:t xml:space="preserve"> in terms </w:t>
      </w:r>
      <w:r>
        <w:rPr>
          <w:rFonts w:asciiTheme="minorHAnsi" w:hAnsiTheme="minorHAnsi" w:cstheme="minorHAnsi"/>
          <w:highlight w:val="cyan"/>
          <w:u w:val="single"/>
        </w:rPr>
        <w:t>of</w:t>
      </w:r>
      <w:r>
        <w:rPr>
          <w:rFonts w:asciiTheme="minorHAnsi" w:hAnsiTheme="minorHAnsi" w:cstheme="minorHAnsi"/>
          <w:u w:val="single"/>
        </w:rPr>
        <w:t xml:space="preserve"> inherent global </w:t>
      </w:r>
      <w:r>
        <w:rPr>
          <w:rFonts w:asciiTheme="minorHAnsi" w:hAnsiTheme="minorHAnsi" w:cstheme="minorHAnsi"/>
          <w:highlight w:val="cyan"/>
          <w:u w:val="single"/>
        </w:rPr>
        <w:t>poverty</w:t>
      </w:r>
      <w:r>
        <w:rPr>
          <w:rFonts w:asciiTheme="minorHAnsi" w:hAnsiTheme="minorHAnsi" w:cstheme="minorHAnsi"/>
          <w:u w:val="single"/>
        </w:rPr>
        <w:t xml:space="preserve"> and degraded 'life-chances' </w:t>
      </w:r>
      <w:r>
        <w:rPr>
          <w:rFonts w:asciiTheme="minorHAnsi" w:hAnsiTheme="minorHAnsi" w:cstheme="minorHAnsi"/>
          <w:highlight w:val="cyan"/>
          <w:u w:val="single"/>
        </w:rPr>
        <w:t>cannot be calculated within the existing</w:t>
      </w:r>
      <w:r>
        <w:rPr>
          <w:rFonts w:asciiTheme="minorHAnsi" w:hAnsiTheme="minorHAnsi" w:cstheme="minorHAnsi"/>
          <w:u w:val="single"/>
        </w:rPr>
        <w:t xml:space="preserve"> economic </w:t>
      </w:r>
      <w:r>
        <w:rPr>
          <w:rFonts w:asciiTheme="minorHAnsi" w:hAnsiTheme="minorHAnsi" w:cstheme="minorHAnsi"/>
          <w:highlight w:val="cyan"/>
          <w:u w:val="single"/>
        </w:rPr>
        <w:t>rationale</w:t>
      </w:r>
      <w:r>
        <w:rPr>
          <w:rFonts w:asciiTheme="minorHAnsi" w:hAnsiTheme="minorHAnsi" w:cstheme="minorHAnsi"/>
          <w:sz w:val="16"/>
        </w:rPr>
        <w:t xml:space="preserve"> and, in consequence, </w:t>
      </w:r>
      <w:r>
        <w:rPr>
          <w:rFonts w:asciiTheme="minorHAnsi" w:hAnsiTheme="minorHAnsi" w:cstheme="minorHAnsi"/>
          <w:highlight w:val="cyan"/>
          <w:u w:val="single"/>
        </w:rPr>
        <w:t>social exclusion remains mystified</w:t>
      </w:r>
      <w:r>
        <w:rPr>
          <w:rFonts w:asciiTheme="minorHAnsi" w:hAnsiTheme="minorHAnsi" w:cstheme="minorHAnsi"/>
          <w:u w:val="single"/>
        </w:rPr>
        <w:t xml:space="preserve"> and nameless</w:t>
      </w:r>
      <w:r>
        <w:rPr>
          <w:rFonts w:asciiTheme="minorHAnsi" w:hAnsiTheme="minorHAnsi" w:cstheme="minorHAnsi"/>
          <w:sz w:val="16"/>
        </w:rPr>
        <w:t xml:space="preserve"> (viz. the patronizing reference to the developing world). And </w:t>
      </w:r>
      <w:proofErr w:type="spellStart"/>
      <w:r>
        <w:rPr>
          <w:rFonts w:asciiTheme="minorHAnsi" w:hAnsiTheme="minorHAnsi" w:cstheme="minorHAnsi"/>
          <w:sz w:val="16"/>
        </w:rPr>
        <w:t>Žižek's</w:t>
      </w:r>
      <w:proofErr w:type="spellEnd"/>
      <w:r>
        <w:rPr>
          <w:rFonts w:asciiTheme="minorHAnsi" w:hAnsiTheme="minorHAnsi" w:cstheme="minorHAnsi"/>
          <w:sz w:val="16"/>
        </w:rPr>
        <w:t xml:space="preserve"> point is that </w:t>
      </w:r>
      <w:r>
        <w:rPr>
          <w:rFonts w:asciiTheme="minorHAnsi" w:hAnsiTheme="minorHAnsi" w:cstheme="minorHAnsi"/>
          <w:u w:val="single"/>
        </w:rPr>
        <w:t>this mystification is magnified through capitalism's profound capacity to ingest its own excesses and negativity;</w:t>
      </w:r>
      <w:r>
        <w:rPr>
          <w:rFonts w:asciiTheme="minorHAnsi" w:hAnsiTheme="minorHAnsi" w:cstheme="minorHAnsi"/>
          <w:sz w:val="16"/>
        </w:rPr>
        <w:t xml:space="preserve"> to redirect (or misdirect) social antagonisms and to absorb them within a culture of differential affirmation. Instead of Bolshevism, the tendency of today is towards a kind of political </w:t>
      </w:r>
      <w:proofErr w:type="spellStart"/>
      <w:r>
        <w:rPr>
          <w:rFonts w:asciiTheme="minorHAnsi" w:hAnsiTheme="minorHAnsi" w:cstheme="minorHAnsi"/>
          <w:sz w:val="16"/>
        </w:rPr>
        <w:t>boutiquism</w:t>
      </w:r>
      <w:proofErr w:type="spellEnd"/>
      <w:r>
        <w:rPr>
          <w:rFonts w:asciiTheme="minorHAnsi" w:hAnsiTheme="minorHAnsi" w:cstheme="minorHAnsi"/>
          <w:sz w:val="16"/>
        </w:rPr>
        <w:t xml:space="preserve"> that is readily sustained by postmodern forms of consumerism and lifestyle. Against this </w:t>
      </w:r>
      <w:proofErr w:type="spellStart"/>
      <w:r>
        <w:rPr>
          <w:rFonts w:asciiTheme="minorHAnsi" w:hAnsiTheme="minorHAnsi" w:cstheme="minorHAnsi"/>
          <w:u w:val="single"/>
        </w:rPr>
        <w:t>Žižek</w:t>
      </w:r>
      <w:proofErr w:type="spellEnd"/>
      <w:r>
        <w:rPr>
          <w:rFonts w:asciiTheme="minorHAnsi" w:hAnsiTheme="minorHAnsi" w:cstheme="minorHAnsi"/>
          <w:u w:val="single"/>
        </w:rPr>
        <w:t xml:space="preserve"> argues for </w:t>
      </w:r>
      <w:r w:rsidRPr="00002A57">
        <w:rPr>
          <w:rFonts w:asciiTheme="minorHAnsi" w:hAnsiTheme="minorHAnsi" w:cstheme="minorHAnsi"/>
          <w:u w:val="single"/>
        </w:rPr>
        <w:t>a new</w:t>
      </w:r>
      <w:r>
        <w:rPr>
          <w:rFonts w:asciiTheme="minorHAnsi" w:hAnsiTheme="minorHAnsi" w:cstheme="minorHAnsi"/>
          <w:u w:val="single"/>
        </w:rPr>
        <w:t xml:space="preserve"> universalism whose </w:t>
      </w:r>
      <w:r w:rsidRPr="00002A57">
        <w:rPr>
          <w:rFonts w:asciiTheme="minorHAnsi" w:hAnsiTheme="minorHAnsi" w:cstheme="minorHAnsi"/>
          <w:highlight w:val="cyan"/>
          <w:u w:val="single"/>
        </w:rPr>
        <w:t>primary ethical directive is to confront</w:t>
      </w:r>
      <w:r>
        <w:rPr>
          <w:rFonts w:asciiTheme="minorHAnsi" w:hAnsiTheme="minorHAnsi" w:cstheme="minorHAnsi"/>
          <w:u w:val="single"/>
        </w:rPr>
        <w:t xml:space="preserve"> the fact that our </w:t>
      </w:r>
      <w:r w:rsidRPr="00002A57">
        <w:rPr>
          <w:rFonts w:asciiTheme="minorHAnsi" w:hAnsiTheme="minorHAnsi" w:cstheme="minorHAnsi"/>
          <w:highlight w:val="cyan"/>
          <w:u w:val="single"/>
        </w:rPr>
        <w:t>forms of</w:t>
      </w:r>
      <w:r>
        <w:rPr>
          <w:rFonts w:asciiTheme="minorHAnsi" w:hAnsiTheme="minorHAnsi" w:cstheme="minorHAnsi"/>
          <w:u w:val="single"/>
        </w:rPr>
        <w:t xml:space="preserve"> social existence are founded on </w:t>
      </w:r>
      <w:r w:rsidRPr="00002A57">
        <w:rPr>
          <w:rFonts w:asciiTheme="minorHAnsi" w:hAnsiTheme="minorHAnsi" w:cstheme="minorHAnsi"/>
          <w:highlight w:val="cyan"/>
          <w:u w:val="single"/>
        </w:rPr>
        <w:t>exclusion</w:t>
      </w:r>
      <w:r w:rsidRPr="00002A57">
        <w:rPr>
          <w:rFonts w:asciiTheme="minorHAnsi" w:hAnsiTheme="minorHAnsi" w:cstheme="minorHAnsi"/>
          <w:u w:val="single"/>
        </w:rPr>
        <w:t xml:space="preserve"> on a global scale</w:t>
      </w:r>
      <w:r>
        <w:rPr>
          <w:rFonts w:asciiTheme="minorHAnsi" w:hAnsiTheme="minorHAnsi" w:cstheme="minorHAnsi"/>
          <w:sz w:val="16"/>
        </w:rPr>
        <w:t xml:space="preserve">. While it is perfectly true that universalism can never become Universal (it will always require a hegemonic-particular embodiment </w:t>
      </w:r>
      <w:proofErr w:type="gramStart"/>
      <w:r>
        <w:rPr>
          <w:rFonts w:asciiTheme="minorHAnsi" w:hAnsiTheme="minorHAnsi" w:cstheme="minorHAnsi"/>
          <w:sz w:val="16"/>
        </w:rPr>
        <w:t>in order to</w:t>
      </w:r>
      <w:proofErr w:type="gramEnd"/>
      <w:r>
        <w:rPr>
          <w:rFonts w:asciiTheme="minorHAnsi" w:hAnsiTheme="minorHAnsi" w:cstheme="minorHAnsi"/>
          <w:sz w:val="16"/>
        </w:rPr>
        <w:t xml:space="preserve"> have any meaning), what is novel about </w:t>
      </w:r>
      <w:proofErr w:type="spellStart"/>
      <w:r>
        <w:rPr>
          <w:rFonts w:asciiTheme="minorHAnsi" w:hAnsiTheme="minorHAnsi" w:cstheme="minorHAnsi"/>
          <w:sz w:val="16"/>
        </w:rPr>
        <w:t>Žižek's</w:t>
      </w:r>
      <w:proofErr w:type="spellEnd"/>
      <w:r>
        <w:rPr>
          <w:rFonts w:asciiTheme="minorHAnsi" w:hAnsiTheme="minorHAnsi" w:cstheme="minorHAnsi"/>
          <w:sz w:val="16"/>
        </w:rPr>
        <w:t xml:space="preserve"> universalism is that it would not attempt to conceal this fact or to reduce the status of the abject Other to that of a 'glitch' in an otherwise sound matrix. The response of the left to global capitalism cannot be one of retreat into the nation-state or into </w:t>
      </w:r>
      <w:r>
        <w:rPr>
          <w:rFonts w:asciiTheme="minorHAnsi" w:hAnsiTheme="minorHAnsi" w:cstheme="minorHAnsi"/>
          <w:sz w:val="16"/>
        </w:rPr>
        <w:lastRenderedPageBreak/>
        <w:t xml:space="preserve">organicist forms of community’ and popular identities that currently abound in Europe and elsewhere. For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it is, rather, a question of working with the very excesses that, in a Lacanian sense, are in capitalism more than capitalism. It is a question, therefore, of </w:t>
      </w:r>
      <w:r>
        <w:rPr>
          <w:rFonts w:asciiTheme="minorHAnsi" w:hAnsiTheme="minorHAnsi" w:cstheme="minorHAnsi"/>
          <w:u w:val="single"/>
        </w:rPr>
        <w:t xml:space="preserve">transcending the provincial ‘universalism’ of capitalism. </w:t>
      </w:r>
      <w:r>
        <w:rPr>
          <w:rFonts w:asciiTheme="minorHAnsi" w:hAnsiTheme="minorHAnsi" w:cstheme="minorHAnsi"/>
          <w:sz w:val="16"/>
        </w:rPr>
        <w:t xml:space="preserve">To illustrate the point,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draws attention to the category of ‘</w:t>
      </w:r>
      <w:r>
        <w:rPr>
          <w:rFonts w:asciiTheme="minorHAnsi" w:hAnsiTheme="minorHAnsi" w:cstheme="minorHAnsi"/>
          <w:u w:val="single"/>
        </w:rPr>
        <w:t>intellectual property’ and the increasingly absurd attempts to establish restrictive dominion over technological advance</w:t>
      </w:r>
      <w:r>
        <w:rPr>
          <w:rFonts w:asciiTheme="minorHAnsi" w:hAnsiTheme="minorHAnsi" w:cstheme="minorHAnsi"/>
          <w:sz w:val="16"/>
        </w:rPr>
        <w:t xml:space="preserve"> – genetic codes, DNA structures, digital </w:t>
      </w:r>
      <w:proofErr w:type="gramStart"/>
      <w:r>
        <w:rPr>
          <w:rFonts w:asciiTheme="minorHAnsi" w:hAnsiTheme="minorHAnsi" w:cstheme="minorHAnsi"/>
          <w:sz w:val="16"/>
        </w:rPr>
        <w:t>communications,  pharmaceutical</w:t>
      </w:r>
      <w:proofErr w:type="gramEnd"/>
      <w:r>
        <w:rPr>
          <w:rFonts w:asciiTheme="minorHAnsi" w:hAnsiTheme="minorHAnsi" w:cstheme="minorHAnsi"/>
          <w:sz w:val="16"/>
        </w:rPr>
        <w:t xml:space="preserve"> breakthroughs, computer programs and so on – that either affect us all and/or to which there is a sense of common human entitlement. Indeed, the modern conjuncture of capitalism is more and more characterized by a prohibitive culture: </w:t>
      </w:r>
      <w:r>
        <w:rPr>
          <w:rFonts w:asciiTheme="minorHAnsi" w:hAnsiTheme="minorHAnsi" w:cstheme="minorHAnsi"/>
          <w:u w:val="single"/>
        </w:rPr>
        <w:t>the widespread repression of</w:t>
      </w:r>
      <w:r>
        <w:rPr>
          <w:rFonts w:asciiTheme="minorHAnsi" w:hAnsiTheme="minorHAnsi" w:cstheme="minorHAnsi"/>
          <w:sz w:val="16"/>
        </w:rPr>
        <w:t xml:space="preserve"> those forms of </w:t>
      </w:r>
      <w:r>
        <w:rPr>
          <w:rFonts w:asciiTheme="minorHAnsi" w:hAnsiTheme="minorHAnsi" w:cstheme="minorHAnsi"/>
          <w:u w:val="single"/>
        </w:rPr>
        <w:t>research and development that have real emancipatory potential beyond exclusive profiteering;</w:t>
      </w:r>
      <w:r>
        <w:rPr>
          <w:rFonts w:asciiTheme="minorHAnsi" w:hAnsiTheme="minorHAnsi" w:cstheme="minorHAnsi"/>
          <w:sz w:val="16"/>
        </w:rPr>
        <w:t xml:space="preserve"> the restriction of information </w:t>
      </w:r>
      <w:r>
        <w:rPr>
          <w:rFonts w:asciiTheme="minorHAnsi" w:hAnsiTheme="minorHAnsi" w:cstheme="minorHAnsi"/>
          <w:u w:val="single"/>
        </w:rPr>
        <w:t>that has direct consequences for the future of humanity;</w:t>
      </w:r>
      <w:r>
        <w:rPr>
          <w:rFonts w:asciiTheme="minorHAnsi" w:hAnsiTheme="minorHAnsi" w:cstheme="minorHAnsi"/>
          <w:sz w:val="16"/>
        </w:rPr>
        <w:t xml:space="preserve"> </w:t>
      </w:r>
      <w:r>
        <w:rPr>
          <w:rFonts w:asciiTheme="minorHAnsi" w:hAnsiTheme="minorHAnsi" w:cstheme="minorHAnsi"/>
          <w:u w:val="single"/>
        </w:rPr>
        <w:t>the fundamental denial that social equality could be sustained by the abundance generated by capitalism</w:t>
      </w:r>
      <w:r>
        <w:rPr>
          <w:rFonts w:asciiTheme="minorHAnsi" w:hAnsiTheme="minorHAnsi" w:cstheme="minorHAnsi"/>
          <w:sz w:val="16"/>
        </w:rPr>
        <w:t xml:space="preserve">. </w:t>
      </w:r>
      <w:r>
        <w:rPr>
          <w:rFonts w:asciiTheme="minorHAnsi" w:hAnsiTheme="minorHAnsi" w:cstheme="minorHAnsi"/>
          <w:u w:val="single"/>
        </w:rPr>
        <w:t>Capitalism</w:t>
      </w:r>
      <w:r>
        <w:rPr>
          <w:rFonts w:asciiTheme="minorHAnsi" w:hAnsiTheme="minorHAnsi" w:cstheme="minorHAnsi"/>
          <w:sz w:val="16"/>
        </w:rPr>
        <w:t xml:space="preserve"> typically </w:t>
      </w:r>
      <w:proofErr w:type="spellStart"/>
      <w:r>
        <w:rPr>
          <w:rFonts w:asciiTheme="minorHAnsi" w:hAnsiTheme="minorHAnsi" w:cstheme="minorHAnsi"/>
          <w:u w:val="single"/>
        </w:rPr>
        <w:t>endeavours</w:t>
      </w:r>
      <w:proofErr w:type="spellEnd"/>
      <w:r>
        <w:rPr>
          <w:rFonts w:asciiTheme="minorHAnsi" w:hAnsiTheme="minorHAnsi" w:cstheme="minorHAnsi"/>
          <w:u w:val="single"/>
        </w:rPr>
        <w:t xml:space="preserve"> to constrain the very dimensions of the universal that are enabled by it and simultaneously to resist all those developments that disclose its specificity-artificially as merely one possible mode of being</w:t>
      </w:r>
      <w:r>
        <w:rPr>
          <w:rFonts w:asciiTheme="minorHAnsi" w:hAnsiTheme="minorHAnsi" w:cstheme="minorHAnsi"/>
          <w:sz w:val="16"/>
        </w:rPr>
        <w:t xml:space="preserve">. </w:t>
      </w:r>
      <w:r>
        <w:rPr>
          <w:rFonts w:asciiTheme="minorHAnsi" w:hAnsiTheme="minorHAnsi" w:cstheme="minorHAnsi"/>
          <w:u w:val="single"/>
        </w:rPr>
        <w:t>The left,</w:t>
      </w:r>
      <w:r>
        <w:rPr>
          <w:rFonts w:asciiTheme="minorHAnsi" w:hAnsiTheme="minorHAnsi" w:cstheme="minorHAnsi"/>
          <w:sz w:val="16"/>
        </w:rPr>
        <w:t xml:space="preserve"> therefore, </w:t>
      </w:r>
      <w:r>
        <w:rPr>
          <w:rFonts w:asciiTheme="minorHAnsi" w:hAnsiTheme="minorHAnsi" w:cstheme="minorHAnsi"/>
          <w:u w:val="single"/>
        </w:rPr>
        <w:t xml:space="preserve">must seek to </w:t>
      </w:r>
      <w:r>
        <w:rPr>
          <w:rFonts w:asciiTheme="minorHAnsi" w:hAnsiTheme="minorHAnsi" w:cstheme="minorHAnsi"/>
          <w:sz w:val="16"/>
        </w:rPr>
        <w:t xml:space="preserve">subvert these ungovernable excesses in the direction of a </w:t>
      </w:r>
      <w:r>
        <w:rPr>
          <w:rFonts w:asciiTheme="minorHAnsi" w:hAnsiTheme="minorHAnsi" w:cstheme="minorHAnsi"/>
          <w:u w:val="single"/>
        </w:rPr>
        <w:t xml:space="preserve">political and </w:t>
      </w:r>
      <w:r w:rsidRPr="00002A57">
        <w:rPr>
          <w:rFonts w:asciiTheme="minorHAnsi" w:hAnsiTheme="minorHAnsi" w:cstheme="minorHAnsi"/>
          <w:u w:val="single"/>
        </w:rPr>
        <w:t>politicizing universalism</w:t>
      </w:r>
      <w:r w:rsidRPr="00002A57">
        <w:rPr>
          <w:rFonts w:asciiTheme="minorHAnsi" w:hAnsiTheme="minorHAnsi" w:cstheme="minorHAnsi"/>
          <w:sz w:val="16"/>
        </w:rPr>
        <w:t>;</w:t>
      </w:r>
      <w:r>
        <w:rPr>
          <w:rFonts w:asciiTheme="minorHAnsi" w:hAnsiTheme="minorHAnsi" w:cstheme="minorHAnsi"/>
          <w:sz w:val="16"/>
        </w:rPr>
        <w:t xml:space="preserve"> or what </w:t>
      </w:r>
      <w:proofErr w:type="spellStart"/>
      <w:r>
        <w:rPr>
          <w:rFonts w:asciiTheme="minorHAnsi" w:hAnsiTheme="minorHAnsi" w:cstheme="minorHAnsi"/>
          <w:sz w:val="16"/>
        </w:rPr>
        <w:t>Balibar</w:t>
      </w:r>
      <w:proofErr w:type="spellEnd"/>
      <w:r>
        <w:rPr>
          <w:rFonts w:asciiTheme="minorHAnsi" w:hAnsiTheme="minorHAnsi" w:cstheme="minorHAnsi"/>
          <w:sz w:val="16"/>
        </w:rPr>
        <w:t xml:space="preserve"> would call </w:t>
      </w:r>
      <w:proofErr w:type="spellStart"/>
      <w:r>
        <w:rPr>
          <w:rFonts w:asciiTheme="minorHAnsi" w:hAnsiTheme="minorHAnsi" w:cstheme="minorHAnsi"/>
          <w:sz w:val="16"/>
        </w:rPr>
        <w:t>égaliberté</w:t>
      </w:r>
      <w:proofErr w:type="spellEnd"/>
      <w:r>
        <w:rPr>
          <w:rFonts w:asciiTheme="minorHAnsi" w:hAnsiTheme="minorHAnsi" w:cstheme="minorHAnsi"/>
          <w:sz w:val="16"/>
        </w:rPr>
        <w:t xml:space="preserve">. </w:t>
      </w:r>
      <w:r>
        <w:rPr>
          <w:rFonts w:asciiTheme="minorHAnsi" w:hAnsiTheme="minorHAnsi" w:cstheme="minorHAnsi"/>
          <w:u w:val="single"/>
        </w:rPr>
        <w:t xml:space="preserve">This </w:t>
      </w:r>
      <w:r w:rsidRPr="00002A57">
        <w:rPr>
          <w:rFonts w:asciiTheme="minorHAnsi" w:hAnsiTheme="minorHAnsi" w:cstheme="minorHAnsi"/>
          <w:u w:val="single"/>
        </w:rPr>
        <w:t>means</w:t>
      </w:r>
      <w:r>
        <w:rPr>
          <w:rFonts w:asciiTheme="minorHAnsi" w:hAnsiTheme="minorHAnsi" w:cstheme="minorHAnsi"/>
          <w:u w:val="single"/>
        </w:rPr>
        <w:t xml:space="preserve"> that the left should demand more globalization not less</w:t>
      </w:r>
      <w:r>
        <w:rPr>
          <w:rFonts w:asciiTheme="minorHAnsi" w:hAnsiTheme="minorHAnsi" w:cstheme="minorHAnsi"/>
          <w:sz w:val="16"/>
        </w:rPr>
        <w:t xml:space="preserve">. Where neo-liberals speak the language of freedom – either in terms of individual liberty or the free movement of goods and capital – </w:t>
      </w:r>
      <w:r>
        <w:rPr>
          <w:rFonts w:asciiTheme="minorHAnsi" w:hAnsiTheme="minorHAnsi" w:cstheme="minorHAnsi"/>
          <w:u w:val="single"/>
        </w:rPr>
        <w:t xml:space="preserve">the left should use this language </w:t>
      </w:r>
      <w:r w:rsidRPr="00002A57">
        <w:rPr>
          <w:rFonts w:asciiTheme="minorHAnsi" w:hAnsiTheme="minorHAnsi" w:cstheme="minorHAnsi"/>
          <w:u w:val="single"/>
        </w:rPr>
        <w:t>to combat</w:t>
      </w:r>
      <w:r>
        <w:rPr>
          <w:rFonts w:asciiTheme="minorHAnsi" w:hAnsiTheme="minorHAnsi" w:cstheme="minorHAnsi"/>
          <w:u w:val="single"/>
        </w:rPr>
        <w:t xml:space="preserve"> today’s </w:t>
      </w:r>
      <w:r w:rsidRPr="00002A57">
        <w:rPr>
          <w:rFonts w:asciiTheme="minorHAnsi" w:hAnsiTheme="minorHAnsi" w:cstheme="minorHAnsi"/>
          <w:u w:val="single"/>
        </w:rPr>
        <w:t xml:space="preserve">racist </w:t>
      </w:r>
      <w:r>
        <w:rPr>
          <w:rFonts w:asciiTheme="minorHAnsi" w:hAnsiTheme="minorHAnsi" w:cstheme="minorHAnsi"/>
          <w:u w:val="single"/>
        </w:rPr>
        <w:t>obsession</w:t>
      </w:r>
      <w:r w:rsidRPr="00002A57">
        <w:rPr>
          <w:rFonts w:asciiTheme="minorHAnsi" w:hAnsiTheme="minorHAnsi" w:cstheme="minorHAnsi"/>
          <w:u w:val="single"/>
        </w:rPr>
        <w:t xml:space="preserve">s </w:t>
      </w:r>
      <w:r>
        <w:rPr>
          <w:rFonts w:asciiTheme="minorHAnsi" w:hAnsiTheme="minorHAnsi" w:cstheme="minorHAnsi"/>
          <w:u w:val="single"/>
        </w:rPr>
        <w:t>with ‘economic refugees’, ‘immigrants’ and so on</w:t>
      </w:r>
      <w:r>
        <w:rPr>
          <w:rFonts w:asciiTheme="minorHAnsi" w:hAnsiTheme="minorHAnsi" w:cstheme="minorHAnsi"/>
          <w:sz w:val="16"/>
        </w:rPr>
        <w:t xml:space="preserve">, and insist that freedoms are meaningless without the social resources to participate in those freedoms. Where there is talk of universal rights, </w:t>
      </w:r>
      <w:r>
        <w:rPr>
          <w:rFonts w:asciiTheme="minorHAnsi" w:hAnsiTheme="minorHAnsi" w:cstheme="minorHAnsi"/>
          <w:u w:val="single"/>
        </w:rPr>
        <w:t xml:space="preserve">the left must </w:t>
      </w:r>
      <w:r w:rsidRPr="00002A57">
        <w:rPr>
          <w:rFonts w:asciiTheme="minorHAnsi" w:hAnsiTheme="minorHAnsi" w:cstheme="minorHAnsi"/>
          <w:u w:val="single"/>
        </w:rPr>
        <w:t>affirm</w:t>
      </w:r>
      <w:r>
        <w:rPr>
          <w:rFonts w:asciiTheme="minorHAnsi" w:hAnsiTheme="minorHAnsi" w:cstheme="minorHAnsi"/>
          <w:u w:val="single"/>
        </w:rPr>
        <w:t xml:space="preserve"> a responsibility to the universal, one that emphasizes real </w:t>
      </w:r>
      <w:r w:rsidRPr="00002A57">
        <w:rPr>
          <w:rFonts w:asciiTheme="minorHAnsi" w:hAnsiTheme="minorHAnsi" w:cstheme="minorHAnsi"/>
          <w:u w:val="single"/>
        </w:rPr>
        <w:t>human solidarity</w:t>
      </w:r>
      <w:r>
        <w:rPr>
          <w:rFonts w:asciiTheme="minorHAnsi" w:hAnsiTheme="minorHAnsi" w:cstheme="minorHAnsi"/>
          <w:u w:val="single"/>
        </w:rPr>
        <w:t xml:space="preserve"> and does not lose sight of the abject within differential discourses</w:t>
      </w:r>
      <w:r>
        <w:rPr>
          <w:rFonts w:asciiTheme="minorHAnsi" w:hAnsiTheme="minorHAnsi" w:cstheme="minorHAnsi"/>
          <w:sz w:val="16"/>
        </w:rPr>
        <w:t xml:space="preserve">. Reversing the well-known environmentalists’ slogan, we must say that </w:t>
      </w:r>
      <w:r>
        <w:rPr>
          <w:rFonts w:asciiTheme="minorHAnsi" w:hAnsiTheme="minorHAnsi" w:cstheme="minorHAnsi"/>
          <w:u w:val="single"/>
        </w:rPr>
        <w:t xml:space="preserve">the left </w:t>
      </w:r>
      <w:proofErr w:type="gramStart"/>
      <w:r>
        <w:rPr>
          <w:rFonts w:asciiTheme="minorHAnsi" w:hAnsiTheme="minorHAnsi" w:cstheme="minorHAnsi"/>
          <w:u w:val="single"/>
        </w:rPr>
        <w:t>has to</w:t>
      </w:r>
      <w:proofErr w:type="gramEnd"/>
      <w:r>
        <w:rPr>
          <w:rFonts w:asciiTheme="minorHAnsi" w:hAnsiTheme="minorHAnsi" w:cstheme="minorHAnsi"/>
          <w:u w:val="single"/>
        </w:rPr>
        <w:t xml:space="preserve"> involve itself in thinking locally and acting globally</w:t>
      </w:r>
      <w:r>
        <w:rPr>
          <w:rFonts w:asciiTheme="minorHAnsi" w:hAnsiTheme="minorHAnsi" w:cstheme="minorHAnsi"/>
          <w:sz w:val="16"/>
        </w:rPr>
        <w:t xml:space="preserve">. </w:t>
      </w:r>
      <w:proofErr w:type="gramStart"/>
      <w:r>
        <w:rPr>
          <w:rFonts w:asciiTheme="minorHAnsi" w:hAnsiTheme="minorHAnsi" w:cstheme="minorHAnsi"/>
          <w:sz w:val="16"/>
        </w:rPr>
        <w:t>That is to say, it</w:t>
      </w:r>
      <w:proofErr w:type="gramEnd"/>
      <w:r>
        <w:rPr>
          <w:rFonts w:asciiTheme="minorHAnsi" w:hAnsiTheme="minorHAnsi" w:cstheme="minorHAnsi"/>
          <w:sz w:val="16"/>
        </w:rPr>
        <w:t xml:space="preserve"> should attend to the specificity of today’s political identities within the context of their global (capitalist) conditions of possibility precisely in order to challenge those conditions. Yet here I would venture that, despite clearly stated differences (Butler et al., 2000), the political perspective of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is not necessarily opposed to that of </w:t>
      </w:r>
      <w:proofErr w:type="spellStart"/>
      <w:r>
        <w:rPr>
          <w:rFonts w:asciiTheme="minorHAnsi" w:hAnsiTheme="minorHAnsi" w:cstheme="minorHAnsi"/>
          <w:sz w:val="16"/>
        </w:rPr>
        <w:t>Laclau</w:t>
      </w:r>
      <w:proofErr w:type="spellEnd"/>
      <w:r>
        <w:rPr>
          <w:rFonts w:asciiTheme="minorHAnsi" w:hAnsiTheme="minorHAnsi" w:cstheme="minorHAnsi"/>
          <w:sz w:val="16"/>
        </w:rPr>
        <w:t xml:space="preserve"> and </w:t>
      </w:r>
      <w:proofErr w:type="spellStart"/>
      <w:r>
        <w:rPr>
          <w:rFonts w:asciiTheme="minorHAnsi" w:hAnsiTheme="minorHAnsi" w:cstheme="minorHAnsi"/>
          <w:sz w:val="16"/>
        </w:rPr>
        <w:t>Mouffe</w:t>
      </w:r>
      <w:proofErr w:type="spellEnd"/>
      <w:r>
        <w:rPr>
          <w:rFonts w:asciiTheme="minorHAnsi" w:hAnsiTheme="minorHAnsi" w:cstheme="minorHAnsi"/>
          <w:sz w:val="16"/>
        </w:rPr>
        <w:t xml:space="preserve"> and that a combined approach is fully possible. While </w:t>
      </w:r>
      <w:proofErr w:type="spellStart"/>
      <w:r>
        <w:rPr>
          <w:rFonts w:asciiTheme="minorHAnsi" w:hAnsiTheme="minorHAnsi" w:cstheme="minorHAnsi"/>
          <w:u w:val="single"/>
        </w:rPr>
        <w:t>Žižek</w:t>
      </w:r>
      <w:proofErr w:type="spellEnd"/>
      <w:r>
        <w:rPr>
          <w:rFonts w:asciiTheme="minorHAnsi" w:hAnsiTheme="minorHAnsi" w:cstheme="minorHAnsi"/>
          <w:u w:val="single"/>
        </w:rPr>
        <w:t xml:space="preserve"> is right </w:t>
      </w:r>
      <w:r>
        <w:rPr>
          <w:rFonts w:asciiTheme="minorHAnsi" w:hAnsiTheme="minorHAnsi" w:cstheme="minorHAnsi"/>
          <w:highlight w:val="cyan"/>
          <w:u w:val="single"/>
        </w:rPr>
        <w:t>to stress</w:t>
      </w:r>
      <w:r>
        <w:rPr>
          <w:rFonts w:asciiTheme="minorHAnsi" w:hAnsiTheme="minorHAnsi" w:cstheme="minorHAnsi"/>
          <w:u w:val="single"/>
        </w:rPr>
        <w:t xml:space="preserve"> the susceptibility of today’s ‘</w:t>
      </w:r>
      <w:r>
        <w:rPr>
          <w:rFonts w:asciiTheme="minorHAnsi" w:hAnsiTheme="minorHAnsi" w:cstheme="minorHAnsi"/>
          <w:highlight w:val="cyan"/>
          <w:u w:val="single"/>
        </w:rPr>
        <w:t>alternative’</w:t>
      </w:r>
      <w:r>
        <w:rPr>
          <w:rFonts w:asciiTheme="minorHAnsi" w:hAnsiTheme="minorHAnsi" w:cstheme="minorHAnsi"/>
          <w:u w:val="single"/>
        </w:rPr>
        <w:t xml:space="preserve"> forms of </w:t>
      </w:r>
      <w:r>
        <w:rPr>
          <w:rFonts w:asciiTheme="minorHAnsi" w:hAnsiTheme="minorHAnsi" w:cstheme="minorHAnsi"/>
          <w:highlight w:val="cyan"/>
          <w:u w:val="single"/>
        </w:rPr>
        <w:t>hegemonic engagement</w:t>
      </w:r>
      <w:r>
        <w:rPr>
          <w:rFonts w:asciiTheme="minorHAnsi" w:hAnsiTheme="minorHAnsi" w:cstheme="minorHAnsi"/>
          <w:u w:val="single"/>
        </w:rPr>
        <w:t xml:space="preserve"> to deradicalization within a postmodern</w:t>
      </w:r>
      <w:r>
        <w:rPr>
          <w:rFonts w:asciiTheme="minorHAnsi" w:hAnsiTheme="minorHAnsi" w:cstheme="minorHAnsi"/>
          <w:sz w:val="16"/>
        </w:rPr>
        <w:t xml:space="preserve">-p.c. imaginary – a kind of </w:t>
      </w:r>
      <w:proofErr w:type="spellStart"/>
      <w:r>
        <w:rPr>
          <w:rFonts w:asciiTheme="minorHAnsi" w:hAnsiTheme="minorHAnsi" w:cstheme="minorHAnsi"/>
          <w:sz w:val="16"/>
        </w:rPr>
        <w:t>hegemonization</w:t>
      </w:r>
      <w:proofErr w:type="spellEnd"/>
      <w:r>
        <w:rPr>
          <w:rFonts w:asciiTheme="minorHAnsi" w:hAnsiTheme="minorHAnsi" w:cstheme="minorHAnsi"/>
          <w:sz w:val="16"/>
        </w:rPr>
        <w:t xml:space="preserve"> of the very terrain (the politico-cultural conditions of possibility) that produces and predisposes the contemporary logics of hegemony – it is equally true to say that the type of political challenge that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has in mind is one that can only advance through the type of hegemonic subversion that </w:t>
      </w:r>
      <w:proofErr w:type="spellStart"/>
      <w:r>
        <w:rPr>
          <w:rFonts w:asciiTheme="minorHAnsi" w:hAnsiTheme="minorHAnsi" w:cstheme="minorHAnsi"/>
          <w:sz w:val="16"/>
        </w:rPr>
        <w:t>Laclau</w:t>
      </w:r>
      <w:proofErr w:type="spellEnd"/>
      <w:r>
        <w:rPr>
          <w:rFonts w:asciiTheme="minorHAnsi" w:hAnsiTheme="minorHAnsi" w:cstheme="minorHAnsi"/>
          <w:sz w:val="16"/>
        </w:rPr>
        <w:t xml:space="preserve"> and </w:t>
      </w:r>
      <w:proofErr w:type="spellStart"/>
      <w:r>
        <w:rPr>
          <w:rFonts w:asciiTheme="minorHAnsi" w:hAnsiTheme="minorHAnsi" w:cstheme="minorHAnsi"/>
          <w:sz w:val="16"/>
        </w:rPr>
        <w:t>Mouffe</w:t>
      </w:r>
      <w:proofErr w:type="spellEnd"/>
      <w:r>
        <w:rPr>
          <w:rFonts w:asciiTheme="minorHAnsi" w:hAnsiTheme="minorHAnsi" w:cstheme="minorHAnsi"/>
          <w:sz w:val="16"/>
        </w:rPr>
        <w:t xml:space="preserve"> have consistently stressed in their work. The very possibility of a political universalism is one that depends on a certain hegemonic breaking out of the existing conventions/grammar of hegemonic engagement. It is along these lines that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affirms the need for a more radical intervention in the political imagination. The modern (Machiavellian) </w:t>
      </w:r>
      <w:r>
        <w:rPr>
          <w:rFonts w:asciiTheme="minorHAnsi" w:hAnsiTheme="minorHAnsi" w:cstheme="minorHAnsi"/>
          <w:u w:val="single"/>
        </w:rPr>
        <w:t>view of politics is presented in terms of a basic tension between (potentially) unlimited demands/appetites and limited resources</w:t>
      </w:r>
      <w:r>
        <w:rPr>
          <w:rFonts w:asciiTheme="minorHAnsi" w:hAnsiTheme="minorHAnsi" w:cstheme="minorHAnsi"/>
          <w:sz w:val="16"/>
        </w:rPr>
        <w:t xml:space="preserve">; a view which is implicit in the predominant ‘risk society’ perspective where the central (almost </w:t>
      </w:r>
      <w:proofErr w:type="spellStart"/>
      <w:r>
        <w:rPr>
          <w:rFonts w:asciiTheme="minorHAnsi" w:hAnsiTheme="minorHAnsi" w:cstheme="minorHAnsi"/>
          <w:sz w:val="16"/>
        </w:rPr>
        <w:t>Habermasian</w:t>
      </w:r>
      <w:proofErr w:type="spellEnd"/>
      <w:r>
        <w:rPr>
          <w:rFonts w:asciiTheme="minorHAnsi" w:hAnsiTheme="minorHAnsi" w:cstheme="minorHAnsi"/>
          <w:sz w:val="16"/>
        </w:rPr>
        <w:t xml:space="preserve">) concern is with more and better scientific information. </w:t>
      </w:r>
      <w:r>
        <w:rPr>
          <w:rFonts w:asciiTheme="minorHAnsi" w:hAnsiTheme="minorHAnsi" w:cstheme="minorHAnsi"/>
          <w:u w:val="single"/>
        </w:rPr>
        <w:t>The political truth of today’s world</w:t>
      </w:r>
      <w:r>
        <w:rPr>
          <w:rFonts w:asciiTheme="minorHAnsi" w:hAnsiTheme="minorHAnsi" w:cstheme="minorHAnsi"/>
          <w:sz w:val="16"/>
        </w:rPr>
        <w:t xml:space="preserve">, however, </w:t>
      </w:r>
      <w:r>
        <w:rPr>
          <w:rFonts w:asciiTheme="minorHAnsi" w:hAnsiTheme="minorHAnsi" w:cstheme="minorHAnsi"/>
          <w:u w:val="single"/>
        </w:rPr>
        <w:t>is the opposite of</w:t>
      </w:r>
      <w:r>
        <w:rPr>
          <w:rFonts w:asciiTheme="minorHAnsi" w:hAnsiTheme="minorHAnsi" w:cstheme="minorHAnsi"/>
          <w:sz w:val="16"/>
        </w:rPr>
        <w:t xml:space="preserve"> this view. That is to say, the demands of the official left (especially the various incarnations of the Third Way left) tend to articulate extremely modest demands in the face of a virtually unlimited capitalism that is more than capable of providing every person on this planet with a civilized standard of living. For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w:t>
      </w:r>
      <w:r>
        <w:rPr>
          <w:rFonts w:asciiTheme="minorHAnsi" w:hAnsiTheme="minorHAnsi" w:cstheme="minorHAnsi"/>
          <w:highlight w:val="cyan"/>
          <w:u w:val="single"/>
        </w:rPr>
        <w:t>a confrontation</w:t>
      </w:r>
      <w:r>
        <w:rPr>
          <w:rFonts w:asciiTheme="minorHAnsi" w:hAnsiTheme="minorHAnsi" w:cstheme="minorHAnsi"/>
          <w:u w:val="single"/>
        </w:rPr>
        <w:t xml:space="preserve"> with the obscenities </w:t>
      </w:r>
      <w:r>
        <w:rPr>
          <w:rFonts w:asciiTheme="minorHAnsi" w:hAnsiTheme="minorHAnsi" w:cstheme="minorHAnsi"/>
          <w:highlight w:val="cyan"/>
          <w:u w:val="single"/>
        </w:rPr>
        <w:t>of</w:t>
      </w:r>
      <w:r>
        <w:rPr>
          <w:rFonts w:asciiTheme="minorHAnsi" w:hAnsiTheme="minorHAnsi" w:cstheme="minorHAnsi"/>
          <w:u w:val="single"/>
        </w:rPr>
        <w:t xml:space="preserve"> abundance </w:t>
      </w:r>
      <w:r>
        <w:rPr>
          <w:rFonts w:asciiTheme="minorHAnsi" w:hAnsiTheme="minorHAnsi" w:cstheme="minorHAnsi"/>
          <w:highlight w:val="cyan"/>
          <w:u w:val="single"/>
        </w:rPr>
        <w:t>capitalism</w:t>
      </w:r>
      <w:r>
        <w:rPr>
          <w:rFonts w:asciiTheme="minorHAnsi" w:hAnsiTheme="minorHAnsi" w:cstheme="minorHAnsi"/>
          <w:u w:val="single"/>
        </w:rPr>
        <w:t xml:space="preserve"> also </w:t>
      </w:r>
      <w:r>
        <w:rPr>
          <w:rFonts w:asciiTheme="minorHAnsi" w:hAnsiTheme="minorHAnsi" w:cstheme="minorHAnsi"/>
          <w:highlight w:val="cyan"/>
          <w:u w:val="single"/>
        </w:rPr>
        <w:t>requires a transformation of</w:t>
      </w:r>
      <w:r>
        <w:rPr>
          <w:rFonts w:asciiTheme="minorHAnsi" w:hAnsiTheme="minorHAnsi" w:cstheme="minorHAnsi"/>
          <w:u w:val="single"/>
        </w:rPr>
        <w:t xml:space="preserve"> the </w:t>
      </w:r>
      <w:proofErr w:type="spellStart"/>
      <w:r>
        <w:rPr>
          <w:rFonts w:asciiTheme="minorHAnsi" w:hAnsiTheme="minorHAnsi" w:cstheme="minorHAnsi"/>
          <w:highlight w:val="cyan"/>
          <w:u w:val="single"/>
        </w:rPr>
        <w:t>ethic</w:t>
      </w:r>
      <w:r>
        <w:rPr>
          <w:rFonts w:asciiTheme="minorHAnsi" w:hAnsiTheme="minorHAnsi" w:cstheme="minorHAnsi"/>
          <w:u w:val="single"/>
        </w:rPr>
        <w:t>o</w:t>
      </w:r>
      <w:proofErr w:type="spellEnd"/>
      <w:r>
        <w:rPr>
          <w:rFonts w:asciiTheme="minorHAnsi" w:hAnsiTheme="minorHAnsi" w:cstheme="minorHAnsi"/>
          <w:u w:val="single"/>
        </w:rPr>
        <w:t xml:space="preserve">-political imagination. It is </w:t>
      </w:r>
      <w:r>
        <w:rPr>
          <w:rFonts w:asciiTheme="minorHAnsi" w:hAnsiTheme="minorHAnsi" w:cstheme="minorHAnsi"/>
          <w:highlight w:val="cyan"/>
          <w:u w:val="single"/>
        </w:rPr>
        <w:t>no longer</w:t>
      </w:r>
      <w:r>
        <w:rPr>
          <w:rFonts w:asciiTheme="minorHAnsi" w:hAnsiTheme="minorHAnsi" w:cstheme="minorHAnsi"/>
          <w:u w:val="single"/>
        </w:rPr>
        <w:t xml:space="preserve"> a question of </w:t>
      </w:r>
      <w:r>
        <w:rPr>
          <w:rFonts w:asciiTheme="minorHAnsi" w:hAnsiTheme="minorHAnsi" w:cstheme="minorHAnsi"/>
          <w:highlight w:val="cyan"/>
          <w:u w:val="single"/>
        </w:rPr>
        <w:t>developing ethic</w:t>
      </w:r>
      <w:r>
        <w:rPr>
          <w:rFonts w:asciiTheme="minorHAnsi" w:hAnsiTheme="minorHAnsi" w:cstheme="minorHAnsi"/>
          <w:u w:val="single"/>
        </w:rPr>
        <w:t>al guideline</w:t>
      </w:r>
      <w:r>
        <w:rPr>
          <w:rFonts w:asciiTheme="minorHAnsi" w:hAnsiTheme="minorHAnsi" w:cstheme="minorHAnsi"/>
          <w:highlight w:val="cyan"/>
          <w:u w:val="single"/>
        </w:rPr>
        <w:t>s within the existing</w:t>
      </w:r>
      <w:r>
        <w:rPr>
          <w:rFonts w:asciiTheme="minorHAnsi" w:hAnsiTheme="minorHAnsi" w:cstheme="minorHAnsi"/>
          <w:u w:val="single"/>
        </w:rPr>
        <w:t xml:space="preserve"> political </w:t>
      </w:r>
      <w:r>
        <w:rPr>
          <w:rFonts w:asciiTheme="minorHAnsi" w:hAnsiTheme="minorHAnsi" w:cstheme="minorHAnsi"/>
          <w:highlight w:val="cyan"/>
          <w:u w:val="single"/>
        </w:rPr>
        <w:t>framework</w:t>
      </w:r>
      <w:r>
        <w:rPr>
          <w:rFonts w:asciiTheme="minorHAnsi" w:hAnsiTheme="minorHAnsi" w:cstheme="minorHAnsi"/>
          <w:u w:val="single"/>
        </w:rPr>
        <w:t xml:space="preserve"> </w:t>
      </w:r>
      <w:r>
        <w:rPr>
          <w:rFonts w:asciiTheme="minorHAnsi" w:hAnsiTheme="minorHAnsi" w:cstheme="minorHAnsi"/>
          <w:sz w:val="16"/>
        </w:rPr>
        <w:t>(</w:t>
      </w:r>
      <w:r>
        <w:rPr>
          <w:rFonts w:asciiTheme="minorHAnsi" w:hAnsiTheme="minorHAnsi" w:cstheme="minorHAnsi"/>
          <w:u w:val="single"/>
        </w:rPr>
        <w:t>the</w:t>
      </w:r>
      <w:r>
        <w:rPr>
          <w:rFonts w:asciiTheme="minorHAnsi" w:hAnsiTheme="minorHAnsi" w:cstheme="minorHAnsi"/>
          <w:sz w:val="16"/>
        </w:rPr>
        <w:t xml:space="preserve"> various institutional and </w:t>
      </w:r>
      <w:r>
        <w:rPr>
          <w:rFonts w:asciiTheme="minorHAnsi" w:hAnsiTheme="minorHAnsi" w:cstheme="minorHAnsi"/>
          <w:u w:val="single"/>
        </w:rPr>
        <w:t>corporate ‘ethical committees’</w:t>
      </w:r>
      <w:r>
        <w:rPr>
          <w:rFonts w:asciiTheme="minorHAnsi" w:hAnsiTheme="minorHAnsi" w:cstheme="minorHAnsi"/>
          <w:sz w:val="16"/>
        </w:rPr>
        <w:t xml:space="preserve">) </w:t>
      </w:r>
      <w:r>
        <w:rPr>
          <w:rFonts w:asciiTheme="minorHAnsi" w:hAnsiTheme="minorHAnsi" w:cstheme="minorHAnsi"/>
          <w:u w:val="single"/>
        </w:rPr>
        <w:t xml:space="preserve">but of developing </w:t>
      </w:r>
      <w:r>
        <w:rPr>
          <w:rFonts w:asciiTheme="minorHAnsi" w:hAnsiTheme="minorHAnsi" w:cstheme="minorHAnsi"/>
          <w:highlight w:val="cyan"/>
          <w:u w:val="single"/>
        </w:rPr>
        <w:t>a politicization of ethics</w:t>
      </w:r>
      <w:r>
        <w:rPr>
          <w:rFonts w:asciiTheme="minorHAnsi" w:hAnsiTheme="minorHAnsi" w:cstheme="minorHAnsi"/>
          <w:u w:val="single"/>
        </w:rPr>
        <w:t xml:space="preserve">; an ethics </w:t>
      </w:r>
      <w:r>
        <w:rPr>
          <w:rFonts w:asciiTheme="minorHAnsi" w:hAnsiTheme="minorHAnsi" w:cstheme="minorHAnsi"/>
          <w:highlight w:val="cyan"/>
          <w:u w:val="single"/>
        </w:rPr>
        <w:t>of the Real</w:t>
      </w:r>
      <w:r>
        <w:rPr>
          <w:rFonts w:asciiTheme="minorHAnsi" w:hAnsiTheme="minorHAnsi" w:cstheme="minorHAnsi"/>
          <w:sz w:val="16"/>
        </w:rPr>
        <w:t xml:space="preserve">.8 </w:t>
      </w:r>
      <w:r>
        <w:rPr>
          <w:rFonts w:asciiTheme="minorHAnsi" w:hAnsiTheme="minorHAnsi" w:cstheme="minorHAnsi"/>
          <w:u w:val="single"/>
        </w:rPr>
        <w:t>The starting point here is an insistence on the unconditional autonomy of the subject</w:t>
      </w:r>
      <w:r>
        <w:rPr>
          <w:rFonts w:asciiTheme="minorHAnsi" w:hAnsiTheme="minorHAnsi" w:cstheme="minorHAnsi"/>
          <w:sz w:val="16"/>
        </w:rPr>
        <w:t xml:space="preserve">; of </w:t>
      </w:r>
      <w:r>
        <w:rPr>
          <w:rFonts w:asciiTheme="minorHAnsi" w:hAnsiTheme="minorHAnsi" w:cstheme="minorHAnsi"/>
          <w:u w:val="single"/>
        </w:rPr>
        <w:t>accepting that as human</w:t>
      </w:r>
      <w:r>
        <w:rPr>
          <w:rFonts w:asciiTheme="minorHAnsi" w:hAnsiTheme="minorHAnsi" w:cstheme="minorHAnsi"/>
          <w:sz w:val="16"/>
        </w:rPr>
        <w:t xml:space="preserve"> being</w:t>
      </w:r>
      <w:r>
        <w:rPr>
          <w:rFonts w:asciiTheme="minorHAnsi" w:hAnsiTheme="minorHAnsi" w:cstheme="minorHAnsi"/>
          <w:u w:val="single"/>
        </w:rPr>
        <w:t>s we are ultimately responsible for our actions and being-in-the-world up to and including the constructions of the capitalist system itself</w:t>
      </w:r>
      <w:r>
        <w:rPr>
          <w:rFonts w:asciiTheme="minorHAnsi" w:hAnsiTheme="minorHAnsi" w:cstheme="minorHAnsi"/>
          <w:sz w:val="16"/>
        </w:rPr>
        <w:t xml:space="preserve">. Far from simple norm-breaking or refining/reinforcing existing social protocol, </w:t>
      </w:r>
      <w:r>
        <w:rPr>
          <w:rFonts w:asciiTheme="minorHAnsi" w:hAnsiTheme="minorHAnsi" w:cstheme="minorHAnsi"/>
          <w:u w:val="single"/>
        </w:rPr>
        <w:t xml:space="preserve">an ethics of the Real tends to emerge through norm-breaking </w:t>
      </w:r>
      <w:r>
        <w:rPr>
          <w:rFonts w:asciiTheme="minorHAnsi" w:hAnsiTheme="minorHAnsi" w:cstheme="minorHAnsi"/>
          <w:sz w:val="16"/>
        </w:rPr>
        <w:t xml:space="preserve">and in finding new directions that, by definition, </w:t>
      </w:r>
      <w:r>
        <w:rPr>
          <w:rFonts w:asciiTheme="minorHAnsi" w:hAnsiTheme="minorHAnsi" w:cstheme="minorHAnsi"/>
          <w:u w:val="single"/>
        </w:rPr>
        <w:t>involve traumatic changes</w:t>
      </w:r>
      <w:r>
        <w:rPr>
          <w:rFonts w:asciiTheme="minorHAnsi" w:hAnsiTheme="minorHAnsi" w:cstheme="minorHAnsi"/>
          <w:sz w:val="16"/>
        </w:rPr>
        <w:t xml:space="preserve">: </w:t>
      </w:r>
      <w:proofErr w:type="gramStart"/>
      <w:r>
        <w:rPr>
          <w:rFonts w:asciiTheme="minorHAnsi" w:hAnsiTheme="minorHAnsi" w:cstheme="minorHAnsi"/>
          <w:sz w:val="16"/>
        </w:rPr>
        <w:t>i.e.</w:t>
      </w:r>
      <w:proofErr w:type="gramEnd"/>
      <w:r>
        <w:rPr>
          <w:rFonts w:asciiTheme="minorHAnsi" w:hAnsiTheme="minorHAnsi" w:cstheme="minorHAnsi"/>
          <w:sz w:val="16"/>
        </w:rPr>
        <w:t xml:space="preserve"> the Real in genuine ethical challenge. </w:t>
      </w:r>
      <w:r>
        <w:rPr>
          <w:rFonts w:asciiTheme="minorHAnsi" w:hAnsiTheme="minorHAnsi" w:cstheme="minorHAnsi"/>
          <w:u w:val="single"/>
        </w:rPr>
        <w:t>An ethics of the Real does not simply defer to the impossible (or infinite Otherness) as an unsurpassable horizon that already marks every act as a failure</w:t>
      </w:r>
      <w:r>
        <w:rPr>
          <w:rFonts w:asciiTheme="minorHAnsi" w:hAnsiTheme="minorHAnsi" w:cstheme="minorHAnsi"/>
          <w:sz w:val="16"/>
        </w:rPr>
        <w:t xml:space="preserve">, incomplete and so on. Rather, </w:t>
      </w:r>
      <w:r>
        <w:rPr>
          <w:rFonts w:asciiTheme="minorHAnsi" w:hAnsiTheme="minorHAnsi" w:cstheme="minorHAnsi"/>
          <w:u w:val="single"/>
        </w:rPr>
        <w:t xml:space="preserve">such an ethics is one that fully accepts </w:t>
      </w:r>
      <w:proofErr w:type="gramStart"/>
      <w:r>
        <w:rPr>
          <w:rFonts w:asciiTheme="minorHAnsi" w:hAnsiTheme="minorHAnsi" w:cstheme="minorHAnsi"/>
          <w:u w:val="single"/>
        </w:rPr>
        <w:t>contingency</w:t>
      </w:r>
      <w:proofErr w:type="gramEnd"/>
      <w:r>
        <w:rPr>
          <w:rFonts w:asciiTheme="minorHAnsi" w:hAnsiTheme="minorHAnsi" w:cstheme="minorHAnsi"/>
          <w:u w:val="single"/>
        </w:rPr>
        <w:t xml:space="preserve"> but which is nonetheless prepared to risk the impossible in the sense of breaking out of standardized positions</w:t>
      </w:r>
      <w:r>
        <w:rPr>
          <w:rFonts w:asciiTheme="minorHAnsi" w:hAnsiTheme="minorHAnsi" w:cstheme="minorHAnsi"/>
          <w:sz w:val="16"/>
        </w:rPr>
        <w:t xml:space="preserve">. We might say that </w:t>
      </w:r>
      <w:r>
        <w:rPr>
          <w:rFonts w:asciiTheme="minorHAnsi" w:hAnsiTheme="minorHAnsi" w:cstheme="minorHAnsi"/>
          <w:u w:val="single"/>
        </w:rPr>
        <w:t>it is an ethics which</w:t>
      </w:r>
      <w:r>
        <w:rPr>
          <w:rFonts w:asciiTheme="minorHAnsi" w:hAnsiTheme="minorHAnsi" w:cstheme="minorHAnsi"/>
          <w:sz w:val="16"/>
        </w:rPr>
        <w:t xml:space="preserve"> is not only politically </w:t>
      </w:r>
      <w:proofErr w:type="gramStart"/>
      <w:r>
        <w:rPr>
          <w:rFonts w:asciiTheme="minorHAnsi" w:hAnsiTheme="minorHAnsi" w:cstheme="minorHAnsi"/>
          <w:sz w:val="16"/>
        </w:rPr>
        <w:t>motivated</w:t>
      </w:r>
      <w:proofErr w:type="gramEnd"/>
      <w:r>
        <w:rPr>
          <w:rFonts w:asciiTheme="minorHAnsi" w:hAnsiTheme="minorHAnsi" w:cstheme="minorHAnsi"/>
          <w:sz w:val="16"/>
        </w:rPr>
        <w:t xml:space="preserve"> but which also </w:t>
      </w:r>
      <w:r>
        <w:rPr>
          <w:rFonts w:asciiTheme="minorHAnsi" w:hAnsiTheme="minorHAnsi" w:cstheme="minorHAnsi"/>
          <w:u w:val="single"/>
        </w:rPr>
        <w:t>draws its strength from the political itself.</w:t>
      </w:r>
      <w:r>
        <w:rPr>
          <w:rFonts w:asciiTheme="minorHAnsi" w:hAnsiTheme="minorHAnsi" w:cstheme="minorHAnsi"/>
          <w:sz w:val="16"/>
        </w:rPr>
        <w:t xml:space="preserve"> For </w:t>
      </w:r>
      <w:proofErr w:type="spellStart"/>
      <w:r>
        <w:rPr>
          <w:rFonts w:asciiTheme="minorHAnsi" w:hAnsiTheme="minorHAnsi" w:cstheme="minorHAnsi"/>
          <w:sz w:val="16"/>
        </w:rPr>
        <w:t>Žižek</w:t>
      </w:r>
      <w:proofErr w:type="spellEnd"/>
      <w:r>
        <w:rPr>
          <w:rFonts w:asciiTheme="minorHAnsi" w:hAnsiTheme="minorHAnsi" w:cstheme="minorHAnsi"/>
          <w:sz w:val="16"/>
        </w:rPr>
        <w:t xml:space="preserve"> an ethics of the Real (or Real ethics) means that </w:t>
      </w:r>
      <w:r>
        <w:rPr>
          <w:rFonts w:asciiTheme="minorHAnsi" w:hAnsiTheme="minorHAnsi" w:cstheme="minorHAnsi"/>
          <w:u w:val="single"/>
        </w:rPr>
        <w:t xml:space="preserve">we cannot </w:t>
      </w:r>
      <w:r>
        <w:rPr>
          <w:rFonts w:asciiTheme="minorHAnsi" w:hAnsiTheme="minorHAnsi" w:cstheme="minorHAnsi"/>
          <w:u w:val="single"/>
        </w:rPr>
        <w:lastRenderedPageBreak/>
        <w:t xml:space="preserve">rely on any form of symbolic Other that would endorse our (in)decisions and (in)actions: for example, the ‘neutral’ financial data of the </w:t>
      </w:r>
      <w:proofErr w:type="spellStart"/>
      <w:r>
        <w:rPr>
          <w:rFonts w:asciiTheme="minorHAnsi" w:hAnsiTheme="minorHAnsi" w:cstheme="minorHAnsi"/>
          <w:u w:val="single"/>
        </w:rPr>
        <w:t>stockmarkets</w:t>
      </w:r>
      <w:proofErr w:type="spellEnd"/>
      <w:r>
        <w:rPr>
          <w:rFonts w:asciiTheme="minorHAnsi" w:hAnsiTheme="minorHAnsi" w:cstheme="minorHAnsi"/>
          <w:sz w:val="16"/>
        </w:rPr>
        <w:t>; the expert knowledge of Beck’s ‘</w:t>
      </w:r>
      <w:r>
        <w:rPr>
          <w:rFonts w:asciiTheme="minorHAnsi" w:hAnsiTheme="minorHAnsi" w:cstheme="minorHAnsi"/>
          <w:u w:val="single"/>
        </w:rPr>
        <w:t>new modernity’ scientists, the economic and military councils of the New World Order</w:t>
      </w:r>
      <w:r>
        <w:rPr>
          <w:rFonts w:asciiTheme="minorHAnsi" w:hAnsiTheme="minorHAnsi" w:cstheme="minorHAnsi"/>
          <w:sz w:val="16"/>
        </w:rPr>
        <w:t xml:space="preserve">; the various (formal and informal) tribunals of political correctness; </w:t>
      </w:r>
      <w:r>
        <w:rPr>
          <w:rFonts w:asciiTheme="minorHAnsi" w:hAnsiTheme="minorHAnsi" w:cstheme="minorHAnsi"/>
          <w:i/>
          <w:iCs/>
          <w:sz w:val="16"/>
        </w:rPr>
        <w:t>or any of the mysterious laws of God,</w:t>
      </w:r>
      <w:r>
        <w:rPr>
          <w:rFonts w:asciiTheme="minorHAnsi" w:hAnsiTheme="minorHAnsi" w:cstheme="minorHAnsi"/>
          <w:sz w:val="16"/>
        </w:rPr>
        <w:t xml:space="preserve"> </w:t>
      </w:r>
      <w:r>
        <w:rPr>
          <w:rFonts w:asciiTheme="minorHAnsi" w:hAnsiTheme="minorHAnsi" w:cstheme="minorHAnsi"/>
          <w:u w:val="single"/>
        </w:rPr>
        <w:t>nature or the market</w:t>
      </w:r>
      <w:r>
        <w:rPr>
          <w:rFonts w:asciiTheme="minorHAnsi" w:hAnsiTheme="minorHAnsi" w:cstheme="minorHAnsi"/>
          <w:sz w:val="16"/>
        </w:rPr>
        <w:t xml:space="preserve">. What </w:t>
      </w:r>
      <w:proofErr w:type="spellStart"/>
      <w:r>
        <w:rPr>
          <w:rFonts w:asciiTheme="minorHAnsi" w:hAnsiTheme="minorHAnsi" w:cstheme="minorHAnsi"/>
          <w:u w:val="single"/>
        </w:rPr>
        <w:t>Žižek</w:t>
      </w:r>
      <w:proofErr w:type="spellEnd"/>
      <w:r>
        <w:rPr>
          <w:rFonts w:asciiTheme="minorHAnsi" w:hAnsiTheme="minorHAnsi" w:cstheme="minorHAnsi"/>
          <w:u w:val="single"/>
        </w:rPr>
        <w:t xml:space="preserve"> affirms is a radical culture of ethical identification for the left in which the alternative forms of militancy must </w:t>
      </w:r>
      <w:proofErr w:type="gramStart"/>
      <w:r>
        <w:rPr>
          <w:rFonts w:asciiTheme="minorHAnsi" w:hAnsiTheme="minorHAnsi" w:cstheme="minorHAnsi"/>
          <w:u w:val="single"/>
        </w:rPr>
        <w:t>first of all</w:t>
      </w:r>
      <w:proofErr w:type="gramEnd"/>
      <w:r>
        <w:rPr>
          <w:rFonts w:asciiTheme="minorHAnsi" w:hAnsiTheme="minorHAnsi" w:cstheme="minorHAnsi"/>
          <w:u w:val="single"/>
        </w:rPr>
        <w:t xml:space="preserve"> be militant with themselves</w:t>
      </w:r>
      <w:r>
        <w:rPr>
          <w:rFonts w:asciiTheme="minorHAnsi" w:hAnsiTheme="minorHAnsi" w:cstheme="minorHAnsi"/>
          <w:sz w:val="16"/>
        </w:rPr>
        <w:t xml:space="preserve">. </w:t>
      </w:r>
      <w:proofErr w:type="gramStart"/>
      <w:r>
        <w:rPr>
          <w:rFonts w:asciiTheme="minorHAnsi" w:hAnsiTheme="minorHAnsi" w:cstheme="minorHAnsi"/>
          <w:sz w:val="16"/>
        </w:rPr>
        <w:t xml:space="preserve">That is to say, </w:t>
      </w:r>
      <w:r>
        <w:rPr>
          <w:rFonts w:asciiTheme="minorHAnsi" w:hAnsiTheme="minorHAnsi" w:cstheme="minorHAnsi"/>
          <w:u w:val="single"/>
        </w:rPr>
        <w:t>they</w:t>
      </w:r>
      <w:proofErr w:type="gramEnd"/>
      <w:r>
        <w:rPr>
          <w:rFonts w:asciiTheme="minorHAnsi" w:hAnsiTheme="minorHAnsi" w:cstheme="minorHAnsi"/>
          <w:u w:val="single"/>
        </w:rPr>
        <w:t xml:space="preserve"> must be militant in the fundamental ethical sense of not relying on any external/higher authority and in the de </w:t>
      </w:r>
      <w:proofErr w:type="spellStart"/>
      <w:r>
        <w:rPr>
          <w:rFonts w:asciiTheme="minorHAnsi" w:hAnsiTheme="minorHAnsi" w:cstheme="minorHAnsi"/>
          <w:u w:val="single"/>
        </w:rPr>
        <w:t>velopment</w:t>
      </w:r>
      <w:proofErr w:type="spellEnd"/>
      <w:r>
        <w:rPr>
          <w:rFonts w:asciiTheme="minorHAnsi" w:hAnsiTheme="minorHAnsi" w:cstheme="minorHAnsi"/>
          <w:u w:val="single"/>
        </w:rPr>
        <w:t xml:space="preserve"> of a political imagination</w:t>
      </w:r>
      <w:r>
        <w:rPr>
          <w:rFonts w:asciiTheme="minorHAnsi" w:hAnsiTheme="minorHAnsi" w:cstheme="minorHAnsi"/>
          <w:sz w:val="16"/>
        </w:rPr>
        <w:t xml:space="preserve"> that, like </w:t>
      </w:r>
      <w:proofErr w:type="spellStart"/>
      <w:r>
        <w:rPr>
          <w:rFonts w:asciiTheme="minorHAnsi" w:hAnsiTheme="minorHAnsi" w:cstheme="minorHAnsi"/>
          <w:sz w:val="16"/>
        </w:rPr>
        <w:t>Žižek’s</w:t>
      </w:r>
      <w:proofErr w:type="spellEnd"/>
      <w:r>
        <w:rPr>
          <w:rFonts w:asciiTheme="minorHAnsi" w:hAnsiTheme="minorHAnsi" w:cstheme="minorHAnsi"/>
          <w:sz w:val="16"/>
        </w:rPr>
        <w:t xml:space="preserve"> own thought, exhorts us to risk the impossible.</w:t>
      </w:r>
    </w:p>
    <w:p w14:paraId="0CCD24A8" w14:textId="77777777" w:rsidR="00514FA1" w:rsidRDefault="00514FA1" w:rsidP="00514FA1">
      <w:pPr>
        <w:rPr>
          <w:rStyle w:val="StyleUnderline"/>
        </w:rPr>
      </w:pPr>
    </w:p>
    <w:p w14:paraId="55F91739" w14:textId="37A8240F" w:rsidR="002D33FE" w:rsidRPr="005B36E9" w:rsidRDefault="00514FA1" w:rsidP="002D33FE">
      <w:pPr>
        <w:pStyle w:val="Heading3"/>
        <w:ind w:firstLine="720"/>
      </w:pPr>
      <w:r>
        <w:lastRenderedPageBreak/>
        <w:t>2</w:t>
      </w:r>
    </w:p>
    <w:p w14:paraId="4FFCC5EA" w14:textId="77777777" w:rsidR="002D33FE" w:rsidRPr="00D15CCD" w:rsidRDefault="002D33FE" w:rsidP="002D33FE">
      <w:pPr>
        <w:pStyle w:val="Heading4"/>
      </w:pPr>
      <w:proofErr w:type="spellStart"/>
      <w:r>
        <w:t>Interp</w:t>
      </w:r>
      <w:proofErr w:type="spellEnd"/>
      <w:r>
        <w:t>:</w:t>
      </w:r>
      <w:r w:rsidRPr="00D15CCD">
        <w:t xml:space="preserve"> </w:t>
      </w:r>
      <w:proofErr w:type="spellStart"/>
      <w:r>
        <w:t>aff</w:t>
      </w:r>
      <w:proofErr w:type="spellEnd"/>
      <w:r w:rsidRPr="00D15CCD">
        <w:t xml:space="preserve"> must only get offense off the desirability of the resolution</w:t>
      </w:r>
      <w:r>
        <w:t>.</w:t>
      </w:r>
    </w:p>
    <w:p w14:paraId="2F41848A" w14:textId="77777777" w:rsidR="002D33FE" w:rsidRDefault="002D33FE" w:rsidP="002D33FE">
      <w:pPr>
        <w:pStyle w:val="Heading4"/>
        <w:rPr>
          <w:bCs/>
        </w:rPr>
      </w:pPr>
      <w:r>
        <w:t>They violate, CX checks.</w:t>
      </w:r>
      <w:r>
        <w:rPr>
          <w:bCs/>
        </w:rPr>
        <w:t xml:space="preserve"> Definitions below, they don’t use them.</w:t>
      </w:r>
    </w:p>
    <w:p w14:paraId="7F867680" w14:textId="77777777" w:rsidR="002D33FE" w:rsidRPr="001B13D8" w:rsidRDefault="002D33FE" w:rsidP="002D33FE">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647CFA91" w14:textId="77777777" w:rsidR="002D33FE" w:rsidRPr="001B13D8" w:rsidRDefault="002D33FE" w:rsidP="002D33FE">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9A58670" w14:textId="77777777" w:rsidR="002D33FE" w:rsidRPr="001B13D8" w:rsidRDefault="002D33FE" w:rsidP="002D33FE">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4E233088" w14:textId="77777777" w:rsidR="002D33FE" w:rsidRPr="00EC35ED" w:rsidRDefault="002D33FE" w:rsidP="002D33FE">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3709B3F0" w14:textId="77777777" w:rsidR="002D33FE" w:rsidRPr="00705B17" w:rsidRDefault="002D33FE" w:rsidP="002D33FE"/>
    <w:p w14:paraId="0A48D28F" w14:textId="77777777" w:rsidR="002D33FE" w:rsidRPr="002C6EF1" w:rsidRDefault="002D33FE" w:rsidP="002D33FE">
      <w:pPr>
        <w:pStyle w:val="Heading4"/>
        <w:rPr>
          <w:rFonts w:asciiTheme="minorHAnsi" w:hAnsiTheme="minorHAnsi" w:cstheme="minorHAnsi"/>
        </w:rPr>
      </w:pPr>
      <w:r w:rsidRPr="002C6EF1">
        <w:rPr>
          <w:rFonts w:asciiTheme="minorHAnsi" w:hAnsiTheme="minorHAnsi" w:cstheme="minorHAnsi"/>
        </w:rPr>
        <w:t>‘reduce’</w:t>
      </w:r>
    </w:p>
    <w:p w14:paraId="26C27FA8" w14:textId="77777777" w:rsidR="002D33FE" w:rsidRPr="002C6EF1" w:rsidRDefault="002D33FE" w:rsidP="002D33FE">
      <w:pPr>
        <w:rPr>
          <w:rFonts w:asciiTheme="minorHAnsi" w:hAnsiTheme="minorHAnsi" w:cstheme="minorHAnsi"/>
        </w:rPr>
      </w:pPr>
      <w:r w:rsidRPr="002C6EF1">
        <w:rPr>
          <w:rStyle w:val="Style13ptBold"/>
          <w:rFonts w:asciiTheme="minorHAnsi" w:hAnsiTheme="minorHAnsi" w:cstheme="minorHAnsi"/>
        </w:rPr>
        <w:t xml:space="preserve">Merriam Webster 21 </w:t>
      </w:r>
      <w:r w:rsidRPr="002C6EF1">
        <w:rPr>
          <w:rFonts w:asciiTheme="minorHAnsi" w:hAnsiTheme="minorHAnsi" w:cstheme="minorHAnsi"/>
        </w:rPr>
        <w:t>“Reduce.” Merriam-Webster.com Dictionary, Merriam-Webster, https://www.merriam-webster.com/dictionary/reduce. Accessed 8 Aug. 2021.</w:t>
      </w:r>
    </w:p>
    <w:p w14:paraId="0EA8235B" w14:textId="77777777" w:rsidR="002D33FE" w:rsidRPr="002C6EF1" w:rsidRDefault="002D33FE" w:rsidP="002D33FE">
      <w:pPr>
        <w:rPr>
          <w:rFonts w:asciiTheme="minorHAnsi" w:hAnsiTheme="minorHAnsi" w:cstheme="minorHAnsi"/>
          <w:u w:val="single"/>
        </w:rPr>
      </w:pPr>
      <w:r w:rsidRPr="002C6EF1">
        <w:rPr>
          <w:rFonts w:asciiTheme="minorHAnsi" w:hAnsiTheme="minorHAnsi" w:cstheme="minorHAnsi"/>
          <w:u w:val="single"/>
        </w:rPr>
        <w:t>Definition of reduce</w:t>
      </w:r>
    </w:p>
    <w:p w14:paraId="63610CEF" w14:textId="77777777" w:rsidR="002D33FE" w:rsidRPr="002C6EF1" w:rsidRDefault="002D33FE" w:rsidP="002D33FE">
      <w:pPr>
        <w:rPr>
          <w:rFonts w:asciiTheme="minorHAnsi" w:hAnsiTheme="minorHAnsi" w:cstheme="minorHAnsi"/>
          <w:u w:val="single"/>
        </w:rPr>
      </w:pPr>
      <w:hyperlink r:id="rId10" w:history="1">
        <w:r w:rsidRPr="002C6EF1">
          <w:rPr>
            <w:rStyle w:val="Hyperlink"/>
            <w:rFonts w:asciiTheme="minorHAnsi" w:hAnsiTheme="minorHAnsi" w:cstheme="minorHAnsi"/>
            <w:u w:val="single"/>
          </w:rPr>
          <w:t>transitive verb</w:t>
        </w:r>
      </w:hyperlink>
    </w:p>
    <w:p w14:paraId="1D3A137A" w14:textId="77777777" w:rsidR="002D33FE" w:rsidRPr="002C6EF1" w:rsidRDefault="002D33FE" w:rsidP="002D33FE">
      <w:pPr>
        <w:rPr>
          <w:rFonts w:asciiTheme="minorHAnsi" w:hAnsiTheme="minorHAnsi" w:cstheme="minorHAnsi"/>
          <w:sz w:val="16"/>
        </w:rPr>
      </w:pPr>
      <w:r w:rsidRPr="002C6EF1">
        <w:rPr>
          <w:rFonts w:asciiTheme="minorHAnsi" w:hAnsiTheme="minorHAnsi" w:cstheme="minorHAnsi"/>
          <w:sz w:val="16"/>
        </w:rPr>
        <w:t xml:space="preserve">1a: to draw together or cause to </w:t>
      </w:r>
      <w:proofErr w:type="gramStart"/>
      <w:r w:rsidRPr="002C6EF1">
        <w:rPr>
          <w:rFonts w:asciiTheme="minorHAnsi" w:hAnsiTheme="minorHAnsi" w:cstheme="minorHAnsi"/>
          <w:sz w:val="16"/>
        </w:rPr>
        <w:t>converge :</w:t>
      </w:r>
      <w:proofErr w:type="gramEnd"/>
      <w:r w:rsidRPr="002C6EF1">
        <w:rPr>
          <w:rFonts w:asciiTheme="minorHAnsi" w:hAnsiTheme="minorHAnsi" w:cstheme="minorHAnsi"/>
          <w:sz w:val="16"/>
        </w:rPr>
        <w:t> </w:t>
      </w:r>
      <w:hyperlink r:id="rId11" w:history="1">
        <w:r w:rsidRPr="002C6EF1">
          <w:rPr>
            <w:rStyle w:val="Hyperlink"/>
            <w:rFonts w:asciiTheme="minorHAnsi" w:hAnsiTheme="minorHAnsi" w:cstheme="minorHAnsi"/>
            <w:sz w:val="16"/>
          </w:rPr>
          <w:t>CONSOLIDATE</w:t>
        </w:r>
      </w:hyperlink>
      <w:r w:rsidRPr="002C6EF1">
        <w:rPr>
          <w:rFonts w:asciiTheme="minorHAnsi" w:hAnsiTheme="minorHAnsi" w:cstheme="minorHAnsi"/>
          <w:sz w:val="16"/>
        </w:rPr>
        <w:t xml:space="preserve"> </w:t>
      </w:r>
      <w:r w:rsidRPr="002C6EF1">
        <w:rPr>
          <w:rFonts w:asciiTheme="minorHAnsi" w:hAnsiTheme="minorHAnsi" w:cstheme="minorHAnsi"/>
          <w:u w:val="single"/>
        </w:rPr>
        <w:t>reduce</w:t>
      </w:r>
      <w:r w:rsidRPr="002C6EF1">
        <w:rPr>
          <w:rFonts w:asciiTheme="minorHAnsi" w:hAnsiTheme="minorHAnsi" w:cstheme="minorHAnsi"/>
          <w:sz w:val="16"/>
        </w:rPr>
        <w:t> all the questions to one</w:t>
      </w:r>
    </w:p>
    <w:p w14:paraId="580A0350" w14:textId="77777777" w:rsidR="002D33FE" w:rsidRPr="002C6EF1" w:rsidRDefault="002D33FE" w:rsidP="002D33FE">
      <w:pPr>
        <w:rPr>
          <w:rFonts w:asciiTheme="minorHAnsi" w:hAnsiTheme="minorHAnsi" w:cstheme="minorHAnsi"/>
          <w:sz w:val="16"/>
        </w:rPr>
      </w:pPr>
      <w:proofErr w:type="gramStart"/>
      <w:r w:rsidRPr="002C6EF1">
        <w:rPr>
          <w:rFonts w:asciiTheme="minorHAnsi" w:hAnsiTheme="minorHAnsi" w:cstheme="minorHAnsi"/>
          <w:sz w:val="16"/>
        </w:rPr>
        <w:t>b(</w:t>
      </w:r>
      <w:proofErr w:type="gramEnd"/>
      <w:r w:rsidRPr="002C6EF1">
        <w:rPr>
          <w:rFonts w:asciiTheme="minorHAnsi" w:hAnsiTheme="minorHAnsi" w:cstheme="minorHAnsi"/>
          <w:sz w:val="16"/>
        </w:rPr>
        <w:t>1</w:t>
      </w:r>
      <w:r w:rsidRPr="002C6EF1">
        <w:rPr>
          <w:rFonts w:asciiTheme="minorHAnsi" w:hAnsiTheme="minorHAnsi" w:cstheme="minorHAnsi"/>
          <w:u w:val="single"/>
        </w:rPr>
        <w:t>): </w:t>
      </w:r>
      <w:r w:rsidRPr="00B60C3F">
        <w:rPr>
          <w:rFonts w:asciiTheme="minorHAnsi" w:hAnsiTheme="minorHAnsi" w:cstheme="minorHAnsi"/>
          <w:u w:val="single"/>
        </w:rPr>
        <w:t>to diminish in</w:t>
      </w:r>
      <w:r w:rsidRPr="002C6EF1">
        <w:rPr>
          <w:rFonts w:asciiTheme="minorHAnsi" w:hAnsiTheme="minorHAnsi" w:cstheme="minorHAnsi"/>
          <w:u w:val="single"/>
        </w:rPr>
        <w:t xml:space="preserve"> size, </w:t>
      </w:r>
      <w:r w:rsidRPr="00B60C3F">
        <w:rPr>
          <w:rFonts w:asciiTheme="minorHAnsi" w:hAnsiTheme="minorHAnsi" w:cstheme="minorHAnsi"/>
          <w:u w:val="single"/>
        </w:rPr>
        <w:t>amount</w:t>
      </w:r>
      <w:r w:rsidRPr="002C6EF1">
        <w:rPr>
          <w:rFonts w:asciiTheme="minorHAnsi" w:hAnsiTheme="minorHAnsi" w:cstheme="minorHAnsi"/>
          <w:sz w:val="16"/>
        </w:rPr>
        <w:t xml:space="preserve">, extent, or number </w:t>
      </w:r>
      <w:r w:rsidRPr="002C6EF1">
        <w:rPr>
          <w:rFonts w:asciiTheme="minorHAnsi" w:hAnsiTheme="minorHAnsi" w:cstheme="minorHAnsi"/>
          <w:u w:val="single"/>
        </w:rPr>
        <w:t>reduce taxes reduce the likelihood of war</w:t>
      </w:r>
    </w:p>
    <w:p w14:paraId="132E05A8" w14:textId="77777777" w:rsidR="002D33FE" w:rsidRPr="002C6EF1" w:rsidRDefault="002D33FE" w:rsidP="002D33FE">
      <w:pPr>
        <w:rPr>
          <w:rFonts w:asciiTheme="minorHAnsi" w:hAnsiTheme="minorHAnsi" w:cstheme="minorHAnsi"/>
        </w:rPr>
      </w:pPr>
    </w:p>
    <w:p w14:paraId="679BBF97" w14:textId="77777777" w:rsidR="002D33FE" w:rsidRPr="002C6EF1" w:rsidRDefault="002D33FE" w:rsidP="002D33FE">
      <w:pPr>
        <w:pStyle w:val="Heading4"/>
        <w:rPr>
          <w:rFonts w:asciiTheme="minorHAnsi" w:hAnsiTheme="minorHAnsi" w:cstheme="minorHAnsi"/>
        </w:rPr>
      </w:pPr>
      <w:r w:rsidRPr="002C6EF1">
        <w:rPr>
          <w:rFonts w:asciiTheme="minorHAnsi" w:hAnsiTheme="minorHAnsi" w:cstheme="minorHAnsi"/>
        </w:rPr>
        <w:t>‘ought’</w:t>
      </w:r>
    </w:p>
    <w:p w14:paraId="5D120195" w14:textId="77777777" w:rsidR="002D33FE" w:rsidRPr="002C6EF1" w:rsidRDefault="002D33FE" w:rsidP="002D33FE">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“Ought.” Merriam-Webster.com Dictionary, Merriam-Webster, https://www.merriam-webster.com/dictionary/ought. Accessed 8 Aug. 2021.</w:t>
      </w:r>
    </w:p>
    <w:p w14:paraId="16D3A964" w14:textId="77777777" w:rsidR="002D33FE" w:rsidRPr="002C6EF1" w:rsidRDefault="002D33FE" w:rsidP="002D33FE">
      <w:pPr>
        <w:rPr>
          <w:rFonts w:asciiTheme="minorHAnsi" w:hAnsiTheme="minorHAnsi" w:cstheme="minorHAnsi"/>
          <w:sz w:val="16"/>
        </w:rPr>
      </w:pPr>
      <w:r w:rsidRPr="002C6EF1">
        <w:rPr>
          <w:rFonts w:asciiTheme="minorHAnsi" w:hAnsiTheme="minorHAnsi" w:cstheme="minorHAnsi"/>
          <w:u w:val="single"/>
        </w:rPr>
        <w:t xml:space="preserve">ought </w:t>
      </w:r>
      <w:hyperlink r:id="rId12" w:history="1">
        <w:r w:rsidRPr="002C6EF1">
          <w:rPr>
            <w:rStyle w:val="Hyperlink"/>
            <w:rFonts w:asciiTheme="minorHAnsi" w:hAnsiTheme="minorHAnsi" w:cstheme="minorHAnsi"/>
            <w:u w:val="single"/>
          </w:rPr>
          <w:t>noun</w:t>
        </w:r>
      </w:hyperlink>
      <w:r w:rsidRPr="002C6EF1">
        <w:rPr>
          <w:rFonts w:asciiTheme="minorHAnsi" w:hAnsiTheme="minorHAnsi" w:cstheme="minorHAnsi"/>
          <w:u w:val="single"/>
        </w:rPr>
        <w:t xml:space="preserve"> </w:t>
      </w:r>
      <w:r w:rsidRPr="002C6EF1">
        <w:rPr>
          <w:rFonts w:asciiTheme="minorHAnsi" w:hAnsiTheme="minorHAnsi" w:cstheme="minorHAnsi"/>
          <w:sz w:val="16"/>
        </w:rPr>
        <w:t>\ ˈ</w:t>
      </w:r>
      <w:proofErr w:type="spellStart"/>
      <w:r w:rsidRPr="002C6EF1">
        <w:rPr>
          <w:rFonts w:asciiTheme="minorHAnsi" w:hAnsiTheme="minorHAnsi" w:cstheme="minorHAnsi"/>
          <w:sz w:val="16"/>
        </w:rPr>
        <w:t>ȯt</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ought</w:t>
      </w:r>
      <w:r w:rsidRPr="002C6EF1">
        <w:rPr>
          <w:rFonts w:asciiTheme="minorHAnsi" w:hAnsiTheme="minorHAnsi" w:cstheme="minorHAnsi"/>
          <w:sz w:val="16"/>
        </w:rPr>
        <w:t xml:space="preserve"> (Entry 3 of 4) : </w:t>
      </w:r>
      <w:r w:rsidRPr="00B60C3F">
        <w:rPr>
          <w:rFonts w:asciiTheme="minorHAnsi" w:hAnsiTheme="minorHAnsi" w:cstheme="minorHAnsi"/>
          <w:u w:val="single"/>
        </w:rPr>
        <w:t>moral obligation</w:t>
      </w:r>
      <w:r w:rsidRPr="002C6EF1">
        <w:rPr>
          <w:rFonts w:asciiTheme="minorHAnsi" w:hAnsiTheme="minorHAnsi" w:cstheme="minorHAnsi"/>
          <w:u w:val="single"/>
        </w:rPr>
        <w:t xml:space="preserve"> : </w:t>
      </w:r>
      <w:hyperlink r:id="rId13" w:history="1">
        <w:r w:rsidRPr="002C6EF1">
          <w:rPr>
            <w:rStyle w:val="Hyperlink"/>
            <w:rFonts w:asciiTheme="minorHAnsi" w:hAnsiTheme="minorHAnsi" w:cstheme="minorHAnsi"/>
            <w:u w:val="single"/>
          </w:rPr>
          <w:t>DUTY</w:t>
        </w:r>
      </w:hyperlink>
    </w:p>
    <w:p w14:paraId="51162942" w14:textId="77777777" w:rsidR="002D33FE" w:rsidRPr="002C6EF1" w:rsidRDefault="002D33FE" w:rsidP="002D33FE">
      <w:pPr>
        <w:pStyle w:val="Heading4"/>
        <w:rPr>
          <w:rFonts w:asciiTheme="minorHAnsi" w:hAnsiTheme="minorHAnsi" w:cstheme="minorHAnsi"/>
        </w:rPr>
      </w:pPr>
      <w:r w:rsidRPr="002C6EF1">
        <w:rPr>
          <w:rFonts w:asciiTheme="minorHAnsi" w:hAnsiTheme="minorHAnsi" w:cstheme="minorHAnsi"/>
        </w:rPr>
        <w:t>‘</w:t>
      </w:r>
      <w:proofErr w:type="gramStart"/>
      <w:r w:rsidRPr="002C6EF1">
        <w:rPr>
          <w:rFonts w:asciiTheme="minorHAnsi" w:hAnsiTheme="minorHAnsi" w:cstheme="minorHAnsi"/>
        </w:rPr>
        <w:t>intellectual</w:t>
      </w:r>
      <w:proofErr w:type="gramEnd"/>
      <w:r w:rsidRPr="002C6EF1">
        <w:rPr>
          <w:rFonts w:asciiTheme="minorHAnsi" w:hAnsiTheme="minorHAnsi" w:cstheme="minorHAnsi"/>
        </w:rPr>
        <w:t xml:space="preserve"> property’</w:t>
      </w:r>
    </w:p>
    <w:p w14:paraId="5A39B133" w14:textId="77777777" w:rsidR="002D33FE" w:rsidRPr="002C6EF1" w:rsidRDefault="002D33FE" w:rsidP="002D33FE">
      <w:pPr>
        <w:rPr>
          <w:rFonts w:asciiTheme="minorHAnsi" w:hAnsiTheme="minorHAnsi" w:cstheme="minorHAnsi"/>
        </w:rPr>
      </w:pPr>
      <w:r w:rsidRPr="002C6EF1">
        <w:rPr>
          <w:rStyle w:val="Style13ptBold"/>
          <w:rFonts w:asciiTheme="minorHAnsi" w:hAnsiTheme="minorHAnsi" w:cstheme="minorHAnsi"/>
        </w:rPr>
        <w:t>WIPO</w:t>
      </w:r>
      <w:r w:rsidRPr="002C6EF1">
        <w:rPr>
          <w:rFonts w:asciiTheme="minorHAnsi" w:hAnsiTheme="minorHAnsi" w:cstheme="minorHAnsi"/>
        </w:rPr>
        <w:t xml:space="preserve"> [World Intellectual Property Organization, IP, “What is Intellectual Property?” https://www.wipo.int/about-ip/en/]/lm</w:t>
      </w:r>
    </w:p>
    <w:p w14:paraId="724FE4C4" w14:textId="77777777" w:rsidR="002D33FE" w:rsidRPr="002C6EF1" w:rsidRDefault="002D33FE" w:rsidP="002D33FE">
      <w:pPr>
        <w:rPr>
          <w:rFonts w:asciiTheme="minorHAnsi" w:hAnsiTheme="minorHAnsi" w:cstheme="minorHAnsi"/>
        </w:rPr>
      </w:pPr>
      <w:r w:rsidRPr="002C6EF1">
        <w:rPr>
          <w:rFonts w:asciiTheme="minorHAnsi" w:hAnsiTheme="minorHAnsi" w:cstheme="minorHAnsi"/>
        </w:rPr>
        <w:t xml:space="preserve">What is </w:t>
      </w:r>
      <w:r w:rsidRPr="002C6EF1">
        <w:rPr>
          <w:rFonts w:asciiTheme="minorHAnsi" w:hAnsiTheme="minorHAnsi" w:cstheme="minorHAnsi"/>
          <w:u w:val="single"/>
        </w:rPr>
        <w:t>Intellectual Property</w:t>
      </w:r>
      <w:r w:rsidRPr="002C6EF1">
        <w:rPr>
          <w:rFonts w:asciiTheme="minorHAnsi" w:hAnsiTheme="minorHAnsi" w:cstheme="minorHAnsi"/>
        </w:rPr>
        <w:t>?</w:t>
      </w:r>
    </w:p>
    <w:p w14:paraId="7E081AFA" w14:textId="77777777" w:rsidR="002D33FE" w:rsidRPr="002C6EF1" w:rsidRDefault="002D33FE" w:rsidP="002D33FE">
      <w:pPr>
        <w:rPr>
          <w:rFonts w:asciiTheme="minorHAnsi" w:hAnsiTheme="minorHAnsi" w:cstheme="minorHAnsi"/>
          <w:sz w:val="16"/>
        </w:rPr>
      </w:pPr>
      <w:r w:rsidRPr="002C6EF1">
        <w:rPr>
          <w:rFonts w:asciiTheme="minorHAnsi" w:hAnsiTheme="minorHAnsi" w:cstheme="minorHAnsi"/>
          <w:sz w:val="16"/>
        </w:rPr>
        <w:t xml:space="preserve">Intellectual property </w:t>
      </w:r>
      <w:r w:rsidRPr="002C6EF1">
        <w:rPr>
          <w:rFonts w:asciiTheme="minorHAnsi" w:hAnsiTheme="minorHAnsi" w:cstheme="minorHAnsi"/>
          <w:u w:val="single"/>
        </w:rPr>
        <w:t>(IP) refers to creations of the mind, such as inventions; literary and artistic works</w:t>
      </w:r>
      <w:r w:rsidRPr="002C6EF1">
        <w:rPr>
          <w:rFonts w:asciiTheme="minorHAnsi" w:hAnsiTheme="minorHAnsi" w:cstheme="minorHAnsi"/>
          <w:sz w:val="16"/>
        </w:rPr>
        <w:t xml:space="preserve">; designs; and symbols, names and images </w:t>
      </w:r>
      <w:r w:rsidRPr="002C6EF1">
        <w:rPr>
          <w:rFonts w:asciiTheme="minorHAnsi" w:hAnsiTheme="minorHAnsi" w:cstheme="minorHAnsi"/>
          <w:u w:val="single"/>
        </w:rPr>
        <w:t>used in commerce</w:t>
      </w:r>
      <w:r w:rsidRPr="002C6EF1">
        <w:rPr>
          <w:rFonts w:asciiTheme="minorHAnsi" w:hAnsiTheme="minorHAnsi" w:cstheme="minorHAnsi"/>
          <w:sz w:val="16"/>
        </w:rPr>
        <w:t>.</w:t>
      </w:r>
    </w:p>
    <w:p w14:paraId="17FFD8B1" w14:textId="77777777" w:rsidR="002D33FE" w:rsidRPr="002C6EF1" w:rsidRDefault="002D33FE" w:rsidP="002D33FE">
      <w:pPr>
        <w:rPr>
          <w:rFonts w:asciiTheme="minorHAnsi" w:hAnsiTheme="minorHAnsi" w:cstheme="minorHAnsi"/>
          <w:u w:val="single"/>
        </w:rPr>
      </w:pPr>
      <w:r w:rsidRPr="002C6EF1">
        <w:rPr>
          <w:rFonts w:asciiTheme="minorHAnsi" w:hAnsiTheme="minorHAnsi" w:cstheme="minorHAnsi"/>
          <w:u w:val="single"/>
        </w:rPr>
        <w:t>IP is protected in law by</w:t>
      </w:r>
      <w:r w:rsidRPr="002C6EF1">
        <w:rPr>
          <w:rFonts w:asciiTheme="minorHAnsi" w:hAnsiTheme="minorHAnsi" w:cstheme="minorHAnsi"/>
          <w:sz w:val="16"/>
        </w:rPr>
        <w:t>, for example, </w:t>
      </w:r>
      <w:hyperlink r:id="rId14" w:history="1">
        <w:r w:rsidRPr="002C6EF1">
          <w:rPr>
            <w:rStyle w:val="Hyperlink"/>
            <w:rFonts w:asciiTheme="minorHAnsi" w:hAnsiTheme="minorHAnsi" w:cstheme="minorHAnsi"/>
            <w:u w:val="single"/>
          </w:rPr>
          <w:t>patents</w:t>
        </w:r>
      </w:hyperlink>
      <w:r w:rsidRPr="002C6EF1">
        <w:rPr>
          <w:rFonts w:asciiTheme="minorHAnsi" w:hAnsiTheme="minorHAnsi" w:cstheme="minorHAnsi"/>
          <w:u w:val="single"/>
        </w:rPr>
        <w:t>, </w:t>
      </w:r>
      <w:hyperlink r:id="rId15" w:history="1">
        <w:r w:rsidRPr="002C6EF1">
          <w:rPr>
            <w:rStyle w:val="Hyperlink"/>
            <w:rFonts w:asciiTheme="minorHAnsi" w:hAnsiTheme="minorHAnsi" w:cstheme="minorHAnsi"/>
            <w:u w:val="single"/>
          </w:rPr>
          <w:t>copyright</w:t>
        </w:r>
      </w:hyperlink>
      <w:r w:rsidRPr="002C6EF1">
        <w:rPr>
          <w:rFonts w:asciiTheme="minorHAnsi" w:hAnsiTheme="minorHAnsi" w:cstheme="minorHAnsi"/>
          <w:u w:val="single"/>
        </w:rPr>
        <w:t> and </w:t>
      </w:r>
      <w:hyperlink r:id="rId16" w:history="1">
        <w:r w:rsidRPr="002C6EF1">
          <w:rPr>
            <w:rStyle w:val="Hyperlink"/>
            <w:rFonts w:asciiTheme="minorHAnsi" w:hAnsiTheme="minorHAnsi" w:cstheme="minorHAnsi"/>
            <w:u w:val="single"/>
          </w:rPr>
          <w:t>trademarks</w:t>
        </w:r>
      </w:hyperlink>
      <w:r w:rsidRPr="002C6EF1">
        <w:rPr>
          <w:rFonts w:asciiTheme="minorHAnsi" w:hAnsiTheme="minorHAnsi" w:cstheme="minorHAnsi"/>
          <w:u w:val="single"/>
        </w:rPr>
        <w:t xml:space="preserve">, which enable people to earn </w:t>
      </w:r>
      <w:r w:rsidRPr="002C6EF1">
        <w:rPr>
          <w:rFonts w:asciiTheme="minorHAnsi" w:hAnsiTheme="minorHAnsi" w:cstheme="minorHAnsi"/>
          <w:sz w:val="16"/>
        </w:rPr>
        <w:t xml:space="preserve">recognition or </w:t>
      </w:r>
      <w:r w:rsidRPr="002C6EF1">
        <w:rPr>
          <w:rFonts w:asciiTheme="minorHAnsi" w:hAnsiTheme="minorHAnsi" w:cstheme="minorHAnsi"/>
          <w:u w:val="single"/>
        </w:rPr>
        <w:t xml:space="preserve">financial benefit from what they invent </w:t>
      </w:r>
      <w:r w:rsidRPr="002C6EF1">
        <w:rPr>
          <w:rFonts w:asciiTheme="minorHAnsi" w:hAnsiTheme="minorHAnsi" w:cstheme="minorHAnsi"/>
          <w:sz w:val="16"/>
        </w:rPr>
        <w:t xml:space="preserve">or create. </w:t>
      </w:r>
      <w:r w:rsidRPr="002C6EF1">
        <w:rPr>
          <w:rFonts w:asciiTheme="minorHAnsi" w:hAnsiTheme="minorHAnsi" w:cstheme="minorHAnsi"/>
          <w:u w:val="single"/>
        </w:rPr>
        <w:t>By striking the right balance between the interests of innovators and the wider public interest, the IP system aims to foster an environment in which creativity and innovation can flourish.</w:t>
      </w:r>
    </w:p>
    <w:p w14:paraId="4D28B91E" w14:textId="77777777" w:rsidR="002D33FE" w:rsidRPr="002C6EF1" w:rsidRDefault="002D33FE" w:rsidP="002D33FE">
      <w:pPr>
        <w:rPr>
          <w:rFonts w:asciiTheme="minorHAnsi" w:hAnsiTheme="minorHAnsi" w:cstheme="minorHAnsi"/>
        </w:rPr>
      </w:pPr>
    </w:p>
    <w:p w14:paraId="2E52A44B" w14:textId="77777777" w:rsidR="002D33FE" w:rsidRPr="002C6EF1" w:rsidRDefault="002D33FE" w:rsidP="002D33FE">
      <w:pPr>
        <w:pStyle w:val="Heading4"/>
        <w:rPr>
          <w:rFonts w:asciiTheme="minorHAnsi" w:hAnsiTheme="minorHAnsi" w:cstheme="minorHAnsi"/>
        </w:rPr>
      </w:pPr>
      <w:r w:rsidRPr="002C6EF1">
        <w:rPr>
          <w:rFonts w:asciiTheme="minorHAnsi" w:hAnsiTheme="minorHAnsi" w:cstheme="minorHAnsi"/>
        </w:rPr>
        <w:lastRenderedPageBreak/>
        <w:t>‘medicines’</w:t>
      </w:r>
    </w:p>
    <w:p w14:paraId="33759668" w14:textId="77777777" w:rsidR="002D33FE" w:rsidRPr="002C6EF1" w:rsidRDefault="002D33FE" w:rsidP="002D33FE">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 xml:space="preserve"> [“Medicine.” Merriam-Webster.com Dictionary, Merriam-Webster, </w:t>
      </w:r>
      <w:hyperlink r:id="rId17" w:history="1">
        <w:r w:rsidRPr="002C6EF1">
          <w:rPr>
            <w:rStyle w:val="Hyperlink"/>
            <w:rFonts w:asciiTheme="minorHAnsi" w:hAnsiTheme="minorHAnsi" w:cstheme="minorHAnsi"/>
          </w:rPr>
          <w:t>https://www.merriam-webster.com/dictionary/medicine. Accessed 11 Aug. 2021.]/</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4117E05C" w14:textId="77777777" w:rsidR="002D33FE" w:rsidRPr="002C6EF1" w:rsidRDefault="002D33FE" w:rsidP="002D33FE">
      <w:pPr>
        <w:rPr>
          <w:rFonts w:asciiTheme="minorHAnsi" w:hAnsiTheme="minorHAnsi" w:cstheme="minorHAnsi"/>
          <w:sz w:val="16"/>
        </w:rPr>
      </w:pPr>
      <w:r w:rsidRPr="002C6EF1">
        <w:rPr>
          <w:rFonts w:asciiTheme="minorHAnsi" w:hAnsiTheme="minorHAnsi" w:cstheme="minorHAnsi"/>
          <w:u w:val="single"/>
        </w:rPr>
        <w:t>medicine</w:t>
      </w:r>
      <w:r w:rsidRPr="002C6EF1">
        <w:rPr>
          <w:rFonts w:asciiTheme="minorHAnsi" w:hAnsiTheme="minorHAnsi" w:cstheme="minorHAnsi"/>
          <w:sz w:val="16"/>
        </w:rPr>
        <w:t xml:space="preserve"> </w:t>
      </w:r>
      <w:hyperlink r:id="rId18" w:history="1">
        <w:r w:rsidRPr="002C6EF1">
          <w:rPr>
            <w:rStyle w:val="Hyperlink"/>
            <w:rFonts w:asciiTheme="minorHAnsi" w:hAnsiTheme="minorHAnsi" w:cstheme="minorHAnsi"/>
            <w:sz w:val="16"/>
          </w:rPr>
          <w:t>noun</w:t>
        </w:r>
      </w:hyperlink>
      <w:r w:rsidRPr="002C6EF1">
        <w:rPr>
          <w:rFonts w:asciiTheme="minorHAnsi" w:hAnsiTheme="minorHAnsi" w:cstheme="minorHAnsi"/>
          <w:sz w:val="16"/>
        </w:rPr>
        <w:t xml:space="preserve"> med·​</w:t>
      </w:r>
      <w:proofErr w:type="spellStart"/>
      <w:r w:rsidRPr="002C6EF1">
        <w:rPr>
          <w:rFonts w:asciiTheme="minorHAnsi" w:hAnsiTheme="minorHAnsi" w:cstheme="minorHAnsi"/>
          <w:sz w:val="16"/>
        </w:rPr>
        <w:t>i</w:t>
      </w:r>
      <w:proofErr w:type="spellEnd"/>
      <w:r w:rsidRPr="002C6EF1">
        <w:rPr>
          <w:rFonts w:asciiTheme="minorHAnsi" w:hAnsiTheme="minorHAnsi" w:cstheme="minorHAnsi"/>
          <w:sz w:val="16"/>
        </w:rPr>
        <w:t>·​cine | \ ˈme-di-</w:t>
      </w:r>
      <w:proofErr w:type="spell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 British usually ˈmed-</w:t>
      </w:r>
      <w:proofErr w:type="spell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medicine</w:t>
      </w:r>
      <w:r w:rsidRPr="002C6EF1">
        <w:rPr>
          <w:rFonts w:asciiTheme="minorHAnsi" w:hAnsiTheme="minorHAnsi" w:cstheme="minorHAnsi"/>
          <w:sz w:val="16"/>
        </w:rPr>
        <w:t xml:space="preserve"> 1a: </w:t>
      </w:r>
      <w:r w:rsidRPr="002C6EF1">
        <w:rPr>
          <w:rFonts w:asciiTheme="minorHAnsi" w:hAnsiTheme="minorHAnsi" w:cstheme="minorHAnsi"/>
          <w:u w:val="single"/>
        </w:rPr>
        <w:t>a substance</w:t>
      </w:r>
      <w:r w:rsidRPr="002C6EF1">
        <w:rPr>
          <w:rFonts w:asciiTheme="minorHAnsi" w:hAnsiTheme="minorHAnsi" w:cstheme="minorHAnsi"/>
          <w:sz w:val="16"/>
        </w:rPr>
        <w:t xml:space="preserve"> or preparation </w:t>
      </w:r>
      <w:r w:rsidRPr="002C6EF1">
        <w:rPr>
          <w:rFonts w:asciiTheme="minorHAnsi" w:hAnsiTheme="minorHAnsi" w:cstheme="minorHAnsi"/>
          <w:u w:val="single"/>
        </w:rPr>
        <w:t>used in treating disease</w:t>
      </w:r>
      <w:r w:rsidRPr="002C6EF1">
        <w:rPr>
          <w:rFonts w:asciiTheme="minorHAnsi" w:hAnsiTheme="minorHAnsi" w:cstheme="minorHAnsi"/>
          <w:sz w:val="16"/>
        </w:rPr>
        <w:t xml:space="preserve"> cough medicine b: something </w:t>
      </w:r>
      <w:r w:rsidRPr="002C6EF1">
        <w:rPr>
          <w:rFonts w:asciiTheme="minorHAnsi" w:hAnsiTheme="minorHAnsi" w:cstheme="minorHAnsi"/>
          <w:u w:val="single"/>
        </w:rPr>
        <w:t>that affects well-being</w:t>
      </w:r>
      <w:r w:rsidRPr="002C6EF1">
        <w:rPr>
          <w:rFonts w:asciiTheme="minorHAnsi" w:hAnsiTheme="minorHAnsi" w:cstheme="minorHAnsi"/>
          <w:sz w:val="16"/>
        </w:rPr>
        <w:t xml:space="preserve"> he's bad medicine— Zane Grey</w:t>
      </w:r>
    </w:p>
    <w:p w14:paraId="4C06F553" w14:textId="77777777" w:rsidR="002D33FE" w:rsidRPr="002C6EF1" w:rsidRDefault="002D33FE" w:rsidP="002D33FE">
      <w:pPr>
        <w:pStyle w:val="Heading4"/>
        <w:rPr>
          <w:rFonts w:asciiTheme="minorHAnsi" w:hAnsiTheme="minorHAnsi" w:cstheme="minorHAnsi"/>
        </w:rPr>
      </w:pPr>
      <w:r w:rsidRPr="002C6EF1">
        <w:rPr>
          <w:rFonts w:asciiTheme="minorHAnsi" w:hAnsiTheme="minorHAnsi" w:cstheme="minorHAnsi"/>
        </w:rPr>
        <w:t>‘</w:t>
      </w:r>
      <w:proofErr w:type="gramStart"/>
      <w:r w:rsidRPr="002C6EF1">
        <w:rPr>
          <w:rFonts w:asciiTheme="minorHAnsi" w:hAnsiTheme="minorHAnsi" w:cstheme="minorHAnsi"/>
        </w:rPr>
        <w:t>members</w:t>
      </w:r>
      <w:proofErr w:type="gramEnd"/>
      <w:r>
        <w:rPr>
          <w:rFonts w:asciiTheme="minorHAnsi" w:hAnsiTheme="minorHAnsi" w:cstheme="minorHAnsi"/>
        </w:rPr>
        <w:t xml:space="preserve"> nations of the WTO</w:t>
      </w:r>
      <w:r w:rsidRPr="002C6EF1">
        <w:rPr>
          <w:rFonts w:asciiTheme="minorHAnsi" w:hAnsiTheme="minorHAnsi" w:cstheme="minorHAnsi"/>
        </w:rPr>
        <w:t>’</w:t>
      </w:r>
    </w:p>
    <w:p w14:paraId="41FE4B11" w14:textId="77777777" w:rsidR="002D33FE" w:rsidRPr="002C6EF1" w:rsidRDefault="002D33FE" w:rsidP="002D33FE">
      <w:pPr>
        <w:rPr>
          <w:rFonts w:asciiTheme="minorHAnsi" w:hAnsiTheme="minorHAnsi" w:cstheme="minorHAnsi"/>
        </w:rPr>
      </w:pPr>
      <w:r w:rsidRPr="002C6EF1">
        <w:rPr>
          <w:rStyle w:val="Style13ptBold"/>
          <w:rFonts w:asciiTheme="minorHAnsi" w:hAnsiTheme="minorHAnsi" w:cstheme="minorHAnsi"/>
        </w:rPr>
        <w:t xml:space="preserve">WTO 16 </w:t>
      </w:r>
      <w:r w:rsidRPr="002C6EF1">
        <w:rPr>
          <w:rFonts w:asciiTheme="minorHAnsi" w:hAnsiTheme="minorHAnsi" w:cstheme="minorHAnsi"/>
        </w:rPr>
        <w:t>[World Trade Organization, Understanding the WTO: The Organization, “Members and Observers,” July 29</w:t>
      </w:r>
      <w:r w:rsidRPr="002C6EF1">
        <w:rPr>
          <w:rFonts w:asciiTheme="minorHAnsi" w:hAnsiTheme="minorHAnsi" w:cstheme="minorHAnsi"/>
          <w:vertAlign w:val="superscript"/>
        </w:rPr>
        <w:t>th</w:t>
      </w:r>
      <w:r w:rsidRPr="002C6EF1">
        <w:rPr>
          <w:rFonts w:asciiTheme="minorHAnsi" w:hAnsiTheme="minorHAnsi" w:cstheme="minorHAnsi"/>
        </w:rPr>
        <w:t xml:space="preserve">, 2016, </w:t>
      </w:r>
      <w:hyperlink r:id="rId19" w:history="1">
        <w:r w:rsidRPr="002C6EF1">
          <w:rPr>
            <w:rStyle w:val="Hyperlink"/>
            <w:rFonts w:asciiTheme="minorHAnsi" w:hAnsiTheme="minorHAnsi" w:cstheme="minorHAnsi"/>
          </w:rPr>
          <w:t>https://www.wto.org/english/thewto_e/whatis_e/tif_e/org6_e.htm]/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5392A3D1" w14:textId="77777777" w:rsidR="002D33FE" w:rsidRPr="002C6EF1" w:rsidRDefault="002D33FE" w:rsidP="002D33FE">
      <w:pPr>
        <w:rPr>
          <w:rFonts w:asciiTheme="minorHAnsi" w:hAnsiTheme="minorHAnsi" w:cstheme="minorHAnsi"/>
        </w:rPr>
      </w:pPr>
      <w:r w:rsidRPr="002C6EF1">
        <w:rPr>
          <w:rFonts w:asciiTheme="minorHAnsi" w:hAnsiTheme="minorHAnsi" w:cstheme="minorHAnsi"/>
          <w:u w:val="single"/>
        </w:rPr>
        <w:t>Members</w:t>
      </w:r>
      <w:r w:rsidRPr="002C6EF1">
        <w:rPr>
          <w:rFonts w:asciiTheme="minorHAnsi" w:hAnsiTheme="minorHAnsi" w:cstheme="minorHAnsi"/>
        </w:rPr>
        <w:t xml:space="preserve"> and Observers</w:t>
      </w:r>
    </w:p>
    <w:p w14:paraId="3BA35E32" w14:textId="77777777" w:rsidR="002D33FE" w:rsidRPr="002C6EF1" w:rsidRDefault="002D33FE" w:rsidP="002D33FE">
      <w:pPr>
        <w:rPr>
          <w:rFonts w:asciiTheme="minorHAnsi" w:hAnsiTheme="minorHAnsi" w:cstheme="minorHAnsi"/>
          <w:sz w:val="16"/>
        </w:rPr>
      </w:pPr>
      <w:proofErr w:type="gramStart"/>
      <w:r w:rsidRPr="002C6EF1">
        <w:rPr>
          <w:rFonts w:asciiTheme="minorHAnsi" w:hAnsiTheme="minorHAnsi" w:cstheme="minorHAnsi"/>
          <w:u w:val="single"/>
        </w:rPr>
        <w:t>164  members</w:t>
      </w:r>
      <w:proofErr w:type="gramEnd"/>
      <w:r w:rsidRPr="002C6EF1">
        <w:rPr>
          <w:rFonts w:asciiTheme="minorHAnsi" w:hAnsiTheme="minorHAnsi" w:cstheme="minorHAnsi"/>
          <w:u w:val="single"/>
        </w:rPr>
        <w:t xml:space="preserve"> since</w:t>
      </w:r>
      <w:r w:rsidRPr="002C6EF1">
        <w:rPr>
          <w:rFonts w:asciiTheme="minorHAnsi" w:hAnsiTheme="minorHAnsi" w:cstheme="minorHAnsi"/>
          <w:sz w:val="16"/>
        </w:rPr>
        <w:t> 29 July </w:t>
      </w:r>
      <w:r w:rsidRPr="002C6EF1">
        <w:rPr>
          <w:rFonts w:asciiTheme="minorHAnsi" w:hAnsiTheme="minorHAnsi" w:cstheme="minorHAnsi"/>
          <w:u w:val="single"/>
        </w:rPr>
        <w:t>2016</w:t>
      </w:r>
      <w:r w:rsidRPr="002C6EF1">
        <w:rPr>
          <w:rFonts w:asciiTheme="minorHAnsi" w:hAnsiTheme="minorHAnsi" w:cstheme="minorHAnsi"/>
          <w:sz w:val="16"/>
        </w:rPr>
        <w:t xml:space="preserve"> , with dates of WTO membership.</w:t>
      </w:r>
    </w:p>
    <w:p w14:paraId="056172C5" w14:textId="77777777" w:rsidR="002D33FE" w:rsidRPr="00B60C3F" w:rsidRDefault="002D33FE" w:rsidP="002D33FE">
      <w:pPr>
        <w:rPr>
          <w:rFonts w:asciiTheme="minorHAnsi" w:hAnsiTheme="minorHAnsi" w:cstheme="minorHAnsi"/>
          <w:sz w:val="16"/>
        </w:rPr>
      </w:pPr>
      <w:r w:rsidRPr="002C6EF1">
        <w:rPr>
          <w:rFonts w:asciiTheme="minorHAnsi" w:hAnsiTheme="minorHAnsi" w:cstheme="minorHAnsi"/>
          <w:u w:val="single"/>
        </w:rPr>
        <w:t>Click any member to see key information</w:t>
      </w:r>
      <w:r w:rsidRPr="002C6EF1">
        <w:rPr>
          <w:rFonts w:asciiTheme="minorHAnsi" w:hAnsiTheme="minorHAnsi" w:cstheme="minorHAnsi"/>
          <w:sz w:val="16"/>
        </w:rPr>
        <w:t xml:space="preserve"> on trade statistics, WTO commitments, disputes, trade policy reviews, and notifications.</w:t>
      </w:r>
    </w:p>
    <w:p w14:paraId="067C9170" w14:textId="1CA89716" w:rsidR="002D33FE" w:rsidRPr="00254B44" w:rsidRDefault="002D33FE" w:rsidP="002D33FE">
      <w:pPr>
        <w:pStyle w:val="Heading4"/>
      </w:pPr>
      <w:r w:rsidRPr="00254B44">
        <w:t>1]</w:t>
      </w:r>
      <w:r>
        <w:t xml:space="preserve"> </w:t>
      </w:r>
      <w:r w:rsidRPr="00254B44">
        <w:t>Limits</w:t>
      </w:r>
      <w:r>
        <w:t xml:space="preserve"> </w:t>
      </w:r>
    </w:p>
    <w:p w14:paraId="73E42D0F" w14:textId="24EFC014" w:rsidR="002D33FE" w:rsidRPr="00254B44" w:rsidRDefault="002D33FE" w:rsidP="002D33FE">
      <w:pPr>
        <w:pStyle w:val="Heading4"/>
      </w:pPr>
      <w:r w:rsidRPr="00254B44">
        <w:t xml:space="preserve">2] Topic education </w:t>
      </w:r>
    </w:p>
    <w:p w14:paraId="13A17B35" w14:textId="3CF52DED" w:rsidR="002D33FE" w:rsidRDefault="002D33FE" w:rsidP="002D33FE">
      <w:pPr>
        <w:pStyle w:val="Heading4"/>
      </w:pPr>
      <w:r w:rsidRPr="00254B44">
        <w:t>3] Clash</w:t>
      </w:r>
    </w:p>
    <w:p w14:paraId="35006351" w14:textId="481DDEB2" w:rsidR="002D33FE" w:rsidRPr="00BD622A" w:rsidRDefault="002D33FE" w:rsidP="002D33FE">
      <w:pPr>
        <w:pStyle w:val="Heading4"/>
      </w:pPr>
      <w:r>
        <w:t xml:space="preserve">4] Prep skew – </w:t>
      </w:r>
    </w:p>
    <w:p w14:paraId="6AEEE3B4" w14:textId="77777777" w:rsidR="002D33FE" w:rsidRPr="00255F37" w:rsidRDefault="002D33FE" w:rsidP="002D33FE">
      <w:pPr>
        <w:pStyle w:val="Heading4"/>
      </w:pPr>
    </w:p>
    <w:p w14:paraId="69A262F4" w14:textId="77777777" w:rsidR="002D33FE" w:rsidRPr="00F925CC" w:rsidRDefault="002D33FE" w:rsidP="002D33FE">
      <w:pPr>
        <w:pStyle w:val="Heading4"/>
      </w:pPr>
      <w:r w:rsidRPr="00F925CC">
        <w:t>Paradigm issues</w:t>
      </w:r>
      <w:r>
        <w:t>:</w:t>
      </w:r>
    </w:p>
    <w:p w14:paraId="15BB2081" w14:textId="2CEE2C15" w:rsidR="002D33FE" w:rsidRDefault="002D33FE" w:rsidP="002D33FE">
      <w:pPr>
        <w:pStyle w:val="Heading4"/>
      </w:pPr>
      <w:r>
        <w:t>1</w:t>
      </w:r>
      <w:r w:rsidRPr="002B379C">
        <w:t>] Education</w:t>
      </w:r>
    </w:p>
    <w:p w14:paraId="46DAC3FD" w14:textId="3D136A9F" w:rsidR="002D33FE" w:rsidRDefault="002D33FE" w:rsidP="002D33FE">
      <w:pPr>
        <w:pStyle w:val="Heading4"/>
      </w:pPr>
      <w:r>
        <w:t xml:space="preserve">2] </w:t>
      </w:r>
      <w:r w:rsidRPr="00E41E85">
        <w:t>Fairness</w:t>
      </w:r>
    </w:p>
    <w:p w14:paraId="519D938E" w14:textId="57359148" w:rsidR="002D33FE" w:rsidRPr="00877852" w:rsidRDefault="002D33FE" w:rsidP="002D33FE">
      <w:pPr>
        <w:pStyle w:val="Heading4"/>
      </w:pPr>
      <w:r>
        <w:t>3] Jurisdiction</w:t>
      </w:r>
    </w:p>
    <w:p w14:paraId="253295D7" w14:textId="09889129" w:rsidR="002D33FE" w:rsidRPr="002B379C" w:rsidRDefault="002D33FE" w:rsidP="002D33FE">
      <w:pPr>
        <w:pStyle w:val="Heading4"/>
      </w:pPr>
      <w:r>
        <w:t>4</w:t>
      </w:r>
      <w:r w:rsidRPr="002B379C">
        <w:t>] Drop the debater</w:t>
      </w:r>
    </w:p>
    <w:p w14:paraId="20AB181F" w14:textId="3AC097B3" w:rsidR="002D33FE" w:rsidRPr="002B379C" w:rsidRDefault="002D33FE" w:rsidP="002D33FE">
      <w:pPr>
        <w:pStyle w:val="Heading4"/>
      </w:pPr>
      <w:r>
        <w:t>5</w:t>
      </w:r>
      <w:r w:rsidRPr="002B379C">
        <w:t>]</w:t>
      </w:r>
      <w:r>
        <w:t xml:space="preserve"> </w:t>
      </w:r>
      <w:r w:rsidRPr="002B379C">
        <w:t>No RVI’s</w:t>
      </w:r>
    </w:p>
    <w:p w14:paraId="5EC92DE2" w14:textId="6F20072F" w:rsidR="002D33FE" w:rsidRPr="00E065C8" w:rsidRDefault="002D33FE" w:rsidP="002D33FE">
      <w:pPr>
        <w:pStyle w:val="Heading4"/>
      </w:pPr>
      <w:r>
        <w:t>6</w:t>
      </w:r>
      <w:r w:rsidRPr="002B379C">
        <w:t>] Competing interpretations</w:t>
      </w:r>
    </w:p>
    <w:p w14:paraId="66F22206" w14:textId="3938B62D" w:rsidR="002D33FE" w:rsidRDefault="002D33FE" w:rsidP="002D33FE">
      <w:pPr>
        <w:pStyle w:val="Heading4"/>
      </w:pPr>
      <w:r w:rsidRPr="002B379C">
        <w:t>No cross apps from substance</w:t>
      </w:r>
    </w:p>
    <w:p w14:paraId="6FEB162A" w14:textId="6984D069" w:rsidR="002D33FE" w:rsidRDefault="002D33FE" w:rsidP="002D33FE">
      <w:pPr>
        <w:pStyle w:val="Heading4"/>
      </w:pPr>
      <w:r>
        <w:t xml:space="preserve">TVA solves </w:t>
      </w:r>
    </w:p>
    <w:p w14:paraId="28BE469D" w14:textId="36294D3C" w:rsidR="002D33FE" w:rsidRDefault="002D33FE" w:rsidP="002D33FE">
      <w:pPr>
        <w:pStyle w:val="Heading4"/>
      </w:pPr>
      <w:r>
        <w:t>Switch sides debate solves</w:t>
      </w:r>
    </w:p>
    <w:p w14:paraId="680128AE" w14:textId="77777777" w:rsidR="0059211E" w:rsidRPr="0059211E" w:rsidRDefault="0059211E" w:rsidP="0059211E"/>
    <w:p w14:paraId="747908B8" w14:textId="77777777" w:rsidR="00A8607B" w:rsidRDefault="00A8607B" w:rsidP="00A8607B">
      <w:pPr>
        <w:pStyle w:val="Heading3"/>
      </w:pPr>
      <w:proofErr w:type="spellStart"/>
      <w:r>
        <w:lastRenderedPageBreak/>
        <w:t>Underview</w:t>
      </w:r>
      <w:proofErr w:type="spellEnd"/>
    </w:p>
    <w:p w14:paraId="62506491" w14:textId="0AB8D5FA" w:rsidR="00A8607B" w:rsidRPr="00295486" w:rsidRDefault="00A8607B" w:rsidP="00A8607B">
      <w:pPr>
        <w:pStyle w:val="Heading4"/>
      </w:pPr>
      <w:r>
        <w:t xml:space="preserve">1] Vote neg on presumption </w:t>
      </w:r>
    </w:p>
    <w:p w14:paraId="412EF3E7" w14:textId="6FF58706" w:rsidR="00A8607B" w:rsidRPr="00BE7EC2" w:rsidRDefault="00A8607B" w:rsidP="00A8607B">
      <w:pPr>
        <w:pStyle w:val="Heading4"/>
        <w:rPr>
          <w:rFonts w:asciiTheme="minorHAnsi" w:hAnsiTheme="minorHAnsi" w:cstheme="minorHAnsi"/>
        </w:rPr>
      </w:pPr>
      <w:r w:rsidRPr="00927E8F">
        <w:rPr>
          <w:rFonts w:asciiTheme="minorHAnsi" w:hAnsiTheme="minorHAnsi" w:cstheme="minorHAnsi"/>
          <w:bCs/>
        </w:rPr>
        <w:t>2] No 1ar theory</w:t>
      </w:r>
    </w:p>
    <w:p w14:paraId="414FCDF8" w14:textId="297C512E" w:rsidR="00A8607B" w:rsidRDefault="00A8607B" w:rsidP="00A8607B">
      <w:pPr>
        <w:pStyle w:val="Heading4"/>
      </w:pPr>
      <w:r>
        <w:t xml:space="preserve">3] No </w:t>
      </w:r>
      <w:r w:rsidR="00760578">
        <w:t>perms</w:t>
      </w:r>
    </w:p>
    <w:p w14:paraId="2D9D6FE6" w14:textId="21431AB1" w:rsidR="00A8607B" w:rsidRDefault="00A8607B" w:rsidP="00A8607B">
      <w:pPr>
        <w:pStyle w:val="Heading4"/>
      </w:pPr>
      <w:r>
        <w:t xml:space="preserve">4] </w:t>
      </w:r>
    </w:p>
    <w:p w14:paraId="0BDA8501" w14:textId="2663CEFF" w:rsidR="00A8607B" w:rsidRDefault="00A8607B" w:rsidP="00A8607B">
      <w:pPr>
        <w:pStyle w:val="Heading4"/>
      </w:pPr>
      <w:r>
        <w:t xml:space="preserve">5] </w:t>
      </w:r>
    </w:p>
    <w:p w14:paraId="7105541E" w14:textId="77777777" w:rsidR="00A8607B" w:rsidRPr="003A0BBC" w:rsidRDefault="00A8607B" w:rsidP="0059211E">
      <w:pPr>
        <w:rPr>
          <w:rStyle w:val="StyleUnderline"/>
        </w:rPr>
      </w:pPr>
    </w:p>
    <w:p w14:paraId="7DCC64D2" w14:textId="37625248" w:rsidR="00A95652" w:rsidRDefault="00F01F11" w:rsidP="00F01F11">
      <w:pPr>
        <w:pStyle w:val="Heading1"/>
      </w:pPr>
      <w:r>
        <w:lastRenderedPageBreak/>
        <w:t>Case</w:t>
      </w:r>
    </w:p>
    <w:p w14:paraId="608BDA40" w14:textId="3BFB639D" w:rsidR="007907AF" w:rsidRPr="007907AF" w:rsidRDefault="007907AF" w:rsidP="007907AF">
      <w:pPr>
        <w:pStyle w:val="Heading4"/>
      </w:pPr>
    </w:p>
    <w:sectPr w:rsidR="007907AF" w:rsidRPr="007907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0C64"/>
    <w:rsid w:val="000139A3"/>
    <w:rsid w:val="00100833"/>
    <w:rsid w:val="00104529"/>
    <w:rsid w:val="00105942"/>
    <w:rsid w:val="00107396"/>
    <w:rsid w:val="00143E72"/>
    <w:rsid w:val="00144A4C"/>
    <w:rsid w:val="00176AB0"/>
    <w:rsid w:val="00177B7D"/>
    <w:rsid w:val="0018322D"/>
    <w:rsid w:val="001B5776"/>
    <w:rsid w:val="001E527A"/>
    <w:rsid w:val="001F78CE"/>
    <w:rsid w:val="00251FC7"/>
    <w:rsid w:val="002855A7"/>
    <w:rsid w:val="002B146A"/>
    <w:rsid w:val="002B5E17"/>
    <w:rsid w:val="002D33FE"/>
    <w:rsid w:val="002D6762"/>
    <w:rsid w:val="00315690"/>
    <w:rsid w:val="00316B75"/>
    <w:rsid w:val="00325646"/>
    <w:rsid w:val="003460F2"/>
    <w:rsid w:val="0038158C"/>
    <w:rsid w:val="003902BA"/>
    <w:rsid w:val="003A09E2"/>
    <w:rsid w:val="00407037"/>
    <w:rsid w:val="004605D6"/>
    <w:rsid w:val="00474C89"/>
    <w:rsid w:val="004C60E8"/>
    <w:rsid w:val="004E3579"/>
    <w:rsid w:val="004E728B"/>
    <w:rsid w:val="004F39E0"/>
    <w:rsid w:val="00514FA1"/>
    <w:rsid w:val="00527A45"/>
    <w:rsid w:val="00537BD5"/>
    <w:rsid w:val="0057268A"/>
    <w:rsid w:val="0059211E"/>
    <w:rsid w:val="005D2912"/>
    <w:rsid w:val="005D33D0"/>
    <w:rsid w:val="00604B48"/>
    <w:rsid w:val="006065BD"/>
    <w:rsid w:val="00606794"/>
    <w:rsid w:val="00645FA9"/>
    <w:rsid w:val="00647866"/>
    <w:rsid w:val="00665003"/>
    <w:rsid w:val="006A2AD0"/>
    <w:rsid w:val="006C2375"/>
    <w:rsid w:val="006D0875"/>
    <w:rsid w:val="006D4ECC"/>
    <w:rsid w:val="00722258"/>
    <w:rsid w:val="007243E5"/>
    <w:rsid w:val="00760578"/>
    <w:rsid w:val="00766EA0"/>
    <w:rsid w:val="007907AF"/>
    <w:rsid w:val="007A2226"/>
    <w:rsid w:val="007F5B66"/>
    <w:rsid w:val="00823A1C"/>
    <w:rsid w:val="00845B9D"/>
    <w:rsid w:val="00860984"/>
    <w:rsid w:val="008A3C0E"/>
    <w:rsid w:val="008B3ECB"/>
    <w:rsid w:val="008B4E85"/>
    <w:rsid w:val="008C1B2E"/>
    <w:rsid w:val="0091627E"/>
    <w:rsid w:val="0097032B"/>
    <w:rsid w:val="0099692D"/>
    <w:rsid w:val="009D2EAD"/>
    <w:rsid w:val="009D54B2"/>
    <w:rsid w:val="009E1922"/>
    <w:rsid w:val="009F7ED2"/>
    <w:rsid w:val="00A8607B"/>
    <w:rsid w:val="00A93661"/>
    <w:rsid w:val="00A95652"/>
    <w:rsid w:val="00AC0AB8"/>
    <w:rsid w:val="00B2022A"/>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A3800"/>
    <w:rsid w:val="00CB0C64"/>
    <w:rsid w:val="00CC5298"/>
    <w:rsid w:val="00CD736E"/>
    <w:rsid w:val="00CD798D"/>
    <w:rsid w:val="00CE161E"/>
    <w:rsid w:val="00CF59A8"/>
    <w:rsid w:val="00D325A9"/>
    <w:rsid w:val="00D36A8A"/>
    <w:rsid w:val="00D61409"/>
    <w:rsid w:val="00D6691E"/>
    <w:rsid w:val="00D71170"/>
    <w:rsid w:val="00D752BA"/>
    <w:rsid w:val="00DA1C92"/>
    <w:rsid w:val="00DA25D4"/>
    <w:rsid w:val="00DA6538"/>
    <w:rsid w:val="00E15E75"/>
    <w:rsid w:val="00E5262C"/>
    <w:rsid w:val="00EC227E"/>
    <w:rsid w:val="00EC7DC4"/>
    <w:rsid w:val="00ED30CF"/>
    <w:rsid w:val="00F01F1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9A17E"/>
  <w15:chartTrackingRefBased/>
  <w15:docId w15:val="{1A60CFD8-B5C8-42E6-BF4A-7B2A894E9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33FE"/>
    <w:rPr>
      <w:rFonts w:ascii="Calibri" w:hAnsi="Calibri"/>
    </w:rPr>
  </w:style>
  <w:style w:type="paragraph" w:styleId="Heading1">
    <w:name w:val="heading 1"/>
    <w:aliases w:val="Pocket"/>
    <w:basedOn w:val="Normal"/>
    <w:next w:val="Normal"/>
    <w:link w:val="Heading1Char"/>
    <w:qFormat/>
    <w:rsid w:val="00CB0C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0C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B0C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CB0C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0C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C64"/>
  </w:style>
  <w:style w:type="character" w:customStyle="1" w:styleId="Heading1Char">
    <w:name w:val="Heading 1 Char"/>
    <w:aliases w:val="Pocket Char"/>
    <w:basedOn w:val="DefaultParagraphFont"/>
    <w:link w:val="Heading1"/>
    <w:rsid w:val="00CB0C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0C6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CB0C6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B0C6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CB0C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0C6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CB0C6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CB0C64"/>
    <w:rPr>
      <w:color w:val="auto"/>
      <w:u w:val="none"/>
    </w:rPr>
  </w:style>
  <w:style w:type="character" w:styleId="FollowedHyperlink">
    <w:name w:val="FollowedHyperlink"/>
    <w:basedOn w:val="DefaultParagraphFont"/>
    <w:uiPriority w:val="99"/>
    <w:semiHidden/>
    <w:unhideWhenUsed/>
    <w:rsid w:val="00CB0C64"/>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5D33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D33D0"/>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13" Type="http://schemas.openxmlformats.org/officeDocument/2006/relationships/hyperlink" Target="https://www.merriam-webster.com/dictionary/duty" TargetMode="External"/><Relationship Id="rId18" Type="http://schemas.openxmlformats.org/officeDocument/2006/relationships/hyperlink" Target="https://www.merriam-webster.com/dictionary/nou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revolutionary-socialism.com/en/accumulation-crisis-and-global-police-state/" TargetMode="External"/><Relationship Id="rId12" Type="http://schemas.openxmlformats.org/officeDocument/2006/relationships/hyperlink" Target="https://www.merriam-webster.com/dictionary/noun" TargetMode="External"/><Relationship Id="rId17" Type="http://schemas.openxmlformats.org/officeDocument/2006/relationships/hyperlink" Target="https://www.merriam-webster.com/dictionary/medicine.%20Accessed%2011%20Aug.%202021.%5d/" TargetMode="External"/><Relationship Id="rId2" Type="http://schemas.openxmlformats.org/officeDocument/2006/relationships/numbering" Target="numbering.xml"/><Relationship Id="rId16" Type="http://schemas.openxmlformats.org/officeDocument/2006/relationships/hyperlink" Target="https://www.wipo.int/trademarks/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heguardian.com/commentisfree/2013/oct/14/feminism-capitalist-handmaiden-neoliberal" TargetMode="External"/><Relationship Id="rId11" Type="http://schemas.openxmlformats.org/officeDocument/2006/relationships/hyperlink" Target="https://www.merriam-webster.com/dictionary/consolidate" TargetMode="External"/><Relationship Id="rId5" Type="http://schemas.openxmlformats.org/officeDocument/2006/relationships/webSettings" Target="webSettings.xml"/><Relationship Id="rId15" Type="http://schemas.openxmlformats.org/officeDocument/2006/relationships/hyperlink" Target="https://www.wipo.int/copyright/en/" TargetMode="External"/><Relationship Id="rId10" Type="http://schemas.openxmlformats.org/officeDocument/2006/relationships/hyperlink" Target="https://www.merriam-webster.com/dictionary/transitive" TargetMode="External"/><Relationship Id="rId19" Type="http://schemas.openxmlformats.org/officeDocument/2006/relationships/hyperlink" Target="https://www.wto.org/english/thewto_e/whatis_e/tif_e/org6_e.htm%5d/" TargetMode="External"/><Relationship Id="rId4" Type="http://schemas.openxmlformats.org/officeDocument/2006/relationships/settings" Target="settings.xml"/><Relationship Id="rId9" Type="http://schemas.openxmlformats.org/officeDocument/2006/relationships/hyperlink" Target="https://www.marxist.com/what-is-dialectical-materialism.htm" TargetMode="External"/><Relationship Id="rId14" Type="http://schemas.openxmlformats.org/officeDocument/2006/relationships/hyperlink" Target="https://www.wipo.int/patents/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15</Pages>
  <Words>8046</Words>
  <Characters>45867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22</cp:revision>
  <dcterms:created xsi:type="dcterms:W3CDTF">2021-09-19T00:02:00Z</dcterms:created>
  <dcterms:modified xsi:type="dcterms:W3CDTF">2021-09-19T01:27:00Z</dcterms:modified>
</cp:coreProperties>
</file>