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5555B" w14:textId="03328962" w:rsidR="009F1571" w:rsidRPr="002167D6" w:rsidRDefault="009F1571" w:rsidP="009F1571">
      <w:pPr>
        <w:pStyle w:val="Heading1"/>
      </w:pPr>
      <w:r w:rsidRPr="002167D6">
        <w:t>NC</w:t>
      </w:r>
    </w:p>
    <w:p w14:paraId="44CD1618" w14:textId="37AF73BD" w:rsidR="009F1571" w:rsidRPr="002167D6" w:rsidRDefault="009F1571" w:rsidP="009F1571"/>
    <w:p w14:paraId="60F7E722" w14:textId="216AFC83" w:rsidR="009F1571" w:rsidRPr="002167D6" w:rsidRDefault="009F1571" w:rsidP="009F1571"/>
    <w:p w14:paraId="2065FC6B" w14:textId="03914BA6" w:rsidR="009F1571" w:rsidRPr="002167D6" w:rsidRDefault="009F1571" w:rsidP="009F1571"/>
    <w:p w14:paraId="6FFBAF20" w14:textId="77777777" w:rsidR="003D3E35" w:rsidRPr="003D3E35" w:rsidRDefault="003D3E35" w:rsidP="003D3E35"/>
    <w:p w14:paraId="5CA24403" w14:textId="02A8237A" w:rsidR="00D64A41" w:rsidRPr="00D64A41" w:rsidRDefault="004C54E5" w:rsidP="00D64A41">
      <w:pPr>
        <w:pStyle w:val="Heading3"/>
      </w:pPr>
      <w:r>
        <w:lastRenderedPageBreak/>
        <w:t>1</w:t>
      </w:r>
    </w:p>
    <w:p w14:paraId="479E457F" w14:textId="77777777" w:rsidR="002E4393" w:rsidRPr="002167D6" w:rsidRDefault="002E4393" w:rsidP="002E4393">
      <w:pPr>
        <w:pStyle w:val="Heading4"/>
      </w:pPr>
      <w:r w:rsidRPr="002167D6">
        <w:t>Ethics starts with disagreement – because different agents have subjective interests and motivations, we don’t always agree on what’s right or wrong. Objective ethics tries to create a ‘one size fits all’ solution to this problem by regulating action by some external standards, but this fails.</w:t>
      </w:r>
    </w:p>
    <w:p w14:paraId="1DDCF2E7" w14:textId="77777777" w:rsidR="002E4393" w:rsidRPr="002167D6" w:rsidRDefault="002E4393" w:rsidP="002E4393">
      <w:pPr>
        <w:pStyle w:val="Heading4"/>
      </w:pPr>
      <w:r w:rsidRPr="002167D6">
        <w:t>1] Is-ought fallacy – you cannot logically deduce an ought statement from any set of facts or is statements, which makes it impossible to objectively generate obligations.</w:t>
      </w:r>
    </w:p>
    <w:p w14:paraId="405F529F" w14:textId="77777777" w:rsidR="002E4393" w:rsidRPr="002167D6" w:rsidRDefault="002E4393" w:rsidP="002E4393">
      <w:pPr>
        <w:pStyle w:val="Heading4"/>
      </w:pPr>
      <w:r w:rsidRPr="002167D6">
        <w:t>2] Subjectivism – everyone has their own desires, motivations, and ends – there is no one concept of good that works in all instances.</w:t>
      </w:r>
    </w:p>
    <w:p w14:paraId="23F17B46" w14:textId="77777777" w:rsidR="002E4393" w:rsidRPr="002167D6" w:rsidRDefault="002E4393" w:rsidP="002E4393">
      <w:pPr>
        <w:pStyle w:val="Heading4"/>
      </w:pPr>
      <w:r w:rsidRPr="002167D6">
        <w:t>3] Skepticism – there is no objective moral truth since I can keep asking why to any justification you give for an action until we get to an unjustified statement.</w:t>
      </w:r>
    </w:p>
    <w:p w14:paraId="0212FA49" w14:textId="77777777" w:rsidR="002E4393" w:rsidRPr="002167D6" w:rsidRDefault="002E4393" w:rsidP="002E4393">
      <w:pPr>
        <w:pStyle w:val="Heading4"/>
      </w:pPr>
      <w:r w:rsidRPr="002167D6">
        <w:t xml:space="preserve">But without constraint on each other’s actions, disagreement can only be resolved by violence, which is a lose-lose for all parties involved. </w:t>
      </w:r>
    </w:p>
    <w:p w14:paraId="2D186B6F" w14:textId="77777777" w:rsidR="002E4393" w:rsidRPr="002167D6" w:rsidRDefault="002E4393" w:rsidP="002E4393">
      <w:pPr>
        <w:pStyle w:val="Heading4"/>
      </w:pPr>
      <w:proofErr w:type="gramStart"/>
      <w:r w:rsidRPr="002167D6">
        <w:t>Thus</w:t>
      </w:r>
      <w:proofErr w:type="gramEnd"/>
      <w:r w:rsidRPr="002167D6">
        <w:t xml:space="preserve"> the standard is consistency with contractarianism, as ethics can only emerge out of agreements between ethical subjects.</w:t>
      </w:r>
    </w:p>
    <w:p w14:paraId="1CDE3B8C" w14:textId="77777777" w:rsidR="002E4393" w:rsidRPr="002167D6" w:rsidRDefault="002E4393" w:rsidP="002E4393">
      <w:pPr>
        <w:rPr>
          <w:sz w:val="18"/>
          <w:szCs w:val="18"/>
        </w:rPr>
      </w:pPr>
      <w:r w:rsidRPr="002167D6">
        <w:rPr>
          <w:b/>
          <w:bCs/>
          <w:sz w:val="26"/>
          <w:szCs w:val="26"/>
        </w:rPr>
        <w:t>Gauthier 86</w:t>
      </w:r>
      <w:r w:rsidRPr="002167D6">
        <w:t xml:space="preserve"> </w:t>
      </w:r>
      <w:r w:rsidRPr="002167D6">
        <w:rPr>
          <w:sz w:val="18"/>
          <w:szCs w:val="18"/>
        </w:rPr>
        <w:t xml:space="preserve">Gauthier, David P. </w:t>
      </w:r>
      <w:r w:rsidRPr="002167D6">
        <w:rPr>
          <w:i/>
          <w:sz w:val="18"/>
          <w:szCs w:val="18"/>
        </w:rPr>
        <w:t>Morals by Agreement</w:t>
      </w:r>
      <w:r w:rsidRPr="002167D6">
        <w:rPr>
          <w:sz w:val="18"/>
          <w:szCs w:val="18"/>
        </w:rPr>
        <w:t xml:space="preserve">. Oxford: Clarendon, 1986. Print. </w:t>
      </w:r>
    </w:p>
    <w:p w14:paraId="149F3983" w14:textId="77777777" w:rsidR="002E4393" w:rsidRPr="002167D6" w:rsidRDefault="002E4393" w:rsidP="002E4393">
      <w:pPr>
        <w:rPr>
          <w:sz w:val="16"/>
        </w:rPr>
      </w:pPr>
      <w:r w:rsidRPr="002167D6">
        <w:rPr>
          <w:highlight w:val="cyan"/>
          <w:u w:val="single"/>
        </w:rPr>
        <w:t>Moral principles are</w:t>
      </w:r>
      <w:r w:rsidRPr="002167D6">
        <w:rPr>
          <w:u w:val="single"/>
        </w:rPr>
        <w:t xml:space="preserve"> introduced as the </w:t>
      </w:r>
      <w:r w:rsidRPr="002167D6">
        <w:rPr>
          <w:highlight w:val="cyan"/>
          <w:u w:val="single"/>
        </w:rPr>
        <w:t>objects of</w:t>
      </w:r>
      <w:r w:rsidRPr="002167D6">
        <w:rPr>
          <w:u w:val="single"/>
        </w:rPr>
        <w:t xml:space="preserve"> full voluntary ex ante </w:t>
      </w:r>
      <w:r w:rsidRPr="002167D6">
        <w:rPr>
          <w:highlight w:val="cyan"/>
          <w:u w:val="single"/>
        </w:rPr>
        <w:t>agreement among rational persons</w:t>
      </w:r>
      <w:r w:rsidRPr="002167D6">
        <w:rPr>
          <w:sz w:val="16"/>
        </w:rPr>
        <w:t xml:space="preserve">.  Such agreement is hypothetical, in supposing a pre-moral context for the adoption of moral rules and practices.  But the parties to agreement are real, determinate individuals, distinguished by their capacities, situations, and concerns.  In so far as </w:t>
      </w:r>
      <w:r w:rsidRPr="002167D6">
        <w:rPr>
          <w:u w:val="single"/>
        </w:rPr>
        <w:t>[</w:t>
      </w:r>
      <w:r w:rsidRPr="002167D6">
        <w:rPr>
          <w:highlight w:val="cyan"/>
          <w:u w:val="single"/>
        </w:rPr>
        <w:t>Since] they would agree to constraints on their choices,</w:t>
      </w:r>
      <w:r w:rsidRPr="002167D6">
        <w:rPr>
          <w:u w:val="single"/>
        </w:rPr>
        <w:t xml:space="preserve"> restraining their pursuit of their own interests, </w:t>
      </w:r>
      <w:r w:rsidRPr="002167D6">
        <w:rPr>
          <w:highlight w:val="cyan"/>
          <w:u w:val="single"/>
        </w:rPr>
        <w:t>they acknowledge a distinction between what they may and may not do</w:t>
      </w:r>
      <w:r w:rsidRPr="002167D6">
        <w:rPr>
          <w:u w:val="single"/>
        </w:rPr>
        <w:t xml:space="preserve">.  As rational persons understanding the structure of their interaction, </w:t>
      </w:r>
      <w:r w:rsidRPr="002167D6">
        <w:rPr>
          <w:highlight w:val="cyan"/>
          <w:u w:val="single"/>
        </w:rPr>
        <w:t>they recognize</w:t>
      </w:r>
      <w:r w:rsidRPr="002167D6">
        <w:rPr>
          <w:u w:val="single"/>
        </w:rPr>
        <w:t xml:space="preserve"> for </w:t>
      </w:r>
      <w:r w:rsidRPr="002167D6">
        <w:rPr>
          <w:highlight w:val="cyan"/>
          <w:u w:val="single"/>
        </w:rPr>
        <w:t>mutual constraint</w:t>
      </w:r>
      <w:r w:rsidRPr="002167D6">
        <w:rPr>
          <w:u w:val="single"/>
        </w:rPr>
        <w:t xml:space="preserve">, and so </w:t>
      </w:r>
      <w:r w:rsidRPr="002167D6">
        <w:rPr>
          <w:highlight w:val="cyan"/>
          <w:u w:val="single"/>
        </w:rPr>
        <w:t>for a moral dimension</w:t>
      </w:r>
      <w:r w:rsidRPr="002167D6">
        <w:rPr>
          <w:u w:val="single"/>
        </w:rPr>
        <w:t xml:space="preserve"> in their affairs</w:t>
      </w:r>
      <w:r w:rsidRPr="002167D6">
        <w:rPr>
          <w:sz w:val="16"/>
        </w:rPr>
        <w:t>.</w:t>
      </w:r>
    </w:p>
    <w:p w14:paraId="3B6E0D4A" w14:textId="77777777" w:rsidR="002E4393" w:rsidRPr="002167D6" w:rsidRDefault="002E4393" w:rsidP="002E4393">
      <w:pPr>
        <w:pStyle w:val="Heading4"/>
      </w:pPr>
      <w:r w:rsidRPr="002167D6">
        <w:t xml:space="preserve">Prefer additionally – </w:t>
      </w:r>
    </w:p>
    <w:p w14:paraId="08009A4A" w14:textId="77777777" w:rsidR="002E4393" w:rsidRPr="002167D6" w:rsidRDefault="002E4393" w:rsidP="002E4393">
      <w:pPr>
        <w:pStyle w:val="Heading4"/>
      </w:pPr>
      <w:r w:rsidRPr="002167D6">
        <w:t xml:space="preserve">1] Psychological egoism is true – empirics prove people ultimately act based on their own selfish interests. </w:t>
      </w:r>
    </w:p>
    <w:p w14:paraId="1A2BCA86" w14:textId="77777777" w:rsidR="002E4393" w:rsidRPr="002167D6" w:rsidRDefault="002E4393" w:rsidP="002E4393">
      <w:proofErr w:type="spellStart"/>
      <w:r w:rsidRPr="002167D6">
        <w:rPr>
          <w:rStyle w:val="Style13ptBold"/>
        </w:rPr>
        <w:t>Slote</w:t>
      </w:r>
      <w:proofErr w:type="spellEnd"/>
      <w:r w:rsidRPr="002167D6">
        <w:rPr>
          <w:rStyle w:val="Style13ptBold"/>
        </w:rPr>
        <w:t xml:space="preserve"> 64</w:t>
      </w:r>
      <w:r w:rsidRPr="002167D6">
        <w:t xml:space="preserve"> [Michael Anthony </w:t>
      </w:r>
      <w:proofErr w:type="spellStart"/>
      <w:r w:rsidRPr="002167D6">
        <w:t>Slote</w:t>
      </w:r>
      <w:proofErr w:type="spellEnd"/>
      <w:r w:rsidRPr="002167D6">
        <w:t xml:space="preserve">, Michael A. </w:t>
      </w:r>
      <w:proofErr w:type="spellStart"/>
      <w:r w:rsidRPr="002167D6">
        <w:t>Slote</w:t>
      </w:r>
      <w:proofErr w:type="spellEnd"/>
      <w:r w:rsidRPr="002167D6">
        <w:t xml:space="preserve"> is UST Professor of ethics at the University of Miami and an author of </w:t>
      </w:r>
      <w:proofErr w:type="gramStart"/>
      <w:r w:rsidRPr="002167D6">
        <w:t>a number of</w:t>
      </w:r>
      <w:proofErr w:type="gramEnd"/>
      <w:r w:rsidRPr="002167D6">
        <w:t xml:space="preserve"> books. He was previously professor of philosophy at the University of Maryland, and at Trinity College Dublin. He received his Ph.D. from Harvard, The Journal of Philosophy, “An Empirical Basis for Psychological Egoism,” October 1</w:t>
      </w:r>
      <w:r w:rsidRPr="002167D6">
        <w:rPr>
          <w:vertAlign w:val="superscript"/>
        </w:rPr>
        <w:t>st</w:t>
      </w:r>
      <w:r w:rsidRPr="002167D6">
        <w:t xml:space="preserve">, 1964, </w:t>
      </w:r>
      <w:hyperlink r:id="rId8" w:history="1">
        <w:r w:rsidRPr="002167D6">
          <w:rPr>
            <w:rStyle w:val="Hyperlink"/>
          </w:rPr>
          <w:t>https://www.jstor.org/stable/pdf/2023495.pdf?refreqid=excelsior%3A242cd2f9910528ef2c393803e6674416]/</w:t>
        </w:r>
      </w:hyperlink>
      <w:r w:rsidRPr="002167D6">
        <w:t xml:space="preserve"> </w:t>
      </w:r>
      <w:proofErr w:type="spellStart"/>
      <w:r w:rsidRPr="002167D6">
        <w:t>lm</w:t>
      </w:r>
      <w:proofErr w:type="spellEnd"/>
      <w:r w:rsidRPr="002167D6">
        <w:t xml:space="preserve"> </w:t>
      </w:r>
    </w:p>
    <w:p w14:paraId="1D052EA7" w14:textId="77777777" w:rsidR="002E4393" w:rsidRPr="002167D6" w:rsidRDefault="002E4393" w:rsidP="002E4393">
      <w:pPr>
        <w:rPr>
          <w:u w:val="single"/>
        </w:rPr>
      </w:pPr>
      <w:r w:rsidRPr="002167D6">
        <w:rPr>
          <w:sz w:val="16"/>
        </w:rPr>
        <w:t xml:space="preserve">In the present paper I wish to argue that </w:t>
      </w:r>
      <w:r w:rsidRPr="002167D6">
        <w:rPr>
          <w:highlight w:val="cyan"/>
          <w:u w:val="single"/>
        </w:rPr>
        <w:t>psychological egoism</w:t>
      </w:r>
      <w:r w:rsidRPr="002167D6">
        <w:rPr>
          <w:u w:val="single"/>
        </w:rPr>
        <w:t xml:space="preserve"> </w:t>
      </w:r>
      <w:r w:rsidRPr="002167D6">
        <w:rPr>
          <w:sz w:val="16"/>
        </w:rPr>
        <w:t xml:space="preserve">may well </w:t>
      </w:r>
      <w:r w:rsidRPr="002167D6">
        <w:rPr>
          <w:highlight w:val="cyan"/>
          <w:u w:val="single"/>
        </w:rPr>
        <w:t>have</w:t>
      </w:r>
      <w:r w:rsidRPr="002167D6">
        <w:rPr>
          <w:u w:val="single"/>
        </w:rPr>
        <w:t xml:space="preserve"> a </w:t>
      </w:r>
      <w:r w:rsidRPr="002167D6">
        <w:rPr>
          <w:highlight w:val="cyan"/>
          <w:u w:val="single"/>
        </w:rPr>
        <w:t>basis</w:t>
      </w:r>
      <w:r w:rsidRPr="002167D6">
        <w:rPr>
          <w:u w:val="single"/>
        </w:rPr>
        <w:t xml:space="preserve"> </w:t>
      </w:r>
      <w:r w:rsidRPr="002167D6">
        <w:rPr>
          <w:highlight w:val="cyan"/>
          <w:u w:val="single"/>
        </w:rPr>
        <w:t>in</w:t>
      </w:r>
      <w:r w:rsidRPr="002167D6">
        <w:rPr>
          <w:u w:val="single"/>
        </w:rPr>
        <w:t xml:space="preserve"> the </w:t>
      </w:r>
      <w:r w:rsidRPr="002167D6">
        <w:rPr>
          <w:highlight w:val="cyan"/>
          <w:u w:val="single"/>
        </w:rPr>
        <w:t>empiric</w:t>
      </w:r>
      <w:r w:rsidRPr="002167D6">
        <w:rPr>
          <w:u w:val="single"/>
        </w:rPr>
        <w:t>al fact</w:t>
      </w:r>
      <w:r w:rsidRPr="002167D6">
        <w:rPr>
          <w:highlight w:val="cyan"/>
          <w:u w:val="single"/>
        </w:rPr>
        <w:t>s</w:t>
      </w:r>
      <w:r w:rsidRPr="002167D6">
        <w:rPr>
          <w:u w:val="single"/>
        </w:rPr>
        <w:t xml:space="preserve"> of human psychology</w:t>
      </w:r>
      <w:r w:rsidRPr="002167D6">
        <w:rPr>
          <w:sz w:val="16"/>
        </w:rPr>
        <w:t xml:space="preserve">. Certain contemporary learning theorists, e.g., </w:t>
      </w:r>
      <w:r w:rsidRPr="002167D6">
        <w:rPr>
          <w:u w:val="single"/>
        </w:rPr>
        <w:t>Hull and Skinner</w:t>
      </w:r>
      <w:r w:rsidRPr="002167D6">
        <w:rPr>
          <w:sz w:val="16"/>
        </w:rPr>
        <w:t xml:space="preserve">, have put forward </w:t>
      </w:r>
      <w:r w:rsidRPr="002167D6">
        <w:rPr>
          <w:u w:val="single"/>
        </w:rPr>
        <w:t xml:space="preserve">behavioristic theories of </w:t>
      </w:r>
      <w:r w:rsidRPr="002167D6">
        <w:rPr>
          <w:sz w:val="16"/>
        </w:rPr>
        <w:t xml:space="preserve">the origin and function- </w:t>
      </w:r>
      <w:proofErr w:type="spellStart"/>
      <w:r w:rsidRPr="002167D6">
        <w:rPr>
          <w:sz w:val="16"/>
        </w:rPr>
        <w:t>ing</w:t>
      </w:r>
      <w:proofErr w:type="spellEnd"/>
      <w:r w:rsidRPr="002167D6">
        <w:rPr>
          <w:sz w:val="16"/>
        </w:rPr>
        <w:t xml:space="preserve"> of </w:t>
      </w:r>
      <w:r w:rsidRPr="002167D6">
        <w:rPr>
          <w:u w:val="single"/>
        </w:rPr>
        <w:t>human motives</w:t>
      </w:r>
      <w:r w:rsidRPr="002167D6">
        <w:rPr>
          <w:sz w:val="16"/>
        </w:rPr>
        <w:t xml:space="preserve"> which </w:t>
      </w:r>
      <w:r w:rsidRPr="002167D6">
        <w:rPr>
          <w:u w:val="single"/>
        </w:rPr>
        <w:t>posit</w:t>
      </w:r>
      <w:r w:rsidRPr="002167D6">
        <w:rPr>
          <w:sz w:val="16"/>
        </w:rPr>
        <w:t xml:space="preserve"> a certain number of </w:t>
      </w:r>
      <w:r w:rsidRPr="002167D6">
        <w:rPr>
          <w:u w:val="single"/>
        </w:rPr>
        <w:t xml:space="preserve">basically </w:t>
      </w:r>
      <w:r w:rsidRPr="002167D6">
        <w:rPr>
          <w:highlight w:val="cyan"/>
          <w:u w:val="single"/>
        </w:rPr>
        <w:t>"selfish,"</w:t>
      </w:r>
      <w:r w:rsidRPr="002167D6">
        <w:rPr>
          <w:u w:val="single"/>
        </w:rPr>
        <w:t xml:space="preserve"> unlearned primary </w:t>
      </w:r>
      <w:r w:rsidRPr="002167D6">
        <w:rPr>
          <w:highlight w:val="cyan"/>
          <w:u w:val="single"/>
        </w:rPr>
        <w:t>drives</w:t>
      </w:r>
      <w:r w:rsidRPr="002167D6">
        <w:rPr>
          <w:sz w:val="16"/>
        </w:rPr>
        <w:t xml:space="preserve"> or motives (like hunger, thirst, sleep, elimination, and sex), </w:t>
      </w:r>
      <w:r w:rsidRPr="002167D6">
        <w:rPr>
          <w:highlight w:val="cyan"/>
          <w:u w:val="single"/>
        </w:rPr>
        <w:t>explain all other</w:t>
      </w:r>
      <w:r w:rsidRPr="002167D6">
        <w:rPr>
          <w:u w:val="single"/>
        </w:rPr>
        <w:t xml:space="preserve">, higher-order, drives or </w:t>
      </w:r>
      <w:r w:rsidRPr="002167D6">
        <w:rPr>
          <w:highlight w:val="cyan"/>
          <w:u w:val="single"/>
        </w:rPr>
        <w:t>motives</w:t>
      </w:r>
      <w:r w:rsidRPr="002167D6">
        <w:rPr>
          <w:sz w:val="16"/>
        </w:rPr>
        <w:t xml:space="preserve"> as derived genetically from the primary ones via certain "laws of reinforcement," and, further, deny the "</w:t>
      </w:r>
      <w:proofErr w:type="spellStart"/>
      <w:r w:rsidRPr="002167D6">
        <w:rPr>
          <w:sz w:val="16"/>
        </w:rPr>
        <w:t>fune</w:t>
      </w:r>
      <w:proofErr w:type="spellEnd"/>
      <w:r w:rsidRPr="002167D6">
        <w:rPr>
          <w:sz w:val="16"/>
        </w:rPr>
        <w:t xml:space="preserve">- </w:t>
      </w:r>
      <w:proofErr w:type="spellStart"/>
      <w:r w:rsidRPr="002167D6">
        <w:rPr>
          <w:sz w:val="16"/>
        </w:rPr>
        <w:t>tional</w:t>
      </w:r>
      <w:proofErr w:type="spellEnd"/>
      <w:r w:rsidRPr="002167D6">
        <w:rPr>
          <w:sz w:val="16"/>
        </w:rPr>
        <w:t xml:space="preserve"> autonomy" of those higher-order drives or motives.4 Now it is a hotly debated issue in contemporary Learning Theory whether any theory such as we have described briefly above could adequately explain adult human behavior. I shall, however, argue only that a theory of the above kind may well be true, and that from such a theory, fortified only by one additional psychological premise, </w:t>
      </w:r>
      <w:r w:rsidRPr="002167D6">
        <w:rPr>
          <w:u w:val="single"/>
        </w:rPr>
        <w:t xml:space="preserve">the </w:t>
      </w:r>
      <w:r w:rsidRPr="002167D6">
        <w:rPr>
          <w:highlight w:val="cyan"/>
          <w:u w:val="single"/>
        </w:rPr>
        <w:t>truth of egoism</w:t>
      </w:r>
      <w:r w:rsidRPr="002167D6">
        <w:rPr>
          <w:u w:val="single"/>
        </w:rPr>
        <w:t xml:space="preserve"> (non-altruism) </w:t>
      </w:r>
      <w:r w:rsidRPr="002167D6">
        <w:rPr>
          <w:highlight w:val="cyan"/>
          <w:u w:val="single"/>
        </w:rPr>
        <w:t xml:space="preserve">logically </w:t>
      </w:r>
      <w:r w:rsidRPr="002167D6">
        <w:rPr>
          <w:highlight w:val="cyan"/>
          <w:u w:val="single"/>
        </w:rPr>
        <w:lastRenderedPageBreak/>
        <w:t>follows</w:t>
      </w:r>
      <w:r w:rsidRPr="002167D6">
        <w:rPr>
          <w:sz w:val="16"/>
        </w:rPr>
        <w:t xml:space="preserve">. I hope to show, thereby, that </w:t>
      </w:r>
      <w:r w:rsidRPr="002167D6">
        <w:rPr>
          <w:u w:val="single"/>
        </w:rPr>
        <w:t>the question of psychological egoism</w:t>
      </w:r>
      <w:r w:rsidRPr="002167D6">
        <w:rPr>
          <w:sz w:val="16"/>
        </w:rPr>
        <w:t xml:space="preserve"> </w:t>
      </w:r>
      <w:r w:rsidRPr="002167D6">
        <w:rPr>
          <w:u w:val="single"/>
        </w:rPr>
        <w:t>is</w:t>
      </w:r>
      <w:r w:rsidRPr="002167D6">
        <w:rPr>
          <w:sz w:val="16"/>
        </w:rPr>
        <w:t xml:space="preserve"> still </w:t>
      </w:r>
      <w:r w:rsidRPr="002167D6">
        <w:rPr>
          <w:u w:val="single"/>
        </w:rPr>
        <w:t>an</w:t>
      </w:r>
      <w:r w:rsidRPr="002167D6">
        <w:rPr>
          <w:sz w:val="16"/>
        </w:rPr>
        <w:t xml:space="preserve"> open </w:t>
      </w:r>
      <w:r w:rsidRPr="002167D6">
        <w:rPr>
          <w:u w:val="single"/>
        </w:rPr>
        <w:t>empirical issue,</w:t>
      </w:r>
      <w:r w:rsidRPr="002167D6">
        <w:rPr>
          <w:sz w:val="16"/>
        </w:rPr>
        <w:t xml:space="preserve"> however fallacious be the </w:t>
      </w:r>
      <w:proofErr w:type="spellStart"/>
      <w:r w:rsidRPr="002167D6">
        <w:rPr>
          <w:sz w:val="16"/>
        </w:rPr>
        <w:t>philosophi</w:t>
      </w:r>
      <w:proofErr w:type="spellEnd"/>
      <w:r w:rsidRPr="002167D6">
        <w:rPr>
          <w:sz w:val="16"/>
        </w:rPr>
        <w:t xml:space="preserve">- </w:t>
      </w:r>
      <w:proofErr w:type="spellStart"/>
      <w:r w:rsidRPr="002167D6">
        <w:rPr>
          <w:sz w:val="16"/>
        </w:rPr>
        <w:t>cal</w:t>
      </w:r>
      <w:proofErr w:type="spellEnd"/>
      <w:r w:rsidRPr="002167D6">
        <w:rPr>
          <w:sz w:val="16"/>
        </w:rPr>
        <w:t xml:space="preserve"> arguments for it. I should like now to show that a certain </w:t>
      </w:r>
      <w:r w:rsidRPr="002167D6">
        <w:rPr>
          <w:u w:val="single"/>
        </w:rPr>
        <w:t>empirical</w:t>
      </w:r>
      <w:r w:rsidRPr="002167D6">
        <w:rPr>
          <w:sz w:val="16"/>
        </w:rPr>
        <w:t xml:space="preserve"> hypothesis may, when taken together with the hypothesis of functional de- </w:t>
      </w:r>
      <w:proofErr w:type="spellStart"/>
      <w:r w:rsidRPr="002167D6">
        <w:rPr>
          <w:sz w:val="16"/>
        </w:rPr>
        <w:t>pendence</w:t>
      </w:r>
      <w:proofErr w:type="spellEnd"/>
      <w:r w:rsidRPr="002167D6">
        <w:rPr>
          <w:sz w:val="16"/>
        </w:rPr>
        <w:t xml:space="preserve">, </w:t>
      </w:r>
      <w:r w:rsidRPr="002167D6">
        <w:rPr>
          <w:u w:val="single"/>
        </w:rPr>
        <w:t xml:space="preserve">entail the thesis of psychological egoism </w:t>
      </w:r>
      <w:r w:rsidRPr="002167D6">
        <w:rPr>
          <w:sz w:val="16"/>
        </w:rPr>
        <w:t xml:space="preserve">and rule out the possibility of a case like the above, even if the hypothesis of functional dependence taken alone does not.6 Let us imagine that we have a method for </w:t>
      </w:r>
      <w:r w:rsidRPr="002167D6">
        <w:rPr>
          <w:u w:val="single"/>
        </w:rPr>
        <w:t xml:space="preserve">determining </w:t>
      </w:r>
      <w:proofErr w:type="spellStart"/>
      <w:r w:rsidRPr="002167D6">
        <w:rPr>
          <w:u w:val="single"/>
        </w:rPr>
        <w:t>em</w:t>
      </w:r>
      <w:proofErr w:type="spellEnd"/>
      <w:r w:rsidRPr="002167D6">
        <w:rPr>
          <w:u w:val="single"/>
        </w:rPr>
        <w:t xml:space="preserve">- </w:t>
      </w:r>
      <w:proofErr w:type="spellStart"/>
      <w:r w:rsidRPr="002167D6">
        <w:rPr>
          <w:u w:val="single"/>
        </w:rPr>
        <w:t>pirically</w:t>
      </w:r>
      <w:proofErr w:type="spellEnd"/>
      <w:r w:rsidRPr="002167D6">
        <w:rPr>
          <w:u w:val="single"/>
        </w:rPr>
        <w:t xml:space="preserve"> which primary rewards a person prefers to which others</w:t>
      </w:r>
      <w:r w:rsidRPr="002167D6">
        <w:rPr>
          <w:sz w:val="16"/>
        </w:rPr>
        <w:t xml:space="preserve">. We set up various situations where the man has to choose between primary rewards, situations involving no moral factors and no interests of other </w:t>
      </w:r>
      <w:proofErr w:type="gramStart"/>
      <w:r w:rsidRPr="002167D6">
        <w:rPr>
          <w:sz w:val="16"/>
        </w:rPr>
        <w:t>people, and</w:t>
      </w:r>
      <w:proofErr w:type="gramEnd"/>
      <w:r w:rsidRPr="002167D6">
        <w:rPr>
          <w:sz w:val="16"/>
        </w:rPr>
        <w:t xml:space="preserve"> determine the man's preferences. A learning theorist might claim that it is true as a matter of empirical fact that </w:t>
      </w:r>
      <w:r w:rsidRPr="002167D6">
        <w:rPr>
          <w:highlight w:val="cyan"/>
          <w:u w:val="single"/>
        </w:rPr>
        <w:t>when</w:t>
      </w:r>
      <w:r w:rsidRPr="002167D6">
        <w:rPr>
          <w:u w:val="single"/>
        </w:rPr>
        <w:t>ever a man [</w:t>
      </w:r>
      <w:r w:rsidRPr="002167D6">
        <w:rPr>
          <w:highlight w:val="cyan"/>
          <w:u w:val="single"/>
        </w:rPr>
        <w:t>someone</w:t>
      </w:r>
      <w:r w:rsidRPr="002167D6">
        <w:rPr>
          <w:u w:val="single"/>
        </w:rPr>
        <w:t>] systematically</w:t>
      </w:r>
      <w:r w:rsidRPr="002167D6">
        <w:rPr>
          <w:sz w:val="16"/>
        </w:rPr>
        <w:t xml:space="preserve"> (i.e., as a general rule) con</w:t>
      </w:r>
      <w:r w:rsidRPr="002167D6">
        <w:rPr>
          <w:u w:val="single"/>
        </w:rPr>
        <w:t xml:space="preserve">tinues to </w:t>
      </w:r>
      <w:r w:rsidRPr="002167D6">
        <w:rPr>
          <w:highlight w:val="cyan"/>
          <w:u w:val="single"/>
        </w:rPr>
        <w:t>sacrifice</w:t>
      </w:r>
      <w:r w:rsidRPr="002167D6">
        <w:rPr>
          <w:u w:val="single"/>
        </w:rPr>
        <w:t xml:space="preserve"> primary reward x </w:t>
      </w:r>
      <w:r w:rsidRPr="002167D6">
        <w:rPr>
          <w:highlight w:val="cyan"/>
          <w:u w:val="single"/>
        </w:rPr>
        <w:t>to other</w:t>
      </w:r>
      <w:r w:rsidRPr="002167D6">
        <w:rPr>
          <w:u w:val="single"/>
        </w:rPr>
        <w:t xml:space="preserve"> people, </w:t>
      </w:r>
      <w:r w:rsidRPr="002167D6">
        <w:rPr>
          <w:highlight w:val="cyan"/>
          <w:u w:val="single"/>
        </w:rPr>
        <w:t>[t]he[y] do</w:t>
      </w:r>
      <w:r w:rsidRPr="002167D6">
        <w:rPr>
          <w:u w:val="single"/>
        </w:rPr>
        <w:t xml:space="preserve">es </w:t>
      </w:r>
      <w:r w:rsidRPr="002167D6">
        <w:rPr>
          <w:highlight w:val="cyan"/>
          <w:u w:val="single"/>
        </w:rPr>
        <w:t>so only because</w:t>
      </w:r>
      <w:r w:rsidRPr="002167D6">
        <w:rPr>
          <w:u w:val="single"/>
        </w:rPr>
        <w:t xml:space="preserve"> </w:t>
      </w:r>
      <w:r w:rsidRPr="002167D6">
        <w:rPr>
          <w:highlight w:val="cyan"/>
          <w:u w:val="single"/>
        </w:rPr>
        <w:t>[t]he[y]</w:t>
      </w:r>
      <w:r w:rsidRPr="002167D6">
        <w:rPr>
          <w:u w:val="single"/>
        </w:rPr>
        <w:t xml:space="preserve"> usually </w:t>
      </w:r>
      <w:r w:rsidRPr="002167D6">
        <w:rPr>
          <w:highlight w:val="cyan"/>
          <w:u w:val="single"/>
        </w:rPr>
        <w:t>obtain</w:t>
      </w:r>
      <w:r w:rsidRPr="002167D6">
        <w:rPr>
          <w:u w:val="single"/>
        </w:rPr>
        <w:t xml:space="preserve">s thereby </w:t>
      </w:r>
      <w:r w:rsidRPr="002167D6">
        <w:rPr>
          <w:highlight w:val="cyan"/>
          <w:u w:val="single"/>
        </w:rPr>
        <w:t>some</w:t>
      </w:r>
      <w:r w:rsidRPr="002167D6">
        <w:rPr>
          <w:u w:val="single"/>
        </w:rPr>
        <w:t xml:space="preserve"> primary </w:t>
      </w:r>
      <w:r w:rsidRPr="002167D6">
        <w:rPr>
          <w:highlight w:val="cyan"/>
          <w:u w:val="single"/>
        </w:rPr>
        <w:t>reward</w:t>
      </w:r>
      <w:r w:rsidRPr="002167D6">
        <w:rPr>
          <w:u w:val="single"/>
        </w:rPr>
        <w:t xml:space="preserve"> y and because y ranks </w:t>
      </w:r>
      <w:r w:rsidRPr="002167D6">
        <w:rPr>
          <w:highlight w:val="cyan"/>
          <w:u w:val="single"/>
        </w:rPr>
        <w:t>higher</w:t>
      </w:r>
      <w:r w:rsidRPr="002167D6">
        <w:rPr>
          <w:u w:val="single"/>
        </w:rPr>
        <w:t xml:space="preserve"> than x on the person 's preference scorecard</w:t>
      </w:r>
      <w:r w:rsidRPr="002167D6">
        <w:rPr>
          <w:sz w:val="16"/>
        </w:rPr>
        <w:t xml:space="preserve">, as determined in situations where no considerations of other people's interests and thus of sacrifice to other people's in- </w:t>
      </w:r>
      <w:proofErr w:type="spellStart"/>
      <w:r w:rsidRPr="002167D6">
        <w:rPr>
          <w:sz w:val="16"/>
        </w:rPr>
        <w:t>terests</w:t>
      </w:r>
      <w:proofErr w:type="spellEnd"/>
      <w:r w:rsidRPr="002167D6">
        <w:rPr>
          <w:sz w:val="16"/>
        </w:rPr>
        <w:t xml:space="preserve"> were involved.7 </w:t>
      </w:r>
      <w:r w:rsidRPr="002167D6">
        <w:rPr>
          <w:u w:val="single"/>
        </w:rPr>
        <w:t>And the above empirical claim</w:t>
      </w:r>
      <w:r w:rsidRPr="002167D6">
        <w:rPr>
          <w:sz w:val="16"/>
        </w:rPr>
        <w:t xml:space="preserve">, which involves, but is not exhausted by, the claim that functional de- </w:t>
      </w:r>
      <w:proofErr w:type="spellStart"/>
      <w:r w:rsidRPr="002167D6">
        <w:rPr>
          <w:sz w:val="16"/>
        </w:rPr>
        <w:t>pendence</w:t>
      </w:r>
      <w:proofErr w:type="spellEnd"/>
      <w:r w:rsidRPr="002167D6">
        <w:rPr>
          <w:sz w:val="16"/>
        </w:rPr>
        <w:t xml:space="preserve"> is true, </w:t>
      </w:r>
      <w:r w:rsidRPr="002167D6">
        <w:rPr>
          <w:u w:val="single"/>
        </w:rPr>
        <w:t>entails</w:t>
      </w:r>
      <w:r w:rsidRPr="002167D6">
        <w:rPr>
          <w:sz w:val="16"/>
        </w:rPr>
        <w:t xml:space="preserve">, I think, </w:t>
      </w:r>
      <w:r w:rsidRPr="002167D6">
        <w:rPr>
          <w:u w:val="single"/>
        </w:rPr>
        <w:t>the thesis of psychological egoism</w:t>
      </w:r>
      <w:r w:rsidRPr="002167D6">
        <w:rPr>
          <w:sz w:val="16"/>
        </w:rPr>
        <w:t xml:space="preserve">. </w:t>
      </w:r>
      <w:r w:rsidRPr="002167D6">
        <w:rPr>
          <w:u w:val="single"/>
        </w:rPr>
        <w:t xml:space="preserve">For if our conscious acts of benevolence and sympathy and </w:t>
      </w:r>
      <w:proofErr w:type="spellStart"/>
      <w:r w:rsidRPr="002167D6">
        <w:rPr>
          <w:u w:val="single"/>
        </w:rPr>
        <w:t>sacri</w:t>
      </w:r>
      <w:proofErr w:type="spellEnd"/>
      <w:r w:rsidRPr="002167D6">
        <w:rPr>
          <w:u w:val="single"/>
        </w:rPr>
        <w:t xml:space="preserve">- </w:t>
      </w:r>
      <w:proofErr w:type="spellStart"/>
      <w:r w:rsidRPr="002167D6">
        <w:rPr>
          <w:u w:val="single"/>
        </w:rPr>
        <w:t>fice</w:t>
      </w:r>
      <w:proofErr w:type="spellEnd"/>
      <w:r w:rsidRPr="002167D6">
        <w:rPr>
          <w:u w:val="single"/>
        </w:rPr>
        <w:t xml:space="preserve">, etc., would eventually cease to be performed by us if we did not, in performing those acts, in general give away less in the way of primary-drive satisfactions than we </w:t>
      </w:r>
      <w:proofErr w:type="gramStart"/>
      <w:r w:rsidRPr="002167D6">
        <w:rPr>
          <w:u w:val="single"/>
        </w:rPr>
        <w:t>actually got</w:t>
      </w:r>
      <w:proofErr w:type="gramEnd"/>
      <w:r w:rsidRPr="002167D6">
        <w:rPr>
          <w:u w:val="single"/>
        </w:rPr>
        <w:t xml:space="preserve"> in return, the inevitable conclusion would be that all our acts were fundamentally (or ultimately or "really") motivated by our "selfish" primary drives.</w:t>
      </w:r>
      <w:r w:rsidRPr="002167D6">
        <w:rPr>
          <w:sz w:val="16"/>
        </w:rPr>
        <w:t xml:space="preserve"> And it would be accurate, if this were the case, to say that </w:t>
      </w:r>
      <w:r w:rsidRPr="002167D6">
        <w:rPr>
          <w:u w:val="single"/>
        </w:rPr>
        <w:t xml:space="preserve">the driving forces behind all our so-called higher actions were "selfish" primary motives, </w:t>
      </w:r>
      <w:r w:rsidRPr="002167D6">
        <w:rPr>
          <w:sz w:val="16"/>
        </w:rPr>
        <w:t xml:space="preserve">since </w:t>
      </w:r>
      <w:r w:rsidRPr="002167D6">
        <w:rPr>
          <w:u w:val="single"/>
        </w:rPr>
        <w:t>only those higher actions would continue to be performed which usually led to a net gain of primary-reward satisfaction</w:t>
      </w:r>
      <w:r w:rsidRPr="002167D6">
        <w:rPr>
          <w:sz w:val="16"/>
        </w:rPr>
        <w:t xml:space="preserve"> for the individuals performing them. If this were the case, then, indeed, </w:t>
      </w:r>
      <w:r w:rsidRPr="002167D6">
        <w:rPr>
          <w:highlight w:val="cyan"/>
          <w:u w:val="single"/>
        </w:rPr>
        <w:t>none of our actions</w:t>
      </w:r>
      <w:r w:rsidRPr="002167D6">
        <w:rPr>
          <w:u w:val="single"/>
        </w:rPr>
        <w:t xml:space="preserve"> would ever "really" or fundamentally or ultimately be </w:t>
      </w:r>
      <w:r w:rsidRPr="002167D6">
        <w:rPr>
          <w:highlight w:val="cyan"/>
          <w:u w:val="single"/>
        </w:rPr>
        <w:t>unselfish</w:t>
      </w:r>
      <w:r w:rsidRPr="002167D6">
        <w:rPr>
          <w:sz w:val="16"/>
        </w:rPr>
        <w:t xml:space="preserve">. The above-described case of the mother who gives away more in the way of primary-drive satisfaction than she gets for herself in return would just never come up. Psychological egoism would be true. I might add, finally, that the explanation I have attempted to give of the possibility of arguing on </w:t>
      </w:r>
      <w:r w:rsidRPr="002167D6">
        <w:rPr>
          <w:u w:val="single"/>
        </w:rPr>
        <w:t>an empirical basis for egoism</w:t>
      </w:r>
      <w:r w:rsidRPr="002167D6">
        <w:rPr>
          <w:sz w:val="16"/>
        </w:rPr>
        <w:t xml:space="preserve"> may </w:t>
      </w:r>
      <w:r w:rsidRPr="002167D6">
        <w:rPr>
          <w:u w:val="single"/>
        </w:rPr>
        <w:t>help us to understand why so many people,</w:t>
      </w:r>
      <w:r w:rsidRPr="002167D6">
        <w:rPr>
          <w:sz w:val="16"/>
        </w:rPr>
        <w:t xml:space="preserve"> especially be- ginning students of philosophy, </w:t>
      </w:r>
      <w:r w:rsidRPr="002167D6">
        <w:rPr>
          <w:u w:val="single"/>
        </w:rPr>
        <w:t>are so dissatisfied by attempts to discredit egoism</w:t>
      </w:r>
      <w:r w:rsidRPr="002167D6">
        <w:rPr>
          <w:sz w:val="16"/>
        </w:rPr>
        <w:t xml:space="preserve"> by showing the invalidity of the traditional philosophical arguments that have been put forward to prove it, </w:t>
      </w:r>
      <w:r w:rsidRPr="002167D6">
        <w:rPr>
          <w:u w:val="single"/>
        </w:rPr>
        <w:t>and why the doctrine of egoism keeps cropping up,</w:t>
      </w:r>
      <w:r w:rsidRPr="002167D6">
        <w:rPr>
          <w:sz w:val="16"/>
        </w:rPr>
        <w:t xml:space="preserve"> however many be the philosophical voices that seek to silence it. I am willing to conjecture that egoism will not lie dead, </w:t>
      </w:r>
      <w:r w:rsidRPr="002167D6">
        <w:rPr>
          <w:u w:val="single"/>
        </w:rPr>
        <w:t xml:space="preserve">because </w:t>
      </w:r>
      <w:r w:rsidRPr="002167D6">
        <w:rPr>
          <w:highlight w:val="cyan"/>
          <w:u w:val="single"/>
        </w:rPr>
        <w:t>people</w:t>
      </w:r>
      <w:r w:rsidRPr="002167D6">
        <w:rPr>
          <w:u w:val="single"/>
        </w:rPr>
        <w:t xml:space="preserve"> in some way see that there may be more in </w:t>
      </w:r>
      <w:r w:rsidRPr="002167D6">
        <w:rPr>
          <w:highlight w:val="cyan"/>
          <w:u w:val="single"/>
        </w:rPr>
        <w:t>favor</w:t>
      </w:r>
      <w:r w:rsidRPr="002167D6">
        <w:rPr>
          <w:u w:val="single"/>
        </w:rPr>
        <w:t xml:space="preserve"> of </w:t>
      </w:r>
      <w:r w:rsidRPr="002167D6">
        <w:rPr>
          <w:highlight w:val="cyan"/>
          <w:u w:val="single"/>
        </w:rPr>
        <w:t>egoism than a priori arguments</w:t>
      </w:r>
      <w:r w:rsidRPr="002167D6">
        <w:rPr>
          <w:sz w:val="16"/>
        </w:rPr>
        <w:t xml:space="preserve">. It is my very tentative suggestion that the reason for this may be that even those with little or no training in </w:t>
      </w:r>
      <w:proofErr w:type="spellStart"/>
      <w:r w:rsidRPr="002167D6">
        <w:rPr>
          <w:sz w:val="16"/>
        </w:rPr>
        <w:t>psy</w:t>
      </w:r>
      <w:proofErr w:type="spellEnd"/>
      <w:r w:rsidRPr="002167D6">
        <w:rPr>
          <w:sz w:val="16"/>
        </w:rPr>
        <w:t xml:space="preserve">- </w:t>
      </w:r>
      <w:proofErr w:type="spellStart"/>
      <w:r w:rsidRPr="002167D6">
        <w:rPr>
          <w:sz w:val="16"/>
        </w:rPr>
        <w:t>chology</w:t>
      </w:r>
      <w:proofErr w:type="spellEnd"/>
      <w:r w:rsidRPr="002167D6">
        <w:rPr>
          <w:sz w:val="16"/>
        </w:rPr>
        <w:t xml:space="preserve"> believe, however inarticulately, that something like the psychological theory we have been discussing in this paper may well be true, believe that </w:t>
      </w:r>
      <w:r w:rsidRPr="002167D6">
        <w:rPr>
          <w:u w:val="single"/>
        </w:rPr>
        <w:t>men who act consistently in a benevolent manner, for example, would not be acting benevolently unless their selfish desires and/or interests were usually satisfied by their doing so.</w:t>
      </w:r>
    </w:p>
    <w:p w14:paraId="6ADB8A71" w14:textId="77777777" w:rsidR="002E4393" w:rsidRPr="002167D6" w:rsidRDefault="002E4393" w:rsidP="002E4393">
      <w:pPr>
        <w:pStyle w:val="Heading4"/>
      </w:pPr>
      <w:r w:rsidRPr="002167D6">
        <w:t xml:space="preserve">2] Bindingness – basing ethics on contracts between individuals is the only way to solve ethical disagreement since I can reject other moral principles, but </w:t>
      </w:r>
      <w:proofErr w:type="gramStart"/>
      <w:r w:rsidRPr="002167D6">
        <w:t>by definition I</w:t>
      </w:r>
      <w:proofErr w:type="gramEnd"/>
      <w:r w:rsidRPr="002167D6">
        <w:t xml:space="preserve"> can’t reject those principles which I agree to. That outweighs since otherwise people could just ignore ethics and do whatever they want.</w:t>
      </w:r>
    </w:p>
    <w:p w14:paraId="035AFFB9" w14:textId="77777777" w:rsidR="002E4393" w:rsidRPr="002167D6" w:rsidRDefault="002E4393" w:rsidP="002E4393">
      <w:pPr>
        <w:pStyle w:val="Heading4"/>
      </w:pPr>
      <w:r w:rsidRPr="002167D6">
        <w:t>3] Actor spec – governments operate based on a social contract with its citizens where the people consent to constraints on their actions in exchange for the security and protection of the state.</w:t>
      </w:r>
    </w:p>
    <w:p w14:paraId="55111A9F" w14:textId="77777777" w:rsidR="002E4393" w:rsidRPr="002167D6" w:rsidRDefault="002E4393" w:rsidP="002E4393">
      <w:pPr>
        <w:pStyle w:val="Heading4"/>
        <w:rPr>
          <w:rFonts w:cs="Calibri"/>
          <w:bCs/>
        </w:rPr>
      </w:pPr>
      <w:r w:rsidRPr="002167D6">
        <w:rPr>
          <w:rFonts w:cs="Calibri"/>
          <w:bCs/>
        </w:rPr>
        <w:t xml:space="preserve">Now negate – </w:t>
      </w:r>
    </w:p>
    <w:p w14:paraId="0C372B5E" w14:textId="77777777" w:rsidR="002E4393" w:rsidRPr="002167D6" w:rsidRDefault="002E4393" w:rsidP="002E4393">
      <w:pPr>
        <w:pStyle w:val="Heading4"/>
        <w:rPr>
          <w:bCs/>
        </w:rPr>
      </w:pPr>
      <w:r w:rsidRPr="002167D6">
        <w:rPr>
          <w:bCs/>
        </w:rPr>
        <w:t xml:space="preserve">1] Unconditional striking breaches no-strike contracts and the conditions under which contracts allow strikes. </w:t>
      </w:r>
    </w:p>
    <w:p w14:paraId="3B877450" w14:textId="77777777" w:rsidR="002E4393" w:rsidRPr="002167D6" w:rsidRDefault="002E4393" w:rsidP="002E4393">
      <w:r w:rsidRPr="002167D6">
        <w:rPr>
          <w:rStyle w:val="Style13ptBold"/>
        </w:rPr>
        <w:t xml:space="preserve">NLRB </w:t>
      </w:r>
      <w:r w:rsidRPr="002167D6">
        <w:t>National Labor Relations Board. “The Right to Strike.”</w:t>
      </w:r>
      <w:r w:rsidRPr="002167D6">
        <w:rPr>
          <w:rStyle w:val="apple-converted-space"/>
          <w:rFonts w:eastAsiaTheme="majorEastAsia"/>
          <w:color w:val="000000"/>
        </w:rPr>
        <w:t> </w:t>
      </w:r>
      <w:r w:rsidRPr="002167D6">
        <w:rPr>
          <w:i/>
          <w:iCs/>
        </w:rPr>
        <w:t>The Right to Strike | National Labor Relations Board</w:t>
      </w:r>
      <w:r w:rsidRPr="002167D6">
        <w:t>, www.nlrb.gov/strikes.</w:t>
      </w:r>
      <w:r w:rsidRPr="002167D6">
        <w:rPr>
          <w:rStyle w:val="apple-converted-space"/>
          <w:rFonts w:eastAsiaTheme="majorEastAsia"/>
          <w:color w:val="000000"/>
        </w:rPr>
        <w:t> </w:t>
      </w:r>
    </w:p>
    <w:p w14:paraId="5685FF9F" w14:textId="77777777" w:rsidR="002E4393" w:rsidRPr="002167D6" w:rsidRDefault="002E4393" w:rsidP="002E4393">
      <w:pPr>
        <w:rPr>
          <w:sz w:val="16"/>
        </w:rPr>
      </w:pPr>
      <w:r w:rsidRPr="002167D6">
        <w:rPr>
          <w:sz w:val="16"/>
        </w:rPr>
        <w:lastRenderedPageBreak/>
        <w:t>Strikes unlawful because of timing—Effect of no-strike contract</w:t>
      </w:r>
      <w:r w:rsidRPr="002167D6">
        <w:rPr>
          <w:highlight w:val="cyan"/>
          <w:u w:val="single"/>
        </w:rPr>
        <w:t>. A strike that violates a no-strike</w:t>
      </w:r>
      <w:r w:rsidRPr="002167D6">
        <w:rPr>
          <w:u w:val="single"/>
        </w:rPr>
        <w:t xml:space="preserve"> provision of a </w:t>
      </w:r>
      <w:r w:rsidRPr="002167D6">
        <w:rPr>
          <w:highlight w:val="cyan"/>
          <w:u w:val="single"/>
        </w:rPr>
        <w:t>contract is not protected</w:t>
      </w:r>
      <w:r w:rsidRPr="002167D6">
        <w:rPr>
          <w:u w:val="single"/>
        </w:rPr>
        <w:t xml:space="preserve"> by the Act, </w:t>
      </w:r>
      <w:r w:rsidRPr="002167D6">
        <w:rPr>
          <w:highlight w:val="cyan"/>
          <w:u w:val="single"/>
        </w:rPr>
        <w:t>and</w:t>
      </w:r>
      <w:r w:rsidRPr="002167D6">
        <w:rPr>
          <w:u w:val="single"/>
        </w:rPr>
        <w:t xml:space="preserve"> the </w:t>
      </w:r>
      <w:r w:rsidRPr="002167D6">
        <w:rPr>
          <w:highlight w:val="cyan"/>
          <w:u w:val="single"/>
        </w:rPr>
        <w:t>striking employees can be discharged</w:t>
      </w:r>
      <w:r w:rsidRPr="002167D6">
        <w:rPr>
          <w:sz w:val="16"/>
        </w:rPr>
        <w:t xml:space="preserve">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w:t>
      </w:r>
      <w:r w:rsidRPr="002167D6">
        <w:rPr>
          <w:highlight w:val="cyan"/>
          <w:u w:val="single"/>
        </w:rPr>
        <w:t>Strikes at end of contract</w:t>
      </w:r>
      <w:r w:rsidRPr="002167D6">
        <w:rPr>
          <w:sz w:val="16"/>
        </w:rPr>
        <w:t xml:space="preserve"> </w:t>
      </w:r>
      <w:proofErr w:type="spellStart"/>
      <w:proofErr w:type="gramStart"/>
      <w:r w:rsidRPr="002167D6">
        <w:rPr>
          <w:sz w:val="16"/>
        </w:rPr>
        <w:t>period.Section</w:t>
      </w:r>
      <w:proofErr w:type="spellEnd"/>
      <w:proofErr w:type="gramEnd"/>
      <w:r w:rsidRPr="002167D6">
        <w:rPr>
          <w:sz w:val="16"/>
        </w:rPr>
        <w:t xml:space="preserve"> 8(d) provides that when either party desires to terminate or change an existing contract, it must comply with certain conditions. If these requirements are not met, </w:t>
      </w:r>
      <w:r w:rsidRPr="002167D6">
        <w:rPr>
          <w:u w:val="single"/>
        </w:rPr>
        <w:t xml:space="preserve">a strike </w:t>
      </w:r>
      <w:r w:rsidRPr="002167D6">
        <w:rPr>
          <w:highlight w:val="cyan"/>
          <w:u w:val="single"/>
        </w:rPr>
        <w:t>to terminate or change a contract is unlawful and</w:t>
      </w:r>
      <w:r w:rsidRPr="002167D6">
        <w:rPr>
          <w:u w:val="single"/>
        </w:rPr>
        <w:t xml:space="preserve"> participating </w:t>
      </w:r>
      <w:r w:rsidRPr="002167D6">
        <w:rPr>
          <w:highlight w:val="cyan"/>
          <w:u w:val="single"/>
        </w:rPr>
        <w:t>strikers lose their status as employees</w:t>
      </w:r>
      <w:r w:rsidRPr="002167D6">
        <w:rPr>
          <w:u w:val="single"/>
        </w:rPr>
        <w:t xml:space="preserve"> of the employer engaged </w:t>
      </w:r>
      <w:r w:rsidRPr="002167D6">
        <w:rPr>
          <w:highlight w:val="cyan"/>
          <w:u w:val="single"/>
        </w:rPr>
        <w:t>in the labor dispute</w:t>
      </w:r>
      <w:r w:rsidRPr="002167D6">
        <w:rPr>
          <w:u w:val="single"/>
        </w:rPr>
        <w:t>.</w:t>
      </w:r>
      <w:r w:rsidRPr="002167D6">
        <w:rPr>
          <w:sz w:val="16"/>
        </w:rPr>
        <w:t xml:space="preserve"> If the strike was caused by the unfair labor practice of the employer, however, the strikers are classified as unfair labor practice strikers and their status is not affected by failure to follow the required procedure. </w:t>
      </w:r>
    </w:p>
    <w:p w14:paraId="6DAC5971" w14:textId="43A88615" w:rsidR="002E4393" w:rsidRPr="002167D6" w:rsidRDefault="002E4393" w:rsidP="002E4393">
      <w:pPr>
        <w:pStyle w:val="Heading4"/>
        <w:rPr>
          <w:bCs/>
        </w:rPr>
      </w:pPr>
      <w:r w:rsidRPr="002167D6">
        <w:rPr>
          <w:bCs/>
        </w:rPr>
        <w:t xml:space="preserve">2] Unconditional right to strike is impossible since workers agree to certain conditions on strikes when they form a work contract with their employers. If they disagree with the conditions in the </w:t>
      </w:r>
      <w:proofErr w:type="gramStart"/>
      <w:r w:rsidRPr="002167D6">
        <w:rPr>
          <w:bCs/>
        </w:rPr>
        <w:t>contract</w:t>
      </w:r>
      <w:proofErr w:type="gramEnd"/>
      <w:r w:rsidRPr="002167D6">
        <w:rPr>
          <w:bCs/>
        </w:rPr>
        <w:t xml:space="preserve"> then they should renegotiate or pick a different employer.</w:t>
      </w:r>
    </w:p>
    <w:p w14:paraId="332CA8C0" w14:textId="53528E6A" w:rsidR="00B6162B" w:rsidRPr="002167D6" w:rsidRDefault="00B6162B" w:rsidP="00B6162B"/>
    <w:p w14:paraId="212E48FC" w14:textId="07B2A22C" w:rsidR="00B6162B" w:rsidRPr="002167D6" w:rsidRDefault="00B6162B" w:rsidP="00B6162B"/>
    <w:p w14:paraId="6B04356B" w14:textId="1B8235FF" w:rsidR="00B6162B" w:rsidRPr="002167D6" w:rsidRDefault="00B6162B" w:rsidP="00B6162B"/>
    <w:p w14:paraId="4C04F3B0" w14:textId="65C5140C" w:rsidR="001F220D" w:rsidRPr="002167D6" w:rsidRDefault="004C54E5" w:rsidP="001F220D">
      <w:pPr>
        <w:pStyle w:val="Heading3"/>
      </w:pPr>
      <w:r>
        <w:lastRenderedPageBreak/>
        <w:t>2</w:t>
      </w:r>
    </w:p>
    <w:p w14:paraId="75059634" w14:textId="77777777" w:rsidR="001F220D" w:rsidRPr="002167D6" w:rsidRDefault="001F220D" w:rsidP="001F220D">
      <w:pPr>
        <w:pStyle w:val="Heading4"/>
      </w:pPr>
      <w:r w:rsidRPr="002167D6">
        <w:t>CP: A just government ought to recognize the right to strike with the condition that Armed Forces cannot strike.</w:t>
      </w:r>
    </w:p>
    <w:p w14:paraId="72603EFA" w14:textId="77777777" w:rsidR="001F220D" w:rsidRPr="002167D6" w:rsidRDefault="001F220D" w:rsidP="001F220D"/>
    <w:p w14:paraId="715CE0D9" w14:textId="77777777" w:rsidR="001F220D" w:rsidRPr="002167D6" w:rsidRDefault="001F220D" w:rsidP="001F220D">
      <w:pPr>
        <w:pStyle w:val="Heading4"/>
      </w:pPr>
      <w:r w:rsidRPr="002167D6">
        <w:t>Armed forces can’t strike now</w:t>
      </w:r>
    </w:p>
    <w:p w14:paraId="132AD18E" w14:textId="77777777" w:rsidR="001F220D" w:rsidRPr="002167D6" w:rsidRDefault="001F220D" w:rsidP="001F220D">
      <w:r w:rsidRPr="002167D6">
        <w:rPr>
          <w:rStyle w:val="Heading4Char"/>
        </w:rPr>
        <w:t>LII 6</w:t>
      </w:r>
      <w:r w:rsidRPr="002167D6">
        <w:t xml:space="preserve"> [Cornell Legal Information Institute, 2006, "10 U.S. Code § 976," Cornell Legal Information Institute, https://www.law.cornell.edu/uscode/text/10/976]/</w:t>
      </w:r>
    </w:p>
    <w:p w14:paraId="6CB5FDA3" w14:textId="77777777" w:rsidR="001F220D" w:rsidRPr="002167D6" w:rsidRDefault="001F220D" w:rsidP="001F220D">
      <w:pPr>
        <w:rPr>
          <w:sz w:val="16"/>
        </w:rPr>
      </w:pPr>
      <w:r w:rsidRPr="002167D6">
        <w:rPr>
          <w:sz w:val="16"/>
        </w:rPr>
        <w:t>(a)In this section: (</w:t>
      </w:r>
      <w:proofErr w:type="gramStart"/>
      <w:r w:rsidRPr="002167D6">
        <w:rPr>
          <w:sz w:val="16"/>
        </w:rPr>
        <w:t>1)The</w:t>
      </w:r>
      <w:proofErr w:type="gramEnd"/>
      <w:r w:rsidRPr="002167D6">
        <w:rPr>
          <w:sz w:val="16"/>
        </w:rPr>
        <w:t xml:space="preserv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w:t>
      </w:r>
      <w:proofErr w:type="spellStart"/>
      <w:r w:rsidRPr="002167D6">
        <w:rPr>
          <w:sz w:val="16"/>
        </w:rPr>
        <w:t>i</w:t>
      </w:r>
      <w:proofErr w:type="spellEnd"/>
      <w:r w:rsidRPr="002167D6">
        <w:rPr>
          <w:sz w:val="16"/>
        </w:rPr>
        <w:t>)negotiate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w:t>
      </w:r>
      <w:proofErr w:type="gramStart"/>
      <w:r w:rsidRPr="002167D6">
        <w:rPr>
          <w:sz w:val="16"/>
        </w:rPr>
        <w:t>3)The</w:t>
      </w:r>
      <w:proofErr w:type="gramEnd"/>
      <w:r w:rsidRPr="002167D6">
        <w:rPr>
          <w:sz w:val="16"/>
        </w:rPr>
        <w:t xml:space="preserve"> term “civilian officer or employee” means an employee, as such term is defined in section 2105 of title 5. (b)</w:t>
      </w:r>
      <w:r w:rsidRPr="002167D6">
        <w:rPr>
          <w:rStyle w:val="StyleUnderline"/>
          <w:highlight w:val="cyan"/>
        </w:rPr>
        <w:t xml:space="preserve">It shall be </w:t>
      </w:r>
      <w:r w:rsidRPr="002167D6">
        <w:rPr>
          <w:rStyle w:val="Emphasis"/>
          <w:highlight w:val="cyan"/>
        </w:rPr>
        <w:t>unlawful</w:t>
      </w:r>
      <w:r w:rsidRPr="002167D6">
        <w:rPr>
          <w:rStyle w:val="StyleUnderline"/>
          <w:highlight w:val="cyan"/>
        </w:rPr>
        <w:t xml:space="preserve"> for a member of the </w:t>
      </w:r>
      <w:r w:rsidRPr="002167D6">
        <w:rPr>
          <w:rStyle w:val="Emphasis"/>
          <w:highlight w:val="cyan"/>
        </w:rPr>
        <w:t>armed forces</w:t>
      </w:r>
      <w:r w:rsidRPr="002167D6">
        <w:rPr>
          <w:sz w:val="16"/>
        </w:rPr>
        <w:t>, knowing of the activities or objectives of a particular military labor organization— (</w:t>
      </w:r>
      <w:proofErr w:type="gramStart"/>
      <w:r w:rsidRPr="002167D6">
        <w:rPr>
          <w:sz w:val="16"/>
        </w:rPr>
        <w:t>1)</w:t>
      </w:r>
      <w:r w:rsidRPr="002167D6">
        <w:rPr>
          <w:rStyle w:val="StyleUnderline"/>
        </w:rPr>
        <w:t>to</w:t>
      </w:r>
      <w:proofErr w:type="gramEnd"/>
      <w:r w:rsidRPr="002167D6">
        <w:rPr>
          <w:rStyle w:val="StyleUnderline"/>
        </w:rPr>
        <w:t xml:space="preserve"> join or maintain membership</w:t>
      </w:r>
      <w:r w:rsidRPr="002167D6">
        <w:rPr>
          <w:sz w:val="16"/>
        </w:rPr>
        <w:t xml:space="preserve"> in such organization; or (2)to </w:t>
      </w:r>
      <w:r w:rsidRPr="002167D6">
        <w:rPr>
          <w:rStyle w:val="StyleUnderline"/>
        </w:rPr>
        <w:t>attempt to enroll any other member of the armed forces as</w:t>
      </w:r>
      <w:r w:rsidRPr="002167D6">
        <w:rPr>
          <w:sz w:val="16"/>
        </w:rPr>
        <w:t xml:space="preserve"> a member of such organization. (c)It shall be unlawful for any person— (1)to </w:t>
      </w:r>
      <w:r w:rsidRPr="002167D6">
        <w:rPr>
          <w:rStyle w:val="StyleUnderline"/>
        </w:rPr>
        <w:t>enroll in a military labor organization</w:t>
      </w:r>
      <w:r w:rsidRPr="002167D6">
        <w:rPr>
          <w:sz w:val="16"/>
        </w:rPr>
        <w:t xml:space="preserve"> any member of the armed forces </w:t>
      </w:r>
      <w:r w:rsidRPr="002167D6">
        <w:rPr>
          <w:rStyle w:val="StyleUnderline"/>
        </w:rPr>
        <w:t>or to solicit or accept dues or fees for</w:t>
      </w:r>
      <w:r w:rsidRPr="002167D6">
        <w:rPr>
          <w:sz w:val="16"/>
        </w:rPr>
        <w:t xml:space="preserve"> such </w:t>
      </w:r>
      <w:r w:rsidRPr="002167D6">
        <w:rPr>
          <w:rStyle w:val="StyleUnderline"/>
        </w:rPr>
        <w:t>an organization from any member</w:t>
      </w:r>
      <w:r w:rsidRPr="002167D6">
        <w:rPr>
          <w:sz w:val="16"/>
        </w:rPr>
        <w:t xml:space="preserve"> of the armed forces; or (2)</w:t>
      </w:r>
      <w:r w:rsidRPr="002167D6">
        <w:rPr>
          <w:rStyle w:val="StyleUnderline"/>
        </w:rPr>
        <w:t xml:space="preserve">to negotiate or </w:t>
      </w:r>
      <w:r w:rsidRPr="002167D6">
        <w:rPr>
          <w:rStyle w:val="Emphasis"/>
        </w:rPr>
        <w:t>bargain</w:t>
      </w:r>
      <w:r w:rsidRPr="002167D6">
        <w:rPr>
          <w:sz w:val="16"/>
        </w:rPr>
        <w:t xml:space="preserve">, </w:t>
      </w:r>
      <w:r w:rsidRPr="002167D6">
        <w:rPr>
          <w:rStyle w:val="StyleUnderline"/>
        </w:rPr>
        <w:t>or</w:t>
      </w:r>
      <w:r w:rsidRPr="002167D6">
        <w:rPr>
          <w:sz w:val="16"/>
        </w:rPr>
        <w:t xml:space="preserve"> </w:t>
      </w:r>
      <w:r w:rsidRPr="002167D6">
        <w:rPr>
          <w:rStyle w:val="StyleUnderline"/>
        </w:rPr>
        <w:t xml:space="preserve">attempt through any </w:t>
      </w:r>
      <w:r w:rsidRPr="002167D6">
        <w:rPr>
          <w:rStyle w:val="Emphasis"/>
        </w:rPr>
        <w:t>coercive act</w:t>
      </w:r>
      <w:r w:rsidRPr="002167D6">
        <w:rPr>
          <w:rStyle w:val="StyleUnderline"/>
        </w:rPr>
        <w:t xml:space="preserve"> to negotiate or bargain, with any civilian</w:t>
      </w:r>
      <w:r w:rsidRPr="002167D6">
        <w:rPr>
          <w:sz w:val="16"/>
        </w:rPr>
        <w:t xml:space="preserve"> officer or </w:t>
      </w:r>
      <w:r w:rsidRPr="002167D6">
        <w:rPr>
          <w:rStyle w:val="StyleUnderline"/>
        </w:rPr>
        <w:t>employee, or any member of the armed forces, on behalf of members of the armed forces</w:t>
      </w:r>
      <w:r w:rsidRPr="002167D6">
        <w:rPr>
          <w:sz w:val="16"/>
        </w:rPr>
        <w:t>, concerning the terms or conditions of service of such members; (3)</w:t>
      </w:r>
      <w:r w:rsidRPr="002167D6">
        <w:rPr>
          <w:rStyle w:val="StyleUnderline"/>
          <w:highlight w:val="cyan"/>
        </w:rPr>
        <w:t xml:space="preserve">to </w:t>
      </w:r>
      <w:r w:rsidRPr="002167D6">
        <w:rPr>
          <w:rStyle w:val="Emphasis"/>
          <w:highlight w:val="cyan"/>
        </w:rPr>
        <w:t>organize</w:t>
      </w:r>
      <w:r w:rsidRPr="002167D6">
        <w:rPr>
          <w:rStyle w:val="StyleUnderline"/>
        </w:rPr>
        <w:t xml:space="preserve"> or attempt to organize, </w:t>
      </w:r>
      <w:r w:rsidRPr="002167D6">
        <w:rPr>
          <w:rStyle w:val="StyleUnderline"/>
          <w:highlight w:val="cyan"/>
        </w:rPr>
        <w:t>or</w:t>
      </w:r>
      <w:r w:rsidRPr="002167D6">
        <w:rPr>
          <w:rStyle w:val="StyleUnderline"/>
        </w:rPr>
        <w:t xml:space="preserve"> </w:t>
      </w:r>
      <w:r w:rsidRPr="002167D6">
        <w:rPr>
          <w:rStyle w:val="Emphasis"/>
          <w:highlight w:val="cyan"/>
        </w:rPr>
        <w:t>participate</w:t>
      </w:r>
      <w:r w:rsidRPr="002167D6">
        <w:rPr>
          <w:rStyle w:val="StyleUnderline"/>
          <w:highlight w:val="cyan"/>
        </w:rPr>
        <w:t xml:space="preserve"> in,</w:t>
      </w:r>
      <w:r w:rsidRPr="002167D6">
        <w:rPr>
          <w:rStyle w:val="StyleUnderline"/>
        </w:rPr>
        <w:t xml:space="preserve"> </w:t>
      </w:r>
      <w:r w:rsidRPr="002167D6">
        <w:rPr>
          <w:rStyle w:val="Emphasis"/>
          <w:highlight w:val="cyan"/>
        </w:rPr>
        <w:t>any strike</w:t>
      </w:r>
      <w:r w:rsidRPr="002167D6">
        <w:rPr>
          <w:sz w:val="16"/>
        </w:rPr>
        <w:t xml:space="preserve">, picketing, march, demonstration, </w:t>
      </w:r>
      <w:r w:rsidRPr="002167D6">
        <w:rPr>
          <w:rStyle w:val="StyleUnderline"/>
          <w:highlight w:val="cyan"/>
        </w:rPr>
        <w:t>or</w:t>
      </w:r>
      <w:r w:rsidRPr="002167D6">
        <w:rPr>
          <w:sz w:val="16"/>
        </w:rPr>
        <w:t xml:space="preserve"> other similar form of </w:t>
      </w:r>
      <w:r w:rsidRPr="002167D6">
        <w:rPr>
          <w:rStyle w:val="Emphasis"/>
          <w:highlight w:val="cyan"/>
        </w:rPr>
        <w:t>concerted action</w:t>
      </w:r>
      <w:r w:rsidRPr="002167D6">
        <w:rPr>
          <w:rStyle w:val="StyleUnderline"/>
          <w:highlight w:val="cyan"/>
        </w:rPr>
        <w:t xml:space="preserve"> involving members</w:t>
      </w:r>
      <w:r w:rsidRPr="002167D6">
        <w:rPr>
          <w:rStyle w:val="StyleUnderline"/>
        </w:rPr>
        <w:t xml:space="preserve"> </w:t>
      </w:r>
      <w:r w:rsidRPr="002167D6">
        <w:rPr>
          <w:rStyle w:val="StyleUnderline"/>
          <w:highlight w:val="cyan"/>
        </w:rPr>
        <w:t>of the armed forces</w:t>
      </w:r>
      <w:r w:rsidRPr="002167D6">
        <w:rPr>
          <w:rStyle w:val="StyleUnderline"/>
        </w:rPr>
        <w:t xml:space="preserve"> that is </w:t>
      </w:r>
      <w:r w:rsidRPr="002167D6">
        <w:rPr>
          <w:rStyle w:val="Emphasis"/>
          <w:highlight w:val="cyan"/>
        </w:rPr>
        <w:t>directed</w:t>
      </w:r>
      <w:r w:rsidRPr="002167D6">
        <w:rPr>
          <w:rStyle w:val="StyleUnderline"/>
          <w:highlight w:val="cyan"/>
        </w:rPr>
        <w:t xml:space="preserve"> </w:t>
      </w:r>
      <w:r w:rsidRPr="002167D6">
        <w:rPr>
          <w:rStyle w:val="Emphasis"/>
          <w:highlight w:val="cyan"/>
        </w:rPr>
        <w:t>against</w:t>
      </w:r>
      <w:r w:rsidRPr="002167D6">
        <w:rPr>
          <w:rStyle w:val="StyleUnderline"/>
          <w:highlight w:val="cyan"/>
        </w:rPr>
        <w:t xml:space="preserve"> the</w:t>
      </w:r>
      <w:r w:rsidRPr="002167D6">
        <w:rPr>
          <w:rStyle w:val="StyleUnderline"/>
        </w:rPr>
        <w:t xml:space="preserve"> Government of the </w:t>
      </w:r>
      <w:r w:rsidRPr="002167D6">
        <w:rPr>
          <w:rStyle w:val="StyleUnderline"/>
          <w:highlight w:val="cyan"/>
        </w:rPr>
        <w:t>U</w:t>
      </w:r>
      <w:r w:rsidRPr="002167D6">
        <w:rPr>
          <w:rStyle w:val="StyleUnderline"/>
        </w:rPr>
        <w:t xml:space="preserve">nited </w:t>
      </w:r>
      <w:r w:rsidRPr="002167D6">
        <w:rPr>
          <w:rStyle w:val="StyleUnderline"/>
          <w:highlight w:val="cyan"/>
        </w:rPr>
        <w:t>S</w:t>
      </w:r>
      <w:r w:rsidRPr="002167D6">
        <w:rPr>
          <w:rStyle w:val="StyleUnderline"/>
        </w:rPr>
        <w:t>tates</w:t>
      </w:r>
      <w:r w:rsidRPr="002167D6">
        <w:rPr>
          <w:sz w:val="16"/>
        </w:rPr>
        <w:t xml:space="preserve"> and that is </w:t>
      </w:r>
      <w:r w:rsidRPr="002167D6">
        <w:rPr>
          <w:rStyle w:val="StyleUnderline"/>
        </w:rPr>
        <w:t>intended to</w:t>
      </w:r>
      <w:r w:rsidRPr="002167D6">
        <w:rPr>
          <w:sz w:val="16"/>
        </w:rPr>
        <w:t xml:space="preserve"> </w:t>
      </w:r>
      <w:r w:rsidRPr="002167D6">
        <w:rPr>
          <w:rStyle w:val="StyleUnderline"/>
        </w:rPr>
        <w:t>induce any civilian</w:t>
      </w:r>
      <w:r w:rsidRPr="002167D6">
        <w:rPr>
          <w:sz w:val="16"/>
        </w:rPr>
        <w:t xml:space="preserve"> officer or </w:t>
      </w:r>
      <w:r w:rsidRPr="002167D6">
        <w:rPr>
          <w:rStyle w:val="StyleUnderline"/>
        </w:rPr>
        <w:t>employee</w:t>
      </w:r>
      <w:r w:rsidRPr="002167D6">
        <w:rPr>
          <w:sz w:val="16"/>
        </w:rPr>
        <w:t xml:space="preserve">, or any member of the armed forces, to— (A)negotiate or </w:t>
      </w:r>
      <w:r w:rsidRPr="002167D6">
        <w:rPr>
          <w:rStyle w:val="StyleUnderline"/>
        </w:rPr>
        <w:t>bargain</w:t>
      </w:r>
      <w:r w:rsidRPr="002167D6">
        <w:rPr>
          <w:sz w:val="16"/>
        </w:rPr>
        <w:t xml:space="preserve"> </w:t>
      </w:r>
      <w:r w:rsidRPr="002167D6">
        <w:rPr>
          <w:rStyle w:val="StyleUnderline"/>
        </w:rPr>
        <w:t>with</w:t>
      </w:r>
      <w:r w:rsidRPr="002167D6">
        <w:rPr>
          <w:sz w:val="16"/>
        </w:rPr>
        <w:t xml:space="preserve"> any person concerning </w:t>
      </w:r>
      <w:r w:rsidRPr="002167D6">
        <w:rPr>
          <w:rStyle w:val="StyleUnderline"/>
        </w:rPr>
        <w:t>the</w:t>
      </w:r>
      <w:r w:rsidRPr="002167D6">
        <w:rPr>
          <w:sz w:val="16"/>
        </w:rPr>
        <w:t xml:space="preserve"> terms or </w:t>
      </w:r>
      <w:r w:rsidRPr="002167D6">
        <w:rPr>
          <w:rStyle w:val="StyleUnderline"/>
        </w:rPr>
        <w:t>conditions of service</w:t>
      </w:r>
      <w:r w:rsidRPr="002167D6">
        <w:rPr>
          <w:sz w:val="16"/>
        </w:rPr>
        <w:t xml:space="preserve"> of any member of the armed forces, (B)</w:t>
      </w:r>
      <w:r w:rsidRPr="002167D6">
        <w:rPr>
          <w:rStyle w:val="StyleUnderline"/>
        </w:rPr>
        <w:t>recognize any military labor organization</w:t>
      </w:r>
      <w:r w:rsidRPr="002167D6">
        <w:rPr>
          <w:sz w:val="16"/>
        </w:rPr>
        <w:t xml:space="preserve"> as a representative of individual members of the armed forces in connection </w:t>
      </w:r>
      <w:r w:rsidRPr="002167D6">
        <w:rPr>
          <w:rStyle w:val="StyleUnderline"/>
        </w:rPr>
        <w:t>with any complaint or grievance of any such member arising out of the terms or condition</w:t>
      </w:r>
      <w:r w:rsidRPr="002167D6">
        <w:rPr>
          <w:sz w:val="16"/>
        </w:rPr>
        <w:t>s of service of such member in the armed forces, or (C)</w:t>
      </w:r>
      <w:r w:rsidRPr="002167D6">
        <w:rPr>
          <w:rStyle w:val="StyleUnderline"/>
        </w:rPr>
        <w:t>make any change with respect to</w:t>
      </w:r>
      <w:r w:rsidRPr="002167D6">
        <w:rPr>
          <w:sz w:val="16"/>
        </w:rPr>
        <w:t xml:space="preserve"> the terms or </w:t>
      </w:r>
      <w:r w:rsidRPr="002167D6">
        <w:rPr>
          <w:rStyle w:val="StyleUnderline"/>
        </w:rPr>
        <w:t>conditions of service</w:t>
      </w:r>
      <w:r w:rsidRPr="002167D6">
        <w:rPr>
          <w:sz w:val="16"/>
        </w:rPr>
        <w:t xml:space="preserve"> in the armed forces of individual members of the armed forces; or (4)</w:t>
      </w:r>
      <w:r w:rsidRPr="002167D6">
        <w:rPr>
          <w:rStyle w:val="StyleUnderline"/>
        </w:rPr>
        <w:t>to use any military installation, facility, reservation, vessel, or</w:t>
      </w:r>
      <w:r w:rsidRPr="002167D6">
        <w:rPr>
          <w:sz w:val="16"/>
        </w:rPr>
        <w:t xml:space="preserve"> other </w:t>
      </w:r>
      <w:r w:rsidRPr="002167D6">
        <w:rPr>
          <w:rStyle w:val="StyleUnderline"/>
        </w:rPr>
        <w:t>property</w:t>
      </w:r>
      <w:r w:rsidRPr="002167D6">
        <w:rPr>
          <w:sz w:val="16"/>
        </w:rPr>
        <w:t xml:space="preserve"> of the United States </w:t>
      </w:r>
      <w:r w:rsidRPr="002167D6">
        <w:rPr>
          <w:rStyle w:val="StyleUnderline"/>
        </w:rPr>
        <w:t>for any</w:t>
      </w:r>
      <w:r w:rsidRPr="002167D6">
        <w:rPr>
          <w:sz w:val="16"/>
        </w:rPr>
        <w:t xml:space="preserve"> meeting, march, picketing, </w:t>
      </w:r>
      <w:r w:rsidRPr="002167D6">
        <w:rPr>
          <w:rStyle w:val="StyleUnderline"/>
        </w:rPr>
        <w:t>demonstration</w:t>
      </w:r>
      <w:r w:rsidRPr="002167D6">
        <w:rPr>
          <w:sz w:val="16"/>
        </w:rPr>
        <w:t xml:space="preserve">, or other similar activity </w:t>
      </w:r>
      <w:r w:rsidRPr="002167D6">
        <w:rPr>
          <w:rStyle w:val="StyleUnderline"/>
        </w:rPr>
        <w:t>for the purpose of engaging in any activity</w:t>
      </w:r>
      <w:r w:rsidRPr="002167D6">
        <w:rPr>
          <w:sz w:val="16"/>
        </w:rPr>
        <w:t xml:space="preserve"> </w:t>
      </w:r>
      <w:r w:rsidRPr="002167D6">
        <w:rPr>
          <w:rStyle w:val="StyleUnderline"/>
        </w:rPr>
        <w:t>prohibited</w:t>
      </w:r>
      <w:r w:rsidRPr="002167D6">
        <w:rPr>
          <w:sz w:val="16"/>
        </w:rPr>
        <w:t xml:space="preserve"> by this subsection or by subsection (b) or (d). (d)</w:t>
      </w:r>
      <w:r w:rsidRPr="002167D6">
        <w:rPr>
          <w:rStyle w:val="StyleUnderline"/>
        </w:rPr>
        <w:t>It shall be unlawful for any military labor organization to represent</w:t>
      </w:r>
      <w:r w:rsidRPr="002167D6">
        <w:rPr>
          <w:sz w:val="16"/>
        </w:rPr>
        <w:t xml:space="preserve">, or attempt to represent, </w:t>
      </w:r>
      <w:r w:rsidRPr="002167D6">
        <w:rPr>
          <w:rStyle w:val="StyleUnderline"/>
        </w:rPr>
        <w:t>any member of the armed forces before any civilian officer or employee</w:t>
      </w:r>
      <w:r w:rsidRPr="002167D6">
        <w:rPr>
          <w:sz w:val="16"/>
        </w:rPr>
        <w:t xml:space="preserve">, or any member of the armed forces, </w:t>
      </w:r>
      <w:r w:rsidRPr="002167D6">
        <w:rPr>
          <w:rStyle w:val="StyleUnderline"/>
        </w:rPr>
        <w:t>in connection with any grievance or complaint of any such member arising out of the</w:t>
      </w:r>
      <w:r w:rsidRPr="002167D6">
        <w:rPr>
          <w:sz w:val="16"/>
        </w:rPr>
        <w:t xml:space="preserve"> terms or </w:t>
      </w:r>
      <w:r w:rsidRPr="002167D6">
        <w:rPr>
          <w:rStyle w:val="StyleUnderline"/>
        </w:rPr>
        <w:t>conditions of service</w:t>
      </w:r>
      <w:r w:rsidRPr="002167D6">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w:t>
      </w:r>
      <w:proofErr w:type="gramStart"/>
      <w:r w:rsidRPr="002167D6">
        <w:rPr>
          <w:sz w:val="16"/>
        </w:rPr>
        <w:t>giving consideration to</w:t>
      </w:r>
      <w:proofErr w:type="gramEnd"/>
      <w:r w:rsidRPr="002167D6">
        <w:rPr>
          <w:sz w:val="16"/>
        </w:rPr>
        <w:t xml:space="preserve">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w:t>
      </w:r>
      <w:r w:rsidRPr="002167D6">
        <w:rPr>
          <w:sz w:val="16"/>
        </w:rPr>
        <w:lastRenderedPageBreak/>
        <w:t>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1CD05A3E" w14:textId="77777777" w:rsidR="001F220D" w:rsidRPr="002167D6" w:rsidRDefault="001F220D" w:rsidP="001F220D">
      <w:pPr>
        <w:rPr>
          <w:sz w:val="16"/>
        </w:rPr>
      </w:pPr>
      <w:r w:rsidRPr="002167D6">
        <w:rPr>
          <w:sz w:val="16"/>
        </w:rPr>
        <w:t>Amendments 1997—</w:t>
      </w:r>
      <w:proofErr w:type="spellStart"/>
      <w:r w:rsidRPr="002167D6">
        <w:rPr>
          <w:sz w:val="16"/>
        </w:rPr>
        <w:t>Subsec</w:t>
      </w:r>
      <w:proofErr w:type="spellEnd"/>
      <w:r w:rsidRPr="002167D6">
        <w:rPr>
          <w:sz w:val="16"/>
        </w:rPr>
        <w:t>.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w:t>
      </w:r>
      <w:proofErr w:type="spellStart"/>
      <w:r w:rsidRPr="002167D6">
        <w:rPr>
          <w:sz w:val="16"/>
        </w:rPr>
        <w:t>Subsec</w:t>
      </w:r>
      <w:proofErr w:type="spellEnd"/>
      <w:r w:rsidRPr="002167D6">
        <w:rPr>
          <w:sz w:val="16"/>
        </w:rPr>
        <w:t>. (a)(1) to (3). Pub. L. 100–26 inserted “The term” after each par. designation and struck out uppercase letter of first word after first quotation marks in each paragraph and substituted lowercase letter. 1986—</w:t>
      </w:r>
      <w:proofErr w:type="spellStart"/>
      <w:r w:rsidRPr="002167D6">
        <w:rPr>
          <w:sz w:val="16"/>
        </w:rPr>
        <w:t>Subsec</w:t>
      </w:r>
      <w:proofErr w:type="spellEnd"/>
      <w:r w:rsidRPr="002167D6">
        <w:rPr>
          <w:sz w:val="16"/>
        </w:rPr>
        <w:t>. (a)(1). Pub. L. 99–661 struck out the second of two commas before “(B)”. 1984—</w:t>
      </w:r>
      <w:proofErr w:type="spellStart"/>
      <w:r w:rsidRPr="002167D6">
        <w:rPr>
          <w:sz w:val="16"/>
        </w:rPr>
        <w:t>Subsec</w:t>
      </w:r>
      <w:proofErr w:type="spellEnd"/>
      <w:r w:rsidRPr="002167D6">
        <w:rPr>
          <w:sz w:val="16"/>
        </w:rPr>
        <w:t>. (a)(1). Pub. L. 98–525 added cl. (B) and redesignated existing cl. (B) as (C). Findings; Purpose Pub. L. 95–610, § 1, Nov. 8, 1978, 92 Stat. 3085, provided that: “(a)The Congress makes the following findings: “(</w:t>
      </w:r>
      <w:proofErr w:type="gramStart"/>
      <w:r w:rsidRPr="002167D6">
        <w:rPr>
          <w:sz w:val="16"/>
        </w:rPr>
        <w:t>1)</w:t>
      </w:r>
      <w:r w:rsidRPr="002167D6">
        <w:rPr>
          <w:rStyle w:val="StyleUnderline"/>
        </w:rPr>
        <w:t>Members</w:t>
      </w:r>
      <w:proofErr w:type="gramEnd"/>
      <w:r w:rsidRPr="002167D6">
        <w:rPr>
          <w:rStyle w:val="StyleUnderline"/>
        </w:rPr>
        <w:t xml:space="preserve"> of the armed forces of the United States must be prepared to fight and</w:t>
      </w:r>
      <w:r w:rsidRPr="002167D6">
        <w:rPr>
          <w:sz w:val="16"/>
        </w:rPr>
        <w:t xml:space="preserve">, if necessary, to </w:t>
      </w:r>
      <w:r w:rsidRPr="002167D6">
        <w:rPr>
          <w:rStyle w:val="StyleUnderline"/>
        </w:rPr>
        <w:t>die to</w:t>
      </w:r>
      <w:r w:rsidRPr="002167D6">
        <w:rPr>
          <w:sz w:val="16"/>
        </w:rPr>
        <w:t xml:space="preserve"> </w:t>
      </w:r>
      <w:r w:rsidRPr="002167D6">
        <w:rPr>
          <w:rStyle w:val="StyleUnderline"/>
        </w:rPr>
        <w:t>protect the</w:t>
      </w:r>
      <w:r w:rsidRPr="002167D6">
        <w:rPr>
          <w:sz w:val="16"/>
        </w:rPr>
        <w:t xml:space="preserve"> welfare, </w:t>
      </w:r>
      <w:r w:rsidRPr="002167D6">
        <w:rPr>
          <w:rStyle w:val="StyleUnderline"/>
        </w:rPr>
        <w:t>security</w:t>
      </w:r>
      <w:r w:rsidRPr="002167D6">
        <w:rPr>
          <w:sz w:val="16"/>
        </w:rPr>
        <w:t xml:space="preserve">, and liberty </w:t>
      </w:r>
      <w:r w:rsidRPr="002167D6">
        <w:rPr>
          <w:rStyle w:val="StyleUnderline"/>
        </w:rPr>
        <w:t>of the United States</w:t>
      </w:r>
      <w:r w:rsidRPr="002167D6">
        <w:rPr>
          <w:sz w:val="16"/>
        </w:rPr>
        <w:t xml:space="preserve"> and of their fellow citizens. “(</w:t>
      </w:r>
      <w:proofErr w:type="gramStart"/>
      <w:r w:rsidRPr="002167D6">
        <w:rPr>
          <w:sz w:val="16"/>
        </w:rPr>
        <w:t>2)</w:t>
      </w:r>
      <w:r w:rsidRPr="002167D6">
        <w:rPr>
          <w:rStyle w:val="StyleUnderline"/>
        </w:rPr>
        <w:t>Discipline</w:t>
      </w:r>
      <w:proofErr w:type="gramEnd"/>
      <w:r w:rsidRPr="002167D6">
        <w:rPr>
          <w:rStyle w:val="StyleUnderline"/>
        </w:rPr>
        <w:t xml:space="preserve"> and prompt </w:t>
      </w:r>
      <w:r w:rsidRPr="002167D6">
        <w:rPr>
          <w:rStyle w:val="Emphasis"/>
          <w:highlight w:val="cyan"/>
        </w:rPr>
        <w:t>obedience</w:t>
      </w:r>
      <w:r w:rsidRPr="002167D6">
        <w:rPr>
          <w:rStyle w:val="StyleUnderline"/>
          <w:highlight w:val="cyan"/>
        </w:rPr>
        <w:t xml:space="preserve"> to</w:t>
      </w:r>
      <w:r w:rsidRPr="002167D6">
        <w:rPr>
          <w:rStyle w:val="StyleUnderline"/>
        </w:rPr>
        <w:t xml:space="preserve"> lawful </w:t>
      </w:r>
      <w:r w:rsidRPr="002167D6">
        <w:rPr>
          <w:rStyle w:val="StyleUnderline"/>
          <w:highlight w:val="cyan"/>
        </w:rPr>
        <w:t>orders</w:t>
      </w:r>
      <w:r w:rsidRPr="002167D6">
        <w:rPr>
          <w:rStyle w:val="StyleUnderline"/>
        </w:rPr>
        <w:t xml:space="preserve"> of superior officers </w:t>
      </w:r>
      <w:r w:rsidRPr="002167D6">
        <w:rPr>
          <w:rStyle w:val="StyleUnderline"/>
          <w:highlight w:val="cyan"/>
        </w:rPr>
        <w:t xml:space="preserve">are </w:t>
      </w:r>
      <w:r w:rsidRPr="002167D6">
        <w:rPr>
          <w:rStyle w:val="Emphasis"/>
          <w:highlight w:val="cyan"/>
        </w:rPr>
        <w:t>essential</w:t>
      </w:r>
      <w:r w:rsidRPr="002167D6">
        <w:rPr>
          <w:sz w:val="16"/>
        </w:rPr>
        <w:t xml:space="preserve"> and time-honored </w:t>
      </w:r>
      <w:r w:rsidRPr="002167D6">
        <w:rPr>
          <w:rStyle w:val="Emphasis"/>
          <w:highlight w:val="cyan"/>
        </w:rPr>
        <w:t>elements</w:t>
      </w:r>
      <w:r w:rsidRPr="002167D6">
        <w:rPr>
          <w:rStyle w:val="StyleUnderline"/>
          <w:highlight w:val="cyan"/>
        </w:rPr>
        <w:t xml:space="preserve"> of</w:t>
      </w:r>
      <w:r w:rsidRPr="002167D6">
        <w:rPr>
          <w:sz w:val="16"/>
          <w:highlight w:val="cyan"/>
        </w:rPr>
        <w:t xml:space="preserve"> </w:t>
      </w:r>
      <w:r w:rsidRPr="002167D6">
        <w:rPr>
          <w:rStyle w:val="StyleUnderline"/>
          <w:highlight w:val="cyan"/>
        </w:rPr>
        <w:t>the</w:t>
      </w:r>
      <w:r w:rsidRPr="002167D6">
        <w:rPr>
          <w:sz w:val="16"/>
        </w:rPr>
        <w:t xml:space="preserve"> </w:t>
      </w:r>
      <w:r w:rsidRPr="002167D6">
        <w:rPr>
          <w:rStyle w:val="StyleUnderline"/>
          <w:highlight w:val="cyan"/>
        </w:rPr>
        <w:t xml:space="preserve">American </w:t>
      </w:r>
      <w:r w:rsidRPr="002167D6">
        <w:rPr>
          <w:rStyle w:val="Emphasis"/>
          <w:highlight w:val="cyan"/>
        </w:rPr>
        <w:t>military</w:t>
      </w:r>
      <w:r w:rsidRPr="002167D6">
        <w:rPr>
          <w:rStyle w:val="StyleUnderline"/>
        </w:rPr>
        <w:t xml:space="preserve"> </w:t>
      </w:r>
      <w:r w:rsidRPr="002167D6">
        <w:rPr>
          <w:sz w:val="16"/>
          <w:szCs w:val="16"/>
        </w:rPr>
        <w:t>tradition</w:t>
      </w:r>
      <w:r w:rsidRPr="002167D6">
        <w:rPr>
          <w:sz w:val="16"/>
        </w:rPr>
        <w:t xml:space="preserve"> and have been reinforced from the earliest articles of war by laws and regulations </w:t>
      </w:r>
      <w:r w:rsidRPr="002167D6">
        <w:rPr>
          <w:rStyle w:val="StyleUnderline"/>
        </w:rPr>
        <w:t>prohibiting conduct detrimental to the military chain of command and lawful military</w:t>
      </w:r>
      <w:r w:rsidRPr="002167D6">
        <w:rPr>
          <w:sz w:val="16"/>
        </w:rPr>
        <w:t xml:space="preserve"> </w:t>
      </w:r>
      <w:r w:rsidRPr="002167D6">
        <w:rPr>
          <w:rStyle w:val="StyleUnderline"/>
        </w:rPr>
        <w:t>authority</w:t>
      </w:r>
      <w:r w:rsidRPr="002167D6">
        <w:rPr>
          <w:sz w:val="16"/>
        </w:rPr>
        <w:t>. “(</w:t>
      </w:r>
      <w:proofErr w:type="gramStart"/>
      <w:r w:rsidRPr="002167D6">
        <w:rPr>
          <w:sz w:val="16"/>
        </w:rPr>
        <w:t>3)The</w:t>
      </w:r>
      <w:proofErr w:type="gramEnd"/>
      <w:r w:rsidRPr="002167D6">
        <w:rPr>
          <w:sz w:val="16"/>
        </w:rPr>
        <w:t xml:space="preserve"> processes of conventional collective bargaining and labor-management negotiation cannot and should not be applied to the relationships between members of the armed forces and their military and civilian superiors. “(</w:t>
      </w:r>
      <w:proofErr w:type="gramStart"/>
      <w:r w:rsidRPr="002167D6">
        <w:rPr>
          <w:sz w:val="16"/>
        </w:rPr>
        <w:t>4)Strikes</w:t>
      </w:r>
      <w:proofErr w:type="gramEnd"/>
      <w:r w:rsidRPr="002167D6">
        <w:rPr>
          <w:sz w:val="16"/>
        </w:rPr>
        <w:t>, slowdowns, picketing, and other traditional forms of job action have no place in the armed forces. “(</w:t>
      </w:r>
      <w:proofErr w:type="gramStart"/>
      <w:r w:rsidRPr="002167D6">
        <w:rPr>
          <w:sz w:val="16"/>
        </w:rPr>
        <w:t>5)</w:t>
      </w:r>
      <w:r w:rsidRPr="002167D6">
        <w:rPr>
          <w:rStyle w:val="StyleUnderline"/>
          <w:highlight w:val="cyan"/>
        </w:rPr>
        <w:t>Unionization</w:t>
      </w:r>
      <w:proofErr w:type="gramEnd"/>
      <w:r w:rsidRPr="002167D6">
        <w:rPr>
          <w:sz w:val="16"/>
        </w:rPr>
        <w:t xml:space="preserve"> of the armed forces </w:t>
      </w:r>
      <w:r w:rsidRPr="002167D6">
        <w:rPr>
          <w:rStyle w:val="StyleUnderline"/>
          <w:highlight w:val="cyan"/>
        </w:rPr>
        <w:t xml:space="preserve">would be </w:t>
      </w:r>
      <w:r w:rsidRPr="002167D6">
        <w:rPr>
          <w:rStyle w:val="Emphasis"/>
          <w:highlight w:val="cyan"/>
        </w:rPr>
        <w:t>incompatible</w:t>
      </w:r>
      <w:r w:rsidRPr="002167D6">
        <w:rPr>
          <w:rStyle w:val="StyleUnderline"/>
        </w:rPr>
        <w:t xml:space="preserve"> </w:t>
      </w:r>
      <w:r w:rsidRPr="002167D6">
        <w:rPr>
          <w:rStyle w:val="StyleUnderline"/>
          <w:highlight w:val="cyan"/>
        </w:rPr>
        <w:t>with the</w:t>
      </w:r>
      <w:r w:rsidRPr="002167D6">
        <w:rPr>
          <w:rStyle w:val="StyleUnderline"/>
        </w:rPr>
        <w:t xml:space="preserve"> military </w:t>
      </w:r>
      <w:r w:rsidRPr="002167D6">
        <w:rPr>
          <w:rStyle w:val="Emphasis"/>
          <w:highlight w:val="cyan"/>
        </w:rPr>
        <w:t>chain of command</w:t>
      </w:r>
      <w:r w:rsidRPr="002167D6">
        <w:rPr>
          <w:rStyle w:val="StyleUnderline"/>
        </w:rPr>
        <w:t xml:space="preserve">, </w:t>
      </w:r>
      <w:r w:rsidRPr="002167D6">
        <w:rPr>
          <w:rStyle w:val="StyleUnderline"/>
          <w:highlight w:val="cyan"/>
        </w:rPr>
        <w:t xml:space="preserve">would </w:t>
      </w:r>
      <w:r w:rsidRPr="002167D6">
        <w:rPr>
          <w:rStyle w:val="Emphasis"/>
          <w:highlight w:val="cyan"/>
        </w:rPr>
        <w:t>undermine</w:t>
      </w:r>
      <w:r w:rsidRPr="002167D6">
        <w:rPr>
          <w:rStyle w:val="StyleUnderline"/>
          <w:highlight w:val="cyan"/>
        </w:rPr>
        <w:t xml:space="preserve"> the</w:t>
      </w:r>
      <w:r w:rsidRPr="002167D6">
        <w:rPr>
          <w:rStyle w:val="StyleUnderline"/>
        </w:rPr>
        <w:t xml:space="preserve"> </w:t>
      </w:r>
      <w:r w:rsidRPr="002167D6">
        <w:rPr>
          <w:rStyle w:val="StyleUnderline"/>
          <w:highlight w:val="cyan"/>
        </w:rPr>
        <w:t>role</w:t>
      </w:r>
      <w:r w:rsidRPr="002167D6">
        <w:rPr>
          <w:rStyle w:val="StyleUnderline"/>
        </w:rPr>
        <w:t xml:space="preserve">, </w:t>
      </w:r>
      <w:r w:rsidRPr="002167D6">
        <w:rPr>
          <w:rStyle w:val="StyleUnderline"/>
          <w:highlight w:val="cyan"/>
        </w:rPr>
        <w:t>authority</w:t>
      </w:r>
      <w:r w:rsidRPr="002167D6">
        <w:rPr>
          <w:rStyle w:val="StyleUnderline"/>
        </w:rPr>
        <w:t xml:space="preserve">, </w:t>
      </w:r>
      <w:r w:rsidRPr="002167D6">
        <w:rPr>
          <w:rStyle w:val="StyleUnderline"/>
          <w:highlight w:val="cyan"/>
        </w:rPr>
        <w:t>and position of the commander</w:t>
      </w:r>
      <w:r w:rsidRPr="002167D6">
        <w:rPr>
          <w:rStyle w:val="StyleUnderline"/>
        </w:rPr>
        <w:t xml:space="preserve">, </w:t>
      </w:r>
      <w:r w:rsidRPr="002167D6">
        <w:rPr>
          <w:rStyle w:val="StyleUnderline"/>
          <w:highlight w:val="cyan"/>
        </w:rPr>
        <w:t>and</w:t>
      </w:r>
      <w:r w:rsidRPr="002167D6">
        <w:rPr>
          <w:rStyle w:val="StyleUnderline"/>
        </w:rPr>
        <w:t xml:space="preserve"> would </w:t>
      </w:r>
      <w:r w:rsidRPr="002167D6">
        <w:rPr>
          <w:rStyle w:val="Emphasis"/>
          <w:highlight w:val="cyan"/>
        </w:rPr>
        <w:t>impair</w:t>
      </w:r>
      <w:r w:rsidRPr="002167D6">
        <w:rPr>
          <w:rStyle w:val="StyleUnderline"/>
        </w:rPr>
        <w:t xml:space="preserve"> the morale and </w:t>
      </w:r>
      <w:r w:rsidRPr="002167D6">
        <w:rPr>
          <w:rStyle w:val="Emphasis"/>
          <w:highlight w:val="cyan"/>
        </w:rPr>
        <w:t>readiness</w:t>
      </w:r>
      <w:r w:rsidRPr="002167D6">
        <w:rPr>
          <w:rStyle w:val="StyleUnderline"/>
        </w:rPr>
        <w:t xml:space="preserve"> of the armed forces</w:t>
      </w:r>
      <w:r w:rsidRPr="002167D6">
        <w:rPr>
          <w:sz w:val="16"/>
        </w:rPr>
        <w:t>. “(</w:t>
      </w:r>
      <w:proofErr w:type="gramStart"/>
      <w:r w:rsidRPr="002167D6">
        <w:rPr>
          <w:sz w:val="16"/>
        </w:rPr>
        <w:t>6)The</w:t>
      </w:r>
      <w:proofErr w:type="gramEnd"/>
      <w:r w:rsidRPr="002167D6">
        <w:rPr>
          <w:sz w:val="16"/>
        </w:rPr>
        <w:t xml:space="preserv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0022B21A" w14:textId="77777777" w:rsidR="001F220D" w:rsidRPr="002167D6" w:rsidRDefault="001F220D" w:rsidP="001F220D">
      <w:pPr>
        <w:pStyle w:val="Heading4"/>
      </w:pPr>
      <w:r w:rsidRPr="002167D6">
        <w:t>Right to strike compromises military readiness.</w:t>
      </w:r>
    </w:p>
    <w:p w14:paraId="4E173E0D" w14:textId="77777777" w:rsidR="001F220D" w:rsidRPr="002167D6" w:rsidRDefault="001F220D" w:rsidP="001F220D">
      <w:r w:rsidRPr="002167D6">
        <w:rPr>
          <w:rStyle w:val="Style13ptBold"/>
        </w:rPr>
        <w:t>Keating 6</w:t>
      </w:r>
      <w:r w:rsidRPr="002167D6">
        <w:t xml:space="preserve"> [Matt Keating, The Guardian, “Why can’t troops join a union or strike?” January 27</w:t>
      </w:r>
      <w:r w:rsidRPr="002167D6">
        <w:rPr>
          <w:vertAlign w:val="superscript"/>
        </w:rPr>
        <w:t>th</w:t>
      </w:r>
      <w:r w:rsidRPr="002167D6">
        <w:t xml:space="preserve">, 2006, </w:t>
      </w:r>
      <w:hyperlink r:id="rId9" w:history="1">
        <w:r w:rsidRPr="002167D6">
          <w:rPr>
            <w:rStyle w:val="Hyperlink"/>
          </w:rPr>
          <w:t>https://www.theguardian.com/money/2006/jan/28/careers.themilitary]/</w:t>
        </w:r>
      </w:hyperlink>
      <w:r w:rsidRPr="002167D6">
        <w:t xml:space="preserve"> </w:t>
      </w:r>
      <w:proofErr w:type="spellStart"/>
      <w:r w:rsidRPr="002167D6">
        <w:t>lm</w:t>
      </w:r>
      <w:proofErr w:type="spellEnd"/>
    </w:p>
    <w:p w14:paraId="6CB451D0" w14:textId="77777777" w:rsidR="001F220D" w:rsidRPr="00C01AF9" w:rsidRDefault="001F220D" w:rsidP="001F220D">
      <w:pPr>
        <w:rPr>
          <w:sz w:val="16"/>
        </w:rPr>
      </w:pPr>
      <w:r w:rsidRPr="00C01AF9">
        <w:rPr>
          <w:u w:val="single"/>
        </w:rPr>
        <w:t>Discontent among</w:t>
      </w:r>
      <w:r w:rsidRPr="00C01AF9">
        <w:rPr>
          <w:sz w:val="16"/>
        </w:rPr>
        <w:t xml:space="preserve"> the British </w:t>
      </w:r>
      <w:r w:rsidRPr="00C01AF9">
        <w:rPr>
          <w:u w:val="single"/>
        </w:rPr>
        <w:t>armed forces</w:t>
      </w:r>
      <w:r w:rsidRPr="00C01AF9">
        <w:rPr>
          <w:sz w:val="16"/>
        </w:rPr>
        <w:t xml:space="preserve"> </w:t>
      </w:r>
      <w:proofErr w:type="gramStart"/>
      <w:r w:rsidRPr="00C01AF9">
        <w:rPr>
          <w:sz w:val="16"/>
        </w:rPr>
        <w:t>has</w:t>
      </w:r>
      <w:proofErr w:type="gramEnd"/>
      <w:r w:rsidRPr="00C01AF9">
        <w:rPr>
          <w:sz w:val="16"/>
        </w:rPr>
        <w:t xml:space="preserve"> </w:t>
      </w:r>
      <w:r w:rsidRPr="00C01AF9">
        <w:rPr>
          <w:u w:val="single"/>
        </w:rPr>
        <w:t>prompt</w:t>
      </w:r>
      <w:r w:rsidRPr="00C01AF9">
        <w:rPr>
          <w:sz w:val="16"/>
        </w:rPr>
        <w:t xml:space="preserve">ed </w:t>
      </w:r>
      <w:r w:rsidRPr="00C01AF9">
        <w:rPr>
          <w:u w:val="single"/>
        </w:rPr>
        <w:t>calls</w:t>
      </w:r>
      <w:r w:rsidRPr="00C01AF9">
        <w:rPr>
          <w:sz w:val="16"/>
        </w:rPr>
        <w:t xml:space="preserve"> </w:t>
      </w:r>
      <w:r w:rsidRPr="00C01AF9">
        <w:rPr>
          <w:u w:val="single"/>
        </w:rPr>
        <w:t>for</w:t>
      </w:r>
      <w:r w:rsidRPr="00C01AF9">
        <w:rPr>
          <w:sz w:val="16"/>
        </w:rPr>
        <w:t xml:space="preserve"> an association to represent the </w:t>
      </w:r>
      <w:r w:rsidRPr="00C01AF9">
        <w:rPr>
          <w:u w:val="single"/>
        </w:rPr>
        <w:t>rights</w:t>
      </w:r>
      <w:r w:rsidRPr="00C01AF9">
        <w:rPr>
          <w:sz w:val="16"/>
        </w:rPr>
        <w:t xml:space="preserve"> of the country's servicemen and women, according to a report in this newspaper this week. A body along the lines of the </w:t>
      </w:r>
      <w:hyperlink r:id="rId10" w:history="1">
        <w:r w:rsidRPr="00C01AF9">
          <w:rPr>
            <w:rStyle w:val="Hyperlink"/>
            <w:sz w:val="16"/>
          </w:rPr>
          <w:t>Police Federation</w:t>
        </w:r>
      </w:hyperlink>
      <w:r w:rsidRPr="00C01AF9">
        <w:rPr>
          <w:sz w:val="16"/>
        </w:rPr>
        <w:t> has been suggested.</w:t>
      </w:r>
    </w:p>
    <w:p w14:paraId="5CB37FAA" w14:textId="77777777" w:rsidR="001F220D" w:rsidRPr="00C01AF9" w:rsidRDefault="001F220D" w:rsidP="001F220D">
      <w:pPr>
        <w:rPr>
          <w:u w:val="single"/>
        </w:rPr>
      </w:pPr>
      <w:r w:rsidRPr="00C01AF9">
        <w:rPr>
          <w:u w:val="single"/>
        </w:rPr>
        <w:t>But should the government</w:t>
      </w:r>
      <w:r w:rsidRPr="00C01AF9">
        <w:rPr>
          <w:sz w:val="16"/>
        </w:rPr>
        <w:t xml:space="preserve"> go further and </w:t>
      </w:r>
      <w:r w:rsidRPr="00C01AF9">
        <w:rPr>
          <w:u w:val="single"/>
        </w:rPr>
        <w:t xml:space="preserve">allow </w:t>
      </w:r>
      <w:r w:rsidRPr="00C01AF9">
        <w:rPr>
          <w:highlight w:val="cyan"/>
          <w:u w:val="single"/>
        </w:rPr>
        <w:t>troops</w:t>
      </w:r>
      <w:r w:rsidRPr="00C01AF9">
        <w:rPr>
          <w:sz w:val="16"/>
        </w:rPr>
        <w:t xml:space="preserve"> to enlist in a trade union ... and </w:t>
      </w:r>
      <w:r w:rsidRPr="00C01AF9">
        <w:rPr>
          <w:u w:val="single"/>
        </w:rPr>
        <w:t xml:space="preserve">the </w:t>
      </w:r>
      <w:r w:rsidRPr="00C01AF9">
        <w:rPr>
          <w:highlight w:val="cyan"/>
          <w:u w:val="single"/>
        </w:rPr>
        <w:t>right to strike</w:t>
      </w:r>
      <w:r w:rsidRPr="00C01AF9">
        <w:rPr>
          <w:u w:val="single"/>
        </w:rPr>
        <w:t>?</w:t>
      </w:r>
    </w:p>
    <w:p w14:paraId="6D357432" w14:textId="77777777" w:rsidR="001F220D" w:rsidRPr="00C01AF9" w:rsidRDefault="001F220D" w:rsidP="001F220D">
      <w:pPr>
        <w:rPr>
          <w:sz w:val="16"/>
        </w:rPr>
      </w:pPr>
      <w:r w:rsidRPr="00C01AF9">
        <w:rPr>
          <w:u w:val="single"/>
        </w:rPr>
        <w:t xml:space="preserve">It </w:t>
      </w:r>
      <w:r w:rsidRPr="00C01AF9">
        <w:rPr>
          <w:highlight w:val="cyan"/>
          <w:u w:val="single"/>
        </w:rPr>
        <w:t>is illegal</w:t>
      </w:r>
      <w:r w:rsidRPr="00C01AF9">
        <w:rPr>
          <w:u w:val="single"/>
        </w:rPr>
        <w:t xml:space="preserve"> for a</w:t>
      </w:r>
      <w:r w:rsidRPr="00C01AF9">
        <w:rPr>
          <w:sz w:val="16"/>
        </w:rPr>
        <w:t xml:space="preserve"> non-civilian member of the </w:t>
      </w:r>
      <w:r w:rsidRPr="00C01AF9">
        <w:rPr>
          <w:u w:val="single"/>
        </w:rPr>
        <w:t>armed forces to do</w:t>
      </w:r>
      <w:r w:rsidRPr="00C01AF9">
        <w:rPr>
          <w:sz w:val="16"/>
        </w:rPr>
        <w:t xml:space="preserve"> either. Britain is not breaching </w:t>
      </w:r>
      <w:r w:rsidRPr="00C01AF9">
        <w:rPr>
          <w:u w:val="single"/>
        </w:rPr>
        <w:t>the European convention on human rights</w:t>
      </w:r>
      <w:r w:rsidRPr="00C01AF9">
        <w:rPr>
          <w:sz w:val="16"/>
        </w:rPr>
        <w:t xml:space="preserve"> which </w:t>
      </w:r>
      <w:r w:rsidRPr="00C01AF9">
        <w:rPr>
          <w:u w:val="single"/>
        </w:rPr>
        <w:t xml:space="preserve">allows </w:t>
      </w:r>
      <w:r w:rsidRPr="00C01AF9">
        <w:rPr>
          <w:highlight w:val="cyan"/>
          <w:u w:val="single"/>
        </w:rPr>
        <w:t xml:space="preserve">for </w:t>
      </w:r>
      <w:r w:rsidRPr="00C01AF9">
        <w:rPr>
          <w:u w:val="single"/>
        </w:rPr>
        <w:t>legal exemptions</w:t>
      </w:r>
      <w:r w:rsidRPr="00C01AF9">
        <w:rPr>
          <w:sz w:val="16"/>
        </w:rPr>
        <w:t xml:space="preserve">. And the relevant law in the UK is the Queen's Regulations, </w:t>
      </w:r>
      <w:r w:rsidRPr="00C01AF9">
        <w:rPr>
          <w:u w:val="single"/>
        </w:rPr>
        <w:t>by which every serviceman and woman is bound</w:t>
      </w:r>
      <w:r w:rsidRPr="00C01AF9">
        <w:rPr>
          <w:sz w:val="16"/>
        </w:rPr>
        <w:t>.</w:t>
      </w:r>
    </w:p>
    <w:p w14:paraId="36B7A165" w14:textId="77777777" w:rsidR="001F220D" w:rsidRPr="00C01AF9" w:rsidRDefault="001F220D" w:rsidP="001F220D">
      <w:pPr>
        <w:rPr>
          <w:sz w:val="16"/>
        </w:rPr>
      </w:pPr>
      <w:r w:rsidRPr="00C01AF9">
        <w:rPr>
          <w:highlight w:val="cyan"/>
          <w:u w:val="single"/>
        </w:rPr>
        <w:t>Security reasons</w:t>
      </w:r>
      <w:r w:rsidRPr="00C01AF9">
        <w:rPr>
          <w:sz w:val="16"/>
        </w:rPr>
        <w:t xml:space="preserve"> - and Britain's </w:t>
      </w:r>
      <w:r w:rsidRPr="00C01AF9">
        <w:rPr>
          <w:highlight w:val="cyan"/>
          <w:u w:val="single"/>
        </w:rPr>
        <w:t>military readiness, in particular</w:t>
      </w:r>
      <w:r w:rsidRPr="00C01AF9">
        <w:rPr>
          <w:sz w:val="16"/>
        </w:rPr>
        <w:t xml:space="preserve"> - </w:t>
      </w:r>
      <w:r w:rsidRPr="00C01AF9">
        <w:rPr>
          <w:highlight w:val="cyan"/>
          <w:u w:val="single"/>
        </w:rPr>
        <w:t xml:space="preserve">are </w:t>
      </w:r>
      <w:r w:rsidRPr="00C01AF9">
        <w:rPr>
          <w:u w:val="single"/>
        </w:rPr>
        <w:t xml:space="preserve">appropriate enough </w:t>
      </w:r>
      <w:r w:rsidRPr="00C01AF9">
        <w:rPr>
          <w:highlight w:val="cyan"/>
          <w:u w:val="single"/>
        </w:rPr>
        <w:t>grounds for soldiers to abide by</w:t>
      </w:r>
      <w:r w:rsidRPr="00C01AF9">
        <w:rPr>
          <w:u w:val="single"/>
        </w:rPr>
        <w:t xml:space="preserve"> those </w:t>
      </w:r>
      <w:r w:rsidRPr="00C01AF9">
        <w:rPr>
          <w:highlight w:val="cyan"/>
          <w:u w:val="single"/>
        </w:rPr>
        <w:t>regulations and not lay down their arms</w:t>
      </w:r>
      <w:r w:rsidRPr="00C01AF9">
        <w:rPr>
          <w:sz w:val="16"/>
        </w:rPr>
        <w:t xml:space="preserve">. The Ministry of </w:t>
      </w:r>
      <w:r w:rsidRPr="00C01AF9">
        <w:rPr>
          <w:u w:val="single"/>
        </w:rPr>
        <w:t>Defence also forbids troops from belonging to an association that has political activities</w:t>
      </w:r>
      <w:r w:rsidRPr="00C01AF9">
        <w:rPr>
          <w:sz w:val="16"/>
        </w:rPr>
        <w:t>.</w:t>
      </w:r>
    </w:p>
    <w:p w14:paraId="3DB763A7" w14:textId="77777777" w:rsidR="001F220D" w:rsidRPr="00C01AF9" w:rsidRDefault="001F220D" w:rsidP="001F220D">
      <w:pPr>
        <w:rPr>
          <w:sz w:val="16"/>
        </w:rPr>
      </w:pPr>
      <w:r w:rsidRPr="00C01AF9">
        <w:rPr>
          <w:sz w:val="16"/>
        </w:rPr>
        <w:t xml:space="preserve">But if the argument is that </w:t>
      </w:r>
      <w:r w:rsidRPr="00C01AF9">
        <w:rPr>
          <w:highlight w:val="cyan"/>
          <w:u w:val="single"/>
        </w:rPr>
        <w:t>unionisation undermines military effectiveness</w:t>
      </w:r>
      <w:r w:rsidRPr="00C01AF9">
        <w:rPr>
          <w:sz w:val="16"/>
        </w:rPr>
        <w:t>, someone should tell our Nato partners in the Netherlands.</w:t>
      </w:r>
    </w:p>
    <w:p w14:paraId="3F76CDD7" w14:textId="77777777" w:rsidR="001F220D" w:rsidRPr="00C01AF9" w:rsidRDefault="001F220D" w:rsidP="001F220D">
      <w:pPr>
        <w:rPr>
          <w:u w:val="single"/>
        </w:rPr>
      </w:pPr>
      <w:r w:rsidRPr="00C01AF9">
        <w:rPr>
          <w:sz w:val="16"/>
        </w:rPr>
        <w:t xml:space="preserve">Although it is not clear if the unions representing Dutch servicemen and women oppose The Hague's plans to send 1,200 more soldiers to Afghanistan, </w:t>
      </w:r>
      <w:r w:rsidRPr="00C01AF9">
        <w:rPr>
          <w:u w:val="single"/>
        </w:rPr>
        <w:t>there are some in Britain who cannot see why British troops should be denied union representation, too.</w:t>
      </w:r>
    </w:p>
    <w:p w14:paraId="4BC39895" w14:textId="77777777" w:rsidR="001F220D" w:rsidRPr="00C01AF9" w:rsidRDefault="001F220D" w:rsidP="001F220D">
      <w:pPr>
        <w:rPr>
          <w:u w:val="single"/>
        </w:rPr>
      </w:pPr>
      <w:r w:rsidRPr="00C01AF9">
        <w:rPr>
          <w:u w:val="single"/>
        </w:rPr>
        <w:t xml:space="preserve">Most </w:t>
      </w:r>
      <w:r w:rsidRPr="00C01AF9">
        <w:rPr>
          <w:highlight w:val="cyan"/>
          <w:u w:val="single"/>
        </w:rPr>
        <w:t>complaints</w:t>
      </w:r>
      <w:r w:rsidRPr="00C01AF9">
        <w:rPr>
          <w:u w:val="single"/>
        </w:rPr>
        <w:t xml:space="preserve"> by </w:t>
      </w:r>
      <w:r w:rsidRPr="00C01AF9">
        <w:rPr>
          <w:sz w:val="16"/>
        </w:rPr>
        <w:t xml:space="preserve">UK </w:t>
      </w:r>
      <w:r w:rsidRPr="00C01AF9">
        <w:rPr>
          <w:u w:val="single"/>
        </w:rPr>
        <w:t xml:space="preserve">soldiers </w:t>
      </w:r>
      <w:r w:rsidRPr="00C01AF9">
        <w:rPr>
          <w:highlight w:val="cyan"/>
          <w:u w:val="single"/>
        </w:rPr>
        <w:t>are dealt with by</w:t>
      </w:r>
      <w:r w:rsidRPr="00C01AF9">
        <w:rPr>
          <w:u w:val="single"/>
        </w:rPr>
        <w:t xml:space="preserve"> their commanding officer</w:t>
      </w:r>
      <w:r w:rsidRPr="00C01AF9">
        <w:rPr>
          <w:sz w:val="16"/>
        </w:rPr>
        <w:t xml:space="preserve"> or the welfare officer at their barracks. </w:t>
      </w:r>
      <w:r w:rsidRPr="00C01AF9">
        <w:rPr>
          <w:u w:val="single"/>
        </w:rPr>
        <w:t xml:space="preserve">If dissatisfied with the outcome at this level, a soldier can take the matter to the </w:t>
      </w:r>
      <w:r w:rsidRPr="00C01AF9">
        <w:rPr>
          <w:highlight w:val="cyan"/>
          <w:u w:val="single"/>
        </w:rPr>
        <w:t>Defence Council</w:t>
      </w:r>
      <w:r w:rsidRPr="00C01AF9">
        <w:rPr>
          <w:u w:val="single"/>
        </w:rPr>
        <w:t>.</w:t>
      </w:r>
      <w:r w:rsidRPr="00C01AF9">
        <w:rPr>
          <w:sz w:val="16"/>
        </w:rPr>
        <w:t xml:space="preserve"> "</w:t>
      </w:r>
      <w:r w:rsidRPr="00C01AF9">
        <w:rPr>
          <w:u w:val="single"/>
        </w:rPr>
        <w:t xml:space="preserve">The </w:t>
      </w:r>
      <w:r w:rsidRPr="00C01AF9">
        <w:rPr>
          <w:u w:val="single"/>
        </w:rPr>
        <w:lastRenderedPageBreak/>
        <w:t>council would never shirk defending the rights of any soldier</w:t>
      </w:r>
      <w:r w:rsidRPr="00C01AF9">
        <w:rPr>
          <w:sz w:val="16"/>
        </w:rPr>
        <w:t>," says an MoD spokesman. "</w:t>
      </w:r>
      <w:r w:rsidRPr="00C01AF9">
        <w:rPr>
          <w:u w:val="single"/>
        </w:rPr>
        <w:t>And the forthcoming armed forces bill includes the creation of a more independent complaints procedure at lower levels."</w:t>
      </w:r>
    </w:p>
    <w:p w14:paraId="29C1600D" w14:textId="77777777" w:rsidR="001F220D" w:rsidRPr="00C01AF9" w:rsidRDefault="001F220D" w:rsidP="001F220D">
      <w:pPr>
        <w:rPr>
          <w:sz w:val="16"/>
        </w:rPr>
      </w:pPr>
      <w:r w:rsidRPr="00C01AF9">
        <w:rPr>
          <w:sz w:val="16"/>
        </w:rPr>
        <w:t>Troops can take a work matter to an employment tribunal, but they may encounter difficulties. "If you look at a lot of the cases decided, particularly the ones in the higher courts, they tend to be individuals that have the backing of unions or professional associations," says Brian Palmer, an employment lawyer for Charles Russell. "</w:t>
      </w:r>
      <w:r w:rsidRPr="00C01AF9">
        <w:rPr>
          <w:u w:val="single"/>
        </w:rPr>
        <w:t>This is because the costs and the risk of an adverse decision is too great for most individuals to risk."</w:t>
      </w:r>
    </w:p>
    <w:p w14:paraId="7A8E96FB" w14:textId="77777777" w:rsidR="001F220D" w:rsidRPr="00C01AF9" w:rsidRDefault="001F220D" w:rsidP="001F220D">
      <w:pPr>
        <w:rPr>
          <w:sz w:val="16"/>
        </w:rPr>
      </w:pPr>
      <w:r w:rsidRPr="00C01AF9">
        <w:rPr>
          <w:u w:val="single"/>
        </w:rPr>
        <w:t>No one wants to see troops taking industrial action</w:t>
      </w:r>
      <w:r w:rsidRPr="00C01AF9">
        <w:rPr>
          <w:sz w:val="16"/>
        </w:rPr>
        <w:t>. But while unionisation seems out of the question, don't our servicemen and women deserve a similar right to voice work grievances as the rest of us?</w:t>
      </w:r>
    </w:p>
    <w:p w14:paraId="4B43073B" w14:textId="77777777" w:rsidR="001F220D" w:rsidRPr="00C01AF9" w:rsidRDefault="001F220D" w:rsidP="001F220D"/>
    <w:p w14:paraId="65793993" w14:textId="77777777" w:rsidR="001F220D" w:rsidRPr="00C01AF9" w:rsidRDefault="001F220D" w:rsidP="001F220D">
      <w:pPr>
        <w:pStyle w:val="Heading4"/>
      </w:pPr>
      <w:r w:rsidRPr="00C01AF9">
        <w:t>Military unions wreck civilian military relations and US hegemony</w:t>
      </w:r>
    </w:p>
    <w:p w14:paraId="76A29FC1" w14:textId="77777777" w:rsidR="001F220D" w:rsidRPr="00C01AF9" w:rsidRDefault="001F220D" w:rsidP="001F220D">
      <w:r w:rsidRPr="00C01AF9">
        <w:rPr>
          <w:rStyle w:val="Heading4Char"/>
        </w:rPr>
        <w:t>Caforio 18</w:t>
      </w:r>
      <w:r w:rsidRPr="00C01AF9">
        <w:t xml:space="preserve"> [Giuseppe Caforio, Brigadier General with degrees in law, political science, and strategic studies (FYI, the author died ~2015, but this was republished in 2018 in an anthology book), 5-20-2018, "Unionisation of the Military: Representation of the Interests of Military Personnel," SpringerLink, https://link.springer.com/chapter/10.1007/978-3-319-71602-2_19]/Kankee</w:t>
      </w:r>
    </w:p>
    <w:p w14:paraId="57D7A9C5" w14:textId="77777777" w:rsidR="001F220D" w:rsidRPr="00C01AF9" w:rsidRDefault="001F220D" w:rsidP="001F220D">
      <w:pPr>
        <w:rPr>
          <w:sz w:val="16"/>
        </w:rPr>
      </w:pPr>
      <w:r w:rsidRPr="00C01AF9">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C01AF9">
        <w:rPr>
          <w:rStyle w:val="StyleUnderline"/>
        </w:rPr>
        <w:t>Because of its unique social function</w:t>
      </w:r>
      <w:r w:rsidRPr="00C01AF9">
        <w:rPr>
          <w:sz w:val="16"/>
        </w:rPr>
        <w:t>—</w:t>
      </w:r>
      <w:r w:rsidRPr="00C01AF9">
        <w:rPr>
          <w:rStyle w:val="StyleUnderline"/>
        </w:rPr>
        <w:t>the legitimate management of violence—the military requires of its personnel</w:t>
      </w:r>
      <w:r w:rsidRPr="00C01AF9">
        <w:rPr>
          <w:sz w:val="16"/>
        </w:rPr>
        <w:t xml:space="preserve"> a degree of </w:t>
      </w:r>
      <w:r w:rsidRPr="00C01AF9">
        <w:rPr>
          <w:rStyle w:val="StyleUnderline"/>
        </w:rPr>
        <w:t>commitment that differs</w:t>
      </w:r>
      <w:r w:rsidRPr="00C01AF9">
        <w:rPr>
          <w:sz w:val="16"/>
        </w:rPr>
        <w:t xml:space="preserve"> </w:t>
      </w:r>
      <w:r w:rsidRPr="00C01AF9">
        <w:rPr>
          <w:rStyle w:val="StyleUnderline"/>
        </w:rPr>
        <w:t>from</w:t>
      </w:r>
      <w:r w:rsidRPr="00C01AF9">
        <w:rPr>
          <w:sz w:val="16"/>
        </w:rPr>
        <w:t xml:space="preserve"> that required by </w:t>
      </w:r>
      <w:r w:rsidRPr="00C01AF9">
        <w:rPr>
          <w:rStyle w:val="StyleUnderline"/>
        </w:rPr>
        <w:t>other</w:t>
      </w:r>
      <w:r w:rsidRPr="00C01AF9">
        <w:rPr>
          <w:sz w:val="16"/>
        </w:rPr>
        <w:t xml:space="preserve"> modern </w:t>
      </w:r>
      <w:r w:rsidRPr="00C01AF9">
        <w:rPr>
          <w:rStyle w:val="StyleUnderline"/>
        </w:rPr>
        <w:t>organizations</w:t>
      </w:r>
      <w:r w:rsidRPr="00C01AF9">
        <w:rPr>
          <w:sz w:val="16"/>
        </w:rPr>
        <w:t xml:space="preserve">. </w:t>
      </w:r>
      <w:r w:rsidRPr="00C01AF9">
        <w:rPr>
          <w:rStyle w:val="StyleUnderline"/>
        </w:rPr>
        <w:t>Military personnel</w:t>
      </w:r>
      <w:r w:rsidRPr="00C01AF9">
        <w:rPr>
          <w:sz w:val="16"/>
        </w:rPr>
        <w:t xml:space="preserve">, unlike their civilian counterparts, </w:t>
      </w:r>
      <w:r w:rsidRPr="00C01AF9">
        <w:rPr>
          <w:rStyle w:val="StyleUnderline"/>
        </w:rPr>
        <w:t xml:space="preserve">enter into a contract of </w:t>
      </w:r>
      <w:r w:rsidRPr="00C01AF9">
        <w:rPr>
          <w:rStyle w:val="Emphasis"/>
        </w:rPr>
        <w:t>unlimited liability</w:t>
      </w:r>
      <w:r w:rsidRPr="00C01AF9">
        <w:rPr>
          <w:sz w:val="16"/>
        </w:rPr>
        <w:t xml:space="preserve"> </w:t>
      </w:r>
      <w:r w:rsidRPr="00C01AF9">
        <w:rPr>
          <w:rStyle w:val="StyleUnderline"/>
        </w:rPr>
        <w:t>with their employer</w:t>
      </w:r>
      <w:r w:rsidRPr="00C01AF9">
        <w:rPr>
          <w:sz w:val="16"/>
        </w:rPr>
        <w:t xml:space="preserve">. </w:t>
      </w:r>
      <w:r w:rsidRPr="00C01AF9">
        <w:rPr>
          <w:rStyle w:val="StyleUnderline"/>
        </w:rPr>
        <w:t>They cannot</w:t>
      </w:r>
      <w:r w:rsidRPr="00C01AF9">
        <w:rPr>
          <w:sz w:val="16"/>
        </w:rPr>
        <w:t xml:space="preserve"> </w:t>
      </w:r>
      <w:r w:rsidRPr="00C01AF9">
        <w:rPr>
          <w:rStyle w:val="StyleUnderline"/>
        </w:rPr>
        <w:t>unilaterally terminate their employment any time they wish</w:t>
      </w:r>
      <w:r w:rsidRPr="00C01AF9">
        <w:rPr>
          <w:sz w:val="16"/>
        </w:rPr>
        <w:t xml:space="preserve">. </w:t>
      </w:r>
      <w:r w:rsidRPr="00C01AF9">
        <w:rPr>
          <w:rStyle w:val="StyleUnderline"/>
        </w:rPr>
        <w:t>They are subject to moving and working in any environment where the service decides they are needed</w:t>
      </w:r>
      <w:r w:rsidRPr="00C01AF9">
        <w:rPr>
          <w:sz w:val="16"/>
        </w:rPr>
        <w:t xml:space="preserve">. </w:t>
      </w:r>
      <w:r w:rsidRPr="00C01AF9">
        <w:rPr>
          <w:rStyle w:val="StyleUnderline"/>
        </w:rPr>
        <w:t>They</w:t>
      </w:r>
      <w:r w:rsidRPr="00C01AF9">
        <w:rPr>
          <w:sz w:val="16"/>
        </w:rPr>
        <w:t xml:space="preserve"> are required to </w:t>
      </w:r>
      <w:r w:rsidRPr="00C01AF9">
        <w:rPr>
          <w:rStyle w:val="StyleUnderline"/>
        </w:rPr>
        <w:t>place the needs of service above</w:t>
      </w:r>
      <w:r w:rsidRPr="00C01AF9">
        <w:rPr>
          <w:sz w:val="16"/>
        </w:rPr>
        <w:t xml:space="preserve"> the needs of </w:t>
      </w:r>
      <w:r w:rsidRPr="00C01AF9">
        <w:rPr>
          <w:rStyle w:val="StyleUnderline"/>
        </w:rPr>
        <w:t>their families</w:t>
      </w:r>
      <w:r w:rsidRPr="00C01AF9">
        <w:rPr>
          <w:sz w:val="16"/>
        </w:rPr>
        <w:t xml:space="preserve">, </w:t>
      </w:r>
      <w:r w:rsidRPr="00C01AF9">
        <w:rPr>
          <w:rStyle w:val="StyleUnderline"/>
        </w:rPr>
        <w:t>and</w:t>
      </w:r>
      <w:r w:rsidRPr="00C01AF9">
        <w:rPr>
          <w:sz w:val="16"/>
        </w:rPr>
        <w:t xml:space="preserve"> must frequently </w:t>
      </w:r>
      <w:r w:rsidRPr="00C01AF9">
        <w:rPr>
          <w:rStyle w:val="StyleUnderline"/>
        </w:rPr>
        <w:t>endure long periods of separation</w:t>
      </w:r>
      <w:r w:rsidRPr="00C01AF9">
        <w:rPr>
          <w:sz w:val="16"/>
        </w:rPr>
        <w:t xml:space="preserve">. </w:t>
      </w:r>
      <w:r w:rsidRPr="00C01AF9">
        <w:rPr>
          <w:rStyle w:val="StyleUnderline"/>
        </w:rPr>
        <w:t>They</w:t>
      </w:r>
      <w:r w:rsidRPr="00C01AF9">
        <w:rPr>
          <w:sz w:val="16"/>
        </w:rPr>
        <w:t xml:space="preserve"> are </w:t>
      </w:r>
      <w:r w:rsidRPr="00C01AF9">
        <w:rPr>
          <w:rStyle w:val="StyleUnderline"/>
        </w:rPr>
        <w:t>often</w:t>
      </w:r>
      <w:r w:rsidRPr="00C01AF9">
        <w:rPr>
          <w:sz w:val="16"/>
        </w:rPr>
        <w:t xml:space="preserve"> called upon to </w:t>
      </w:r>
      <w:r w:rsidRPr="00C01AF9">
        <w:rPr>
          <w:rStyle w:val="StyleUnderline"/>
        </w:rPr>
        <w:t>work more than an eight-hour day</w:t>
      </w:r>
      <w:r w:rsidRPr="00C01AF9">
        <w:rPr>
          <w:sz w:val="16"/>
        </w:rPr>
        <w:t xml:space="preserve">, </w:t>
      </w:r>
      <w:r w:rsidRPr="00C01AF9">
        <w:rPr>
          <w:rStyle w:val="StyleUnderline"/>
        </w:rPr>
        <w:t>for</w:t>
      </w:r>
      <w:r w:rsidRPr="00C01AF9">
        <w:rPr>
          <w:sz w:val="16"/>
        </w:rPr>
        <w:t xml:space="preserve"> which they receive </w:t>
      </w:r>
      <w:r w:rsidRPr="00C01AF9">
        <w:rPr>
          <w:rStyle w:val="StyleUnderline"/>
        </w:rPr>
        <w:t>no additional compensation</w:t>
      </w:r>
      <w:r w:rsidRPr="00C01AF9">
        <w:rPr>
          <w:sz w:val="16"/>
        </w:rPr>
        <w:t xml:space="preserve">. </w:t>
      </w:r>
      <w:r w:rsidRPr="00C01AF9">
        <w:rPr>
          <w:rStyle w:val="StyleUnderline"/>
        </w:rPr>
        <w:t>And in time of war, they must face prolonged danger</w:t>
      </w:r>
      <w:r w:rsidRPr="00C01AF9">
        <w:rPr>
          <w:sz w:val="16"/>
        </w:rPr>
        <w:t xml:space="preserve">, </w:t>
      </w:r>
      <w:r w:rsidRPr="00C01AF9">
        <w:rPr>
          <w:rStyle w:val="StyleUnderline"/>
        </w:rPr>
        <w:t>and</w:t>
      </w:r>
      <w:r w:rsidRPr="00C01AF9">
        <w:rPr>
          <w:sz w:val="16"/>
        </w:rPr>
        <w:t xml:space="preserve"> </w:t>
      </w:r>
      <w:r w:rsidRPr="00C01AF9">
        <w:rPr>
          <w:rStyle w:val="StyleUnderline"/>
        </w:rPr>
        <w:t>may</w:t>
      </w:r>
      <w:r w:rsidRPr="00C01AF9">
        <w:rPr>
          <w:sz w:val="16"/>
        </w:rPr>
        <w:t xml:space="preserve"> even </w:t>
      </w:r>
      <w:r w:rsidRPr="00C01AF9">
        <w:rPr>
          <w:rStyle w:val="StyleUnderline"/>
        </w:rPr>
        <w:t>forfeit their lives</w:t>
      </w:r>
      <w:r w:rsidRPr="00C01AF9">
        <w:rPr>
          <w:sz w:val="16"/>
        </w:rPr>
        <w:t xml:space="preserve">. Obviously, the man on </w:t>
      </w:r>
      <w:r w:rsidRPr="00C01AF9">
        <w:rPr>
          <w:rStyle w:val="Emphasis"/>
        </w:rPr>
        <w:t>the firing line</w:t>
      </w:r>
      <w:r w:rsidRPr="00C01AF9">
        <w:rPr>
          <w:rStyle w:val="StyleUnderline"/>
        </w:rPr>
        <w:t xml:space="preserve"> </w:t>
      </w:r>
      <w:r w:rsidRPr="00C01AF9">
        <w:rPr>
          <w:rStyle w:val="Emphasis"/>
        </w:rPr>
        <w:t>is</w:t>
      </w:r>
      <w:r w:rsidRPr="00C01AF9">
        <w:rPr>
          <w:sz w:val="16"/>
        </w:rPr>
        <w:t xml:space="preserve"> required to make a commitment of a </w:t>
      </w:r>
      <w:r w:rsidRPr="00C01AF9">
        <w:rPr>
          <w:rStyle w:val="Emphasis"/>
        </w:rPr>
        <w:t>different</w:t>
      </w:r>
      <w:r w:rsidRPr="00C01AF9">
        <w:rPr>
          <w:sz w:val="16"/>
        </w:rPr>
        <w:t xml:space="preserve"> order </w:t>
      </w:r>
      <w:r w:rsidRPr="00C01AF9">
        <w:rPr>
          <w:rStyle w:val="Emphasis"/>
        </w:rPr>
        <w:t>from</w:t>
      </w:r>
      <w:r w:rsidRPr="00C01AF9">
        <w:rPr>
          <w:sz w:val="16"/>
        </w:rPr>
        <w:t xml:space="preserve"> that made by the worker on </w:t>
      </w:r>
      <w:r w:rsidRPr="00C01AF9">
        <w:rPr>
          <w:rStyle w:val="Emphasis"/>
        </w:rPr>
        <w:t>the assembly line</w:t>
      </w:r>
      <w:r w:rsidRPr="00C01AF9">
        <w:rPr>
          <w:sz w:val="16"/>
        </w:rPr>
        <w:t xml:space="preserve">. (D. Segal and Kramer, 1977, p. 28). Bernhard Boene, in a study devoted to a different research topic (Boene, 1990), is both precise and efficacious in differentiating military "work" from civilian work. Military specificity, writes Boene,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Boene,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politicisation of the personnel. Gwyn Harries Jenkins examines the consequences that unionisation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C01AF9">
        <w:rPr>
          <w:rStyle w:val="StyleUnderline"/>
          <w:highlight w:val="cyan"/>
        </w:rPr>
        <w:t>unionization</w:t>
      </w:r>
      <w:r w:rsidRPr="00C01AF9">
        <w:rPr>
          <w:rStyle w:val="StyleUnderline"/>
        </w:rPr>
        <w:t xml:space="preserve"> </w:t>
      </w:r>
      <w:r w:rsidRPr="00C01AF9">
        <w:rPr>
          <w:sz w:val="16"/>
        </w:rPr>
        <w:t xml:space="preserve">extends the boundaries of these changes: it </w:t>
      </w:r>
      <w:r w:rsidRPr="00C01AF9">
        <w:rPr>
          <w:rStyle w:val="StyleUnderline"/>
          <w:highlight w:val="cyan"/>
        </w:rPr>
        <w:t xml:space="preserve">brings </w:t>
      </w:r>
      <w:r w:rsidRPr="00C01AF9">
        <w:rPr>
          <w:rStyle w:val="StyleUnderline"/>
        </w:rPr>
        <w:t>into</w:t>
      </w:r>
      <w:r w:rsidRPr="00C01AF9">
        <w:rPr>
          <w:sz w:val="16"/>
        </w:rPr>
        <w:t xml:space="preserve"> armed forces the full effects of the organizational revolution which pervades contemporary society, creating </w:t>
      </w:r>
      <w:r w:rsidRPr="00C01AF9">
        <w:rPr>
          <w:rStyle w:val="StyleUnderline"/>
          <w:highlight w:val="cyan"/>
        </w:rPr>
        <w:t>a</w:t>
      </w:r>
      <w:r w:rsidRPr="00C01AF9">
        <w:rPr>
          <w:rStyle w:val="StyleUnderline"/>
        </w:rPr>
        <w:t xml:space="preserve"> </w:t>
      </w:r>
      <w:r w:rsidRPr="00C01AF9">
        <w:rPr>
          <w:rStyle w:val="Emphasis"/>
          <w:highlight w:val="cyan"/>
        </w:rPr>
        <w:t>dual authority</w:t>
      </w:r>
      <w:r w:rsidRPr="00C01AF9">
        <w:rPr>
          <w:sz w:val="16"/>
        </w:rPr>
        <w:t xml:space="preserve"> structure </w:t>
      </w:r>
      <w:r w:rsidRPr="00C01AF9">
        <w:rPr>
          <w:rStyle w:val="StyleUnderline"/>
          <w:highlight w:val="cyan"/>
        </w:rPr>
        <w:t>while</w:t>
      </w:r>
      <w:r w:rsidRPr="00C01AF9">
        <w:rPr>
          <w:rStyle w:val="StyleUnderline"/>
        </w:rPr>
        <w:t xml:space="preserve"> </w:t>
      </w:r>
      <w:r w:rsidRPr="00C01AF9">
        <w:rPr>
          <w:rStyle w:val="StyleUnderline"/>
          <w:highlight w:val="cyan"/>
        </w:rPr>
        <w:t>modifying</w:t>
      </w:r>
      <w:r w:rsidRPr="00C01AF9">
        <w:rPr>
          <w:sz w:val="16"/>
        </w:rPr>
        <w:t xml:space="preserve"> </w:t>
      </w:r>
      <w:r w:rsidRPr="00C01AF9">
        <w:rPr>
          <w:rStyle w:val="StyleUnderline"/>
        </w:rPr>
        <w:t>the</w:t>
      </w:r>
      <w:r w:rsidRPr="00C01AF9">
        <w:rPr>
          <w:sz w:val="16"/>
        </w:rPr>
        <w:t xml:space="preserve"> traditional </w:t>
      </w:r>
      <w:r w:rsidRPr="00C01AF9">
        <w:rPr>
          <w:rStyle w:val="StyleUnderline"/>
        </w:rPr>
        <w:t xml:space="preserve">basis of </w:t>
      </w:r>
      <w:r w:rsidRPr="00C01AF9">
        <w:rPr>
          <w:rStyle w:val="Emphasis"/>
          <w:highlight w:val="cyan"/>
        </w:rPr>
        <w:t>compliance</w:t>
      </w:r>
      <w:r w:rsidRPr="00C01AF9">
        <w:rPr>
          <w:sz w:val="16"/>
        </w:rPr>
        <w:t xml:space="preserve">. (H. Jenkins, 1977, p. 70) 2. A much greater resemblance of the style of military command to that of civilian management. The new tasks and the introduction of </w:t>
      </w:r>
      <w:r w:rsidRPr="00C01AF9">
        <w:rPr>
          <w:rStyle w:val="StyleUnderline"/>
        </w:rPr>
        <w:t xml:space="preserve">unionization would require commanders to </w:t>
      </w:r>
      <w:r w:rsidRPr="00C01AF9">
        <w:rPr>
          <w:rStyle w:val="StyleUnderline"/>
        </w:rPr>
        <w:lastRenderedPageBreak/>
        <w:t>possess skills and orientations</w:t>
      </w:r>
      <w:r w:rsidRPr="00C01AF9">
        <w:rPr>
          <w:sz w:val="16"/>
        </w:rPr>
        <w:t xml:space="preserve"> more and </w:t>
      </w:r>
      <w:r w:rsidRPr="00C01AF9">
        <w:rPr>
          <w:rStyle w:val="StyleUnderline"/>
        </w:rPr>
        <w:t>more like</w:t>
      </w:r>
      <w:r w:rsidRPr="00C01AF9">
        <w:rPr>
          <w:sz w:val="16"/>
        </w:rPr>
        <w:t xml:space="preserve"> those of </w:t>
      </w:r>
      <w:r w:rsidRPr="00C01AF9">
        <w:rPr>
          <w:rStyle w:val="StyleUnderline"/>
        </w:rPr>
        <w:t>civilian managers</w:t>
      </w:r>
      <w:r w:rsidRPr="00C01AF9">
        <w:rPr>
          <w:sz w:val="16"/>
        </w:rPr>
        <w:t xml:space="preserve">. 3. An abdication by the officer of his traditional image. Indeed, if the officer "wishes to retain his self-image and ideas of honor, then the introduction of trade </w:t>
      </w:r>
      <w:r w:rsidRPr="00C01AF9">
        <w:rPr>
          <w:rStyle w:val="StyleUnderline"/>
          <w:highlight w:val="cyan"/>
        </w:rPr>
        <w:t>unions</w:t>
      </w:r>
      <w:r w:rsidRPr="00C01AF9">
        <w:rPr>
          <w:sz w:val="16"/>
        </w:rPr>
        <w:t xml:space="preserve"> into the military </w:t>
      </w:r>
      <w:r w:rsidRPr="00C01AF9">
        <w:rPr>
          <w:rStyle w:val="StyleUnderline"/>
          <w:highlight w:val="cyan"/>
        </w:rPr>
        <w:t xml:space="preserve">creates a conflict situation with </w:t>
      </w:r>
      <w:r w:rsidRPr="00C01AF9">
        <w:rPr>
          <w:rStyle w:val="Emphasis"/>
          <w:highlight w:val="cyan"/>
        </w:rPr>
        <w:t>substantial dysfunctional consequences</w:t>
      </w:r>
      <w:r w:rsidRPr="00C01AF9">
        <w:rPr>
          <w:sz w:val="16"/>
        </w:rPr>
        <w:t xml:space="preserve">" (H.Jenkins,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C01AF9">
        <w:rPr>
          <w:rStyle w:val="StyleUnderline"/>
          <w:highlight w:val="cyan"/>
        </w:rPr>
        <w:t xml:space="preserve">unionization would lead to a </w:t>
      </w:r>
      <w:r w:rsidRPr="00C01AF9">
        <w:rPr>
          <w:rStyle w:val="Emphasis"/>
          <w:highlight w:val="cyan"/>
        </w:rPr>
        <w:t>breakdown in discipline</w:t>
      </w:r>
      <w:r w:rsidRPr="00C01AF9">
        <w:rPr>
          <w:rStyle w:val="StyleUnderline"/>
        </w:rPr>
        <w:t xml:space="preserve">; </w:t>
      </w:r>
      <w:r w:rsidRPr="00C01AF9">
        <w:rPr>
          <w:rStyle w:val="Emphasis"/>
          <w:highlight w:val="cyan"/>
        </w:rPr>
        <w:t>threaten the chain of command</w:t>
      </w:r>
      <w:r w:rsidRPr="00C01AF9">
        <w:rPr>
          <w:sz w:val="16"/>
        </w:rPr>
        <w:t xml:space="preserve">; </w:t>
      </w:r>
      <w:r w:rsidRPr="00C01AF9">
        <w:rPr>
          <w:rStyle w:val="StyleUnderline"/>
          <w:highlight w:val="cyan"/>
        </w:rPr>
        <w:t>and</w:t>
      </w:r>
      <w:r w:rsidRPr="00C01AF9">
        <w:rPr>
          <w:sz w:val="16"/>
        </w:rPr>
        <w:t xml:space="preserve">, especially, </w:t>
      </w:r>
      <w:r w:rsidRPr="00C01AF9">
        <w:rPr>
          <w:rStyle w:val="Emphasis"/>
          <w:highlight w:val="cyan"/>
        </w:rPr>
        <w:t>undermine</w:t>
      </w:r>
      <w:r w:rsidRPr="00C01AF9">
        <w:rPr>
          <w:rStyle w:val="StyleUnderline"/>
          <w:highlight w:val="cyan"/>
        </w:rPr>
        <w:t xml:space="preserve"> the military's </w:t>
      </w:r>
      <w:r w:rsidRPr="00C01AF9">
        <w:rPr>
          <w:rStyle w:val="Emphasis"/>
          <w:highlight w:val="cyan"/>
        </w:rPr>
        <w:t>ability</w:t>
      </w:r>
      <w:r w:rsidRPr="00C01AF9">
        <w:rPr>
          <w:rStyle w:val="StyleUnderline"/>
        </w:rPr>
        <w:t xml:space="preserve"> </w:t>
      </w:r>
      <w:r w:rsidRPr="00C01AF9">
        <w:rPr>
          <w:rStyle w:val="StyleUnderline"/>
          <w:highlight w:val="cyan"/>
        </w:rPr>
        <w:t>to</w:t>
      </w:r>
      <w:r w:rsidRPr="00C01AF9">
        <w:rPr>
          <w:rStyle w:val="StyleUnderline"/>
        </w:rPr>
        <w:t xml:space="preserve"> </w:t>
      </w:r>
      <w:r w:rsidRPr="00C01AF9">
        <w:rPr>
          <w:rStyle w:val="StyleUnderline"/>
          <w:highlight w:val="cyan"/>
        </w:rPr>
        <w:t>carry out its</w:t>
      </w:r>
      <w:r w:rsidRPr="00C01AF9">
        <w:rPr>
          <w:rStyle w:val="StyleUnderline"/>
        </w:rPr>
        <w:t xml:space="preserve"> assigned </w:t>
      </w:r>
      <w:r w:rsidRPr="00C01AF9">
        <w:rPr>
          <w:rStyle w:val="StyleUnderline"/>
          <w:highlight w:val="cyan"/>
        </w:rPr>
        <w:t>mission</w:t>
      </w:r>
      <w:r w:rsidRPr="00C01AF9">
        <w:rPr>
          <w:rStyle w:val="StyleUnderline"/>
        </w:rPr>
        <w:t>.</w:t>
      </w:r>
      <w:r w:rsidRPr="00C01AF9">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C01AF9">
        <w:rPr>
          <w:rStyle w:val="StyleUnderline"/>
        </w:rPr>
        <w:t>The</w:t>
      </w:r>
      <w:r w:rsidRPr="00C01AF9">
        <w:rPr>
          <w:sz w:val="16"/>
        </w:rPr>
        <w:t xml:space="preserve"> real </w:t>
      </w:r>
      <w:r w:rsidRPr="00C01AF9">
        <w:rPr>
          <w:rStyle w:val="Emphasis"/>
          <w:highlight w:val="cyan"/>
        </w:rPr>
        <w:t>drawbacks</w:t>
      </w:r>
      <w:r w:rsidRPr="00C01AF9">
        <w:rPr>
          <w:rStyle w:val="StyleUnderline"/>
          <w:highlight w:val="cyan"/>
        </w:rPr>
        <w:t xml:space="preserve"> would</w:t>
      </w:r>
      <w:r w:rsidRPr="00C01AF9">
        <w:rPr>
          <w:sz w:val="16"/>
        </w:rPr>
        <w:t xml:space="preserve"> essentially </w:t>
      </w:r>
      <w:r w:rsidRPr="00C01AF9">
        <w:rPr>
          <w:rStyle w:val="StyleUnderline"/>
          <w:highlight w:val="cyan"/>
        </w:rPr>
        <w:t>be</w:t>
      </w:r>
      <w:r w:rsidRPr="00C01AF9">
        <w:rPr>
          <w:sz w:val="16"/>
        </w:rPr>
        <w:t xml:space="preserve"> reduced to two: </w:t>
      </w:r>
      <w:r w:rsidRPr="00C01AF9">
        <w:rPr>
          <w:rStyle w:val="StyleUnderline"/>
        </w:rPr>
        <w:t xml:space="preserve">a risk of </w:t>
      </w:r>
      <w:r w:rsidRPr="00C01AF9">
        <w:rPr>
          <w:rStyle w:val="Emphasis"/>
          <w:highlight w:val="cyan"/>
        </w:rPr>
        <w:t>divisiveness</w:t>
      </w:r>
      <w:r w:rsidRPr="00C01AF9">
        <w:rPr>
          <w:rStyle w:val="StyleUnderline"/>
          <w:highlight w:val="cyan"/>
        </w:rPr>
        <w:t xml:space="preserve"> within units</w:t>
      </w:r>
      <w:r w:rsidRPr="00C01AF9">
        <w:rPr>
          <w:rStyle w:val="StyleUnderline"/>
        </w:rPr>
        <w:t xml:space="preserve">, due to acquired </w:t>
      </w:r>
      <w:r w:rsidRPr="00C01AF9">
        <w:rPr>
          <w:rStyle w:val="Emphasis"/>
        </w:rPr>
        <w:t>strife</w:t>
      </w:r>
      <w:r w:rsidRPr="00C01AF9">
        <w:rPr>
          <w:rStyle w:val="StyleUnderline"/>
        </w:rPr>
        <w:t xml:space="preserve"> between personnel categories; and an increase in </w:t>
      </w:r>
      <w:r w:rsidRPr="00C01AF9">
        <w:rPr>
          <w:rStyle w:val="Emphasis"/>
        </w:rPr>
        <w:t>personnel costs</w:t>
      </w:r>
      <w:r w:rsidRPr="00C01AF9">
        <w:rPr>
          <w:sz w:val="16"/>
        </w:rPr>
        <w:t xml:space="preserve">. Carlo Jean (Jean, 1981) states that in itself, the creation of </w:t>
      </w:r>
      <w:r w:rsidRPr="00C01AF9">
        <w:rPr>
          <w:rStyle w:val="StyleUnderline"/>
        </w:rPr>
        <w:t>unions</w:t>
      </w:r>
      <w:r w:rsidRPr="00C01AF9">
        <w:rPr>
          <w:sz w:val="16"/>
        </w:rPr>
        <w:t xml:space="preserve"> </w:t>
      </w:r>
      <w:r w:rsidRPr="00C01AF9">
        <w:rPr>
          <w:rStyle w:val="StyleUnderline"/>
        </w:rPr>
        <w:t>would</w:t>
      </w:r>
      <w:r w:rsidRPr="00C01AF9">
        <w:rPr>
          <w:sz w:val="16"/>
        </w:rPr>
        <w:t xml:space="preserve"> inevitably </w:t>
      </w:r>
      <w:r w:rsidRPr="00C01AF9">
        <w:rPr>
          <w:rStyle w:val="StyleUnderline"/>
        </w:rPr>
        <w:t xml:space="preserve">produce </w:t>
      </w:r>
      <w:r w:rsidRPr="00C01AF9">
        <w:rPr>
          <w:rStyle w:val="StyleUnderline"/>
          <w:highlight w:val="cyan"/>
        </w:rPr>
        <w:t xml:space="preserve">increased </w:t>
      </w:r>
      <w:r w:rsidRPr="00C01AF9">
        <w:rPr>
          <w:rStyle w:val="Emphasis"/>
          <w:highlight w:val="cyan"/>
        </w:rPr>
        <w:t>confrontation</w:t>
      </w:r>
      <w:r w:rsidRPr="00C01AF9">
        <w:rPr>
          <w:rStyle w:val="StyleUnderline"/>
          <w:highlight w:val="cyan"/>
        </w:rPr>
        <w:t>;</w:t>
      </w:r>
      <w:r w:rsidRPr="00C01AF9">
        <w:rPr>
          <w:rStyle w:val="StyleUnderline"/>
        </w:rPr>
        <w:t xml:space="preserve"> without it, the union representatives would have neither prestige nor </w:t>
      </w:r>
      <w:r w:rsidRPr="00C01AF9">
        <w:rPr>
          <w:rStyle w:val="Emphasis"/>
        </w:rPr>
        <w:t>credibility</w:t>
      </w:r>
      <w:r w:rsidRPr="00C01AF9">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w:t>
      </w:r>
      <w:r w:rsidRPr="00C01AF9">
        <w:rPr>
          <w:rStyle w:val="StyleUnderline"/>
          <w:highlight w:val="cyan"/>
        </w:rPr>
        <w:t xml:space="preserve">unionization might </w:t>
      </w:r>
      <w:r w:rsidRPr="00C01AF9">
        <w:rPr>
          <w:rStyle w:val="Emphasis"/>
          <w:highlight w:val="cyan"/>
        </w:rPr>
        <w:t>reinforce</w:t>
      </w:r>
      <w:r w:rsidRPr="00C01AF9">
        <w:rPr>
          <w:rStyle w:val="StyleUnderline"/>
          <w:highlight w:val="cyan"/>
        </w:rPr>
        <w:t xml:space="preserve"> the military</w:t>
      </w:r>
      <w:r w:rsidRPr="00C01AF9">
        <w:rPr>
          <w:rStyle w:val="StyleUnderline"/>
        </w:rPr>
        <w:t xml:space="preserve"> </w:t>
      </w:r>
      <w:r w:rsidRPr="00C01AF9">
        <w:rPr>
          <w:rStyle w:val="Emphasis"/>
          <w:highlight w:val="cyan"/>
        </w:rPr>
        <w:t>establishment</w:t>
      </w:r>
      <w:r w:rsidRPr="00C01AF9">
        <w:rPr>
          <w:rStyle w:val="StyleUnderline"/>
          <w:highlight w:val="cyan"/>
        </w:rPr>
        <w:t xml:space="preserve"> and increase its </w:t>
      </w:r>
      <w:r w:rsidRPr="00C01AF9">
        <w:rPr>
          <w:rStyle w:val="Emphasis"/>
          <w:highlight w:val="cyan"/>
        </w:rPr>
        <w:t>influence</w:t>
      </w:r>
      <w:r w:rsidRPr="00C01AF9">
        <w:rPr>
          <w:rStyle w:val="StyleUnderline"/>
          <w:highlight w:val="cyan"/>
        </w:rPr>
        <w:t xml:space="preserve"> over society</w:t>
      </w:r>
      <w:r w:rsidRPr="00C01AF9">
        <w:rPr>
          <w:rStyle w:val="StyleUnderline"/>
        </w:rPr>
        <w:t xml:space="preserve"> at large, </w:t>
      </w:r>
      <w:r w:rsidRPr="00C01AF9">
        <w:rPr>
          <w:rStyle w:val="StyleUnderline"/>
          <w:highlight w:val="cyan"/>
        </w:rPr>
        <w:t>decreasing the capacity for political</w:t>
      </w:r>
      <w:r w:rsidRPr="00C01AF9">
        <w:rPr>
          <w:rStyle w:val="StyleUnderline"/>
        </w:rPr>
        <w:t xml:space="preserve"> </w:t>
      </w:r>
      <w:r w:rsidRPr="00C01AF9">
        <w:rPr>
          <w:rStyle w:val="StyleUnderline"/>
          <w:highlight w:val="cyan"/>
        </w:rPr>
        <w:t>control</w:t>
      </w:r>
      <w:r w:rsidRPr="00C01AF9">
        <w:rPr>
          <w:sz w:val="16"/>
        </w:rPr>
        <w:t xml:space="preserve">.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w:t>
      </w:r>
      <w:r w:rsidRPr="00C01AF9">
        <w:rPr>
          <w:rStyle w:val="StyleUnderline"/>
        </w:rPr>
        <w:t xml:space="preserve">unionization substantially strengthens the military's ability to </w:t>
      </w:r>
      <w:r w:rsidRPr="00C01AF9">
        <w:rPr>
          <w:rStyle w:val="Emphasis"/>
        </w:rPr>
        <w:t>wield</w:t>
      </w:r>
      <w:r w:rsidRPr="00C01AF9">
        <w:rPr>
          <w:rStyle w:val="StyleUnderline"/>
        </w:rPr>
        <w:t xml:space="preserve"> </w:t>
      </w:r>
      <w:r w:rsidRPr="00C01AF9">
        <w:rPr>
          <w:rStyle w:val="Emphasis"/>
        </w:rPr>
        <w:t>influence</w:t>
      </w:r>
      <w:r w:rsidRPr="00C01AF9">
        <w:rPr>
          <w:rStyle w:val="StyleUnderline"/>
        </w:rPr>
        <w:t>.</w:t>
      </w:r>
      <w:r w:rsidRPr="00C01AF9">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C01AF9">
        <w:rPr>
          <w:rStyle w:val="StyleUnderline"/>
        </w:rPr>
        <w:t>military personnel are not comparable to other labor force categories</w:t>
      </w:r>
      <w:r w:rsidRPr="00C01AF9">
        <w:rPr>
          <w:sz w:val="16"/>
        </w:rPr>
        <w:t>, and advances the fear that union representation of the interests of military personnel would bring the defence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0798D1BF" w14:textId="77777777" w:rsidR="001F220D" w:rsidRPr="00C01AF9" w:rsidRDefault="001F220D" w:rsidP="001F220D"/>
    <w:p w14:paraId="0CB34470" w14:textId="77777777" w:rsidR="001F220D" w:rsidRPr="00C01AF9" w:rsidRDefault="001F220D" w:rsidP="001F220D">
      <w:pPr>
        <w:pStyle w:val="Heading4"/>
      </w:pPr>
      <w:r w:rsidRPr="00C01AF9">
        <w:t>Military readiness in the US is key to prevent a Great-Power war and nuclear extinction.</w:t>
      </w:r>
    </w:p>
    <w:p w14:paraId="54552B11" w14:textId="77777777" w:rsidR="001F220D" w:rsidRPr="00C01AF9" w:rsidRDefault="001F220D" w:rsidP="001F220D">
      <w:r w:rsidRPr="00C01AF9">
        <w:rPr>
          <w:rStyle w:val="Style13ptBold"/>
        </w:rPr>
        <w:t>Brands &amp; Edel 19</w:t>
      </w:r>
      <w:r w:rsidRPr="00C01AF9">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Yale University Press; //GrRv)</w:t>
      </w:r>
      <w:r w:rsidRPr="00C01AF9">
        <w:br/>
        <w:t xml:space="preserve">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w:t>
      </w:r>
      <w:r w:rsidRPr="00C01AF9">
        <w:lastRenderedPageBreak/>
        <w:t>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626215B9" w14:textId="77777777" w:rsidR="001F220D" w:rsidRPr="00C01AF9" w:rsidRDefault="001F220D" w:rsidP="001F220D">
      <w:pPr>
        <w:rPr>
          <w:sz w:val="14"/>
        </w:rPr>
      </w:pPr>
      <w:r w:rsidRPr="00C01AF9">
        <w:rPr>
          <w:rStyle w:val="StyleUnderline"/>
        </w:rPr>
        <w:t xml:space="preserve">The revival of </w:t>
      </w:r>
      <w:r w:rsidRPr="00C01AF9">
        <w:rPr>
          <w:rStyle w:val="Emphasis"/>
          <w:highlight w:val="cyan"/>
        </w:rPr>
        <w:t>great-power competition</w:t>
      </w:r>
      <w:r w:rsidRPr="00C01AF9">
        <w:rPr>
          <w:rStyle w:val="StyleUnderline"/>
          <w:highlight w:val="cyan"/>
        </w:rPr>
        <w:t xml:space="preserve"> entails</w:t>
      </w:r>
      <w:r w:rsidRPr="00C01AF9">
        <w:rPr>
          <w:sz w:val="14"/>
        </w:rPr>
        <w:t xml:space="preserve"> higher international tensions than the world has known for decades, and the revival of </w:t>
      </w:r>
      <w:r w:rsidRPr="00C01AF9">
        <w:rPr>
          <w:rStyle w:val="Emphasis"/>
          <w:highlight w:val="cyan"/>
        </w:rPr>
        <w:t>arms races, security dilemmas</w:t>
      </w:r>
      <w:r w:rsidRPr="00C01AF9">
        <w:rPr>
          <w:rStyle w:val="StyleUnderline"/>
          <w:highlight w:val="cyan"/>
        </w:rPr>
        <w:t>, and</w:t>
      </w:r>
      <w:r w:rsidRPr="00C01AF9">
        <w:rPr>
          <w:rStyle w:val="StyleUnderline"/>
        </w:rPr>
        <w:t xml:space="preserve"> </w:t>
      </w:r>
      <w:r w:rsidRPr="00C01AF9">
        <w:rPr>
          <w:sz w:val="14"/>
        </w:rPr>
        <w:t>other artifacts of a more dangerous past. It entails</w:t>
      </w:r>
      <w:r w:rsidRPr="00C01AF9">
        <w:rPr>
          <w:rStyle w:val="StyleUnderline"/>
        </w:rPr>
        <w:t xml:space="preserve"> </w:t>
      </w:r>
      <w:r w:rsidRPr="00C01AF9">
        <w:rPr>
          <w:rStyle w:val="Emphasis"/>
          <w:highlight w:val="cyan"/>
        </w:rPr>
        <w:t>sharper conflicts</w:t>
      </w:r>
      <w:r w:rsidRPr="00C01AF9">
        <w:rPr>
          <w:rStyle w:val="StyleUnderline"/>
        </w:rPr>
        <w:t xml:space="preserve"> </w:t>
      </w:r>
      <w:r w:rsidRPr="00C01AF9">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C01AF9">
        <w:rPr>
          <w:rStyle w:val="Emphasis"/>
          <w:highlight w:val="cyan"/>
        </w:rPr>
        <w:t>rival powers</w:t>
      </w:r>
      <w:r w:rsidRPr="00C01AF9">
        <w:rPr>
          <w:rStyle w:val="StyleUnderline"/>
          <w:highlight w:val="cyan"/>
        </w:rPr>
        <w:t xml:space="preserve"> </w:t>
      </w:r>
      <w:r w:rsidRPr="00C01AF9">
        <w:rPr>
          <w:rStyle w:val="StyleUnderline"/>
        </w:rPr>
        <w:t xml:space="preserve">could </w:t>
      </w:r>
      <w:r w:rsidRPr="00C01AF9">
        <w:rPr>
          <w:rStyle w:val="Emphasis"/>
        </w:rPr>
        <w:t>overturn</w:t>
      </w:r>
      <w:r w:rsidRPr="00C01AF9">
        <w:rPr>
          <w:rStyle w:val="StyleUnderline"/>
        </w:rPr>
        <w:t xml:space="preserve"> the </w:t>
      </w:r>
      <w:r w:rsidRPr="00C01AF9">
        <w:rPr>
          <w:sz w:val="14"/>
        </w:rPr>
        <w:t xml:space="preserve">favorable </w:t>
      </w:r>
      <w:r w:rsidRPr="00C01AF9">
        <w:rPr>
          <w:rStyle w:val="Emphasis"/>
        </w:rPr>
        <w:t>regional balances</w:t>
      </w:r>
      <w:r w:rsidRPr="00C01AF9">
        <w:rPr>
          <w:rStyle w:val="StyleUnderline"/>
        </w:rPr>
        <w:t xml:space="preserve"> that have </w:t>
      </w:r>
      <w:r w:rsidRPr="00C01AF9">
        <w:rPr>
          <w:rStyle w:val="Emphasis"/>
        </w:rPr>
        <w:t>underpinned</w:t>
      </w:r>
      <w:r w:rsidRPr="00C01AF9">
        <w:rPr>
          <w:rStyle w:val="StyleUnderline"/>
        </w:rPr>
        <w:t xml:space="preserve"> the U.S.-led order for decades, and that they might </w:t>
      </w:r>
      <w:r w:rsidRPr="00C01AF9">
        <w:rPr>
          <w:rStyle w:val="StyleUnderline"/>
          <w:highlight w:val="cyan"/>
        </w:rPr>
        <w:t xml:space="preserve">construct </w:t>
      </w:r>
      <w:r w:rsidRPr="00C01AF9">
        <w:rPr>
          <w:rStyle w:val="Emphasis"/>
          <w:highlight w:val="cyan"/>
        </w:rPr>
        <w:t>rival spheres of influence</w:t>
      </w:r>
      <w:r w:rsidRPr="00C01AF9">
        <w:rPr>
          <w:sz w:val="14"/>
        </w:rPr>
        <w:t xml:space="preserve"> from which America and the liberal ideas it has long promoted would be excluded. Finally, it necessitates recognizing that </w:t>
      </w:r>
      <w:r w:rsidRPr="00C01AF9">
        <w:rPr>
          <w:rStyle w:val="StyleUnderline"/>
          <w:highlight w:val="cyan"/>
        </w:rPr>
        <w:t xml:space="preserve">great-power rivalry could lead to </w:t>
      </w:r>
      <w:r w:rsidRPr="00C01AF9">
        <w:rPr>
          <w:rStyle w:val="Emphasis"/>
          <w:highlight w:val="cyan"/>
        </w:rPr>
        <w:t>great-power war</w:t>
      </w:r>
      <w:r w:rsidRPr="00C01AF9">
        <w:rPr>
          <w:sz w:val="14"/>
        </w:rPr>
        <w:t>, a prospect that seemed to have followed the Soviet empire onto the ash heap of history.</w:t>
      </w:r>
    </w:p>
    <w:p w14:paraId="67E83F48" w14:textId="77777777" w:rsidR="001F220D" w:rsidRPr="00C01AF9" w:rsidRDefault="001F220D" w:rsidP="001F220D">
      <w:pPr>
        <w:rPr>
          <w:sz w:val="14"/>
        </w:rPr>
      </w:pPr>
      <w:r w:rsidRPr="00C01AF9">
        <w:rPr>
          <w:sz w:val="14"/>
        </w:rPr>
        <w:t xml:space="preserve">Both </w:t>
      </w:r>
      <w:r w:rsidRPr="00C01AF9">
        <w:rPr>
          <w:rStyle w:val="Emphasis"/>
          <w:highlight w:val="cyan"/>
        </w:rPr>
        <w:t>Beijing</w:t>
      </w:r>
      <w:r w:rsidRPr="00C01AF9">
        <w:rPr>
          <w:rStyle w:val="StyleUnderline"/>
          <w:highlight w:val="cyan"/>
        </w:rPr>
        <w:t xml:space="preserve"> and </w:t>
      </w:r>
      <w:r w:rsidRPr="00C01AF9">
        <w:rPr>
          <w:rStyle w:val="Emphasis"/>
          <w:highlight w:val="cyan"/>
        </w:rPr>
        <w:t>Moscow</w:t>
      </w:r>
      <w:r w:rsidRPr="00C01AF9">
        <w:rPr>
          <w:rStyle w:val="StyleUnderline"/>
          <w:highlight w:val="cyan"/>
        </w:rPr>
        <w:t xml:space="preserve"> are</w:t>
      </w:r>
      <w:r w:rsidRPr="00C01AF9">
        <w:rPr>
          <w:sz w:val="14"/>
        </w:rPr>
        <w:t>, after all, optimizing their forces and</w:t>
      </w:r>
      <w:r w:rsidRPr="00C01AF9">
        <w:rPr>
          <w:rStyle w:val="StyleUnderline"/>
        </w:rPr>
        <w:t xml:space="preserve"> </w:t>
      </w:r>
      <w:r w:rsidRPr="00C01AF9">
        <w:rPr>
          <w:rStyle w:val="Emphasis"/>
          <w:highlight w:val="cyan"/>
        </w:rPr>
        <w:t>exercising aggressively</w:t>
      </w:r>
      <w:r w:rsidRPr="00C01AF9">
        <w:rPr>
          <w:rStyle w:val="StyleUnderline"/>
        </w:rPr>
        <w:t xml:space="preserve"> </w:t>
      </w:r>
      <w:r w:rsidRPr="00C01AF9">
        <w:rPr>
          <w:sz w:val="14"/>
        </w:rPr>
        <w:t>in preparation</w:t>
      </w:r>
      <w:r w:rsidRPr="00C01AF9">
        <w:rPr>
          <w:rStyle w:val="StyleUnderline"/>
        </w:rPr>
        <w:t xml:space="preserve"> </w:t>
      </w:r>
      <w:r w:rsidRPr="00C01AF9">
        <w:rPr>
          <w:rStyle w:val="StyleUnderline"/>
          <w:highlight w:val="cyan"/>
        </w:rPr>
        <w:t>for</w:t>
      </w:r>
      <w:r w:rsidRPr="00C01AF9">
        <w:rPr>
          <w:rStyle w:val="StyleUnderline"/>
        </w:rPr>
        <w:t xml:space="preserve"> </w:t>
      </w:r>
      <w:r w:rsidRPr="00C01AF9">
        <w:rPr>
          <w:sz w:val="14"/>
        </w:rPr>
        <w:t>potential</w:t>
      </w:r>
      <w:r w:rsidRPr="00C01AF9">
        <w:rPr>
          <w:rStyle w:val="StyleUnderline"/>
        </w:rPr>
        <w:t xml:space="preserve"> </w:t>
      </w:r>
      <w:r w:rsidRPr="00C01AF9">
        <w:rPr>
          <w:rStyle w:val="Emphasis"/>
          <w:highlight w:val="cyan"/>
        </w:rPr>
        <w:t>conflicts</w:t>
      </w:r>
      <w:r w:rsidRPr="00C01AF9">
        <w:rPr>
          <w:rStyle w:val="StyleUnderline"/>
        </w:rPr>
        <w:t xml:space="preserve"> </w:t>
      </w:r>
      <w:r w:rsidRPr="00C01AF9">
        <w:rPr>
          <w:sz w:val="14"/>
        </w:rPr>
        <w:t xml:space="preserve">with the United States and its allies; </w:t>
      </w:r>
      <w:r w:rsidRPr="00C01AF9">
        <w:rPr>
          <w:rStyle w:val="StyleUnderline"/>
        </w:rPr>
        <w:t xml:space="preserve">Russian doctrine </w:t>
      </w:r>
      <w:r w:rsidRPr="00C01AF9">
        <w:rPr>
          <w:sz w:val="14"/>
        </w:rPr>
        <w:t>explicitly</w:t>
      </w:r>
      <w:r w:rsidRPr="00C01AF9">
        <w:rPr>
          <w:rStyle w:val="StyleUnderline"/>
        </w:rPr>
        <w:t xml:space="preserve"> </w:t>
      </w:r>
      <w:r w:rsidRPr="00C01AF9">
        <w:rPr>
          <w:rStyle w:val="StyleUnderline"/>
          <w:highlight w:val="cyan"/>
        </w:rPr>
        <w:t>emphasizes the</w:t>
      </w:r>
      <w:r w:rsidRPr="00C01AF9">
        <w:rPr>
          <w:sz w:val="14"/>
        </w:rPr>
        <w:t xml:space="preserve"> limited </w:t>
      </w:r>
      <w:r w:rsidRPr="00C01AF9">
        <w:rPr>
          <w:rStyle w:val="StyleUnderline"/>
          <w:highlight w:val="cyan"/>
        </w:rPr>
        <w:t xml:space="preserve">use of </w:t>
      </w:r>
      <w:r w:rsidRPr="00C01AF9">
        <w:rPr>
          <w:rStyle w:val="Emphasis"/>
          <w:highlight w:val="cyan"/>
        </w:rPr>
        <w:t>nuclear weapons</w:t>
      </w:r>
      <w:r w:rsidRPr="00C01AF9">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C01AF9">
        <w:rPr>
          <w:rStyle w:val="StyleUnderline"/>
        </w:rPr>
        <w:t>The world</w:t>
      </w:r>
      <w:r w:rsidRPr="00C01AF9">
        <w:rPr>
          <w:sz w:val="14"/>
        </w:rPr>
        <w:t xml:space="preserve"> has not yet returned to the epic clashes for global dominance that characterized the twentieth century, but it </w:t>
      </w:r>
      <w:r w:rsidRPr="00C01AF9">
        <w:rPr>
          <w:rStyle w:val="StyleUnderline"/>
        </w:rPr>
        <w:t xml:space="preserve">has returned to </w:t>
      </w:r>
      <w:r w:rsidRPr="00C01AF9">
        <w:rPr>
          <w:sz w:val="14"/>
        </w:rPr>
        <w:t>the historical norm of</w:t>
      </w:r>
      <w:r w:rsidRPr="00C01AF9">
        <w:rPr>
          <w:rStyle w:val="StyleUnderline"/>
        </w:rPr>
        <w:t xml:space="preserve"> </w:t>
      </w:r>
      <w:r w:rsidRPr="00C01AF9">
        <w:rPr>
          <w:rStyle w:val="Emphasis"/>
        </w:rPr>
        <w:t>great-power struggle</w:t>
      </w:r>
      <w:r w:rsidRPr="00C01AF9">
        <w:rPr>
          <w:sz w:val="14"/>
        </w:rPr>
        <w:t>, with all the associated dangers.</w:t>
      </w:r>
    </w:p>
    <w:p w14:paraId="53D0AEA2" w14:textId="77777777" w:rsidR="001F220D" w:rsidRPr="00C01AF9" w:rsidRDefault="001F220D" w:rsidP="001F220D">
      <w:pPr>
        <w:rPr>
          <w:rStyle w:val="Emphasis"/>
        </w:rPr>
      </w:pPr>
      <w:r w:rsidRPr="00C01AF9">
        <w:rPr>
          <w:sz w:val="14"/>
        </w:rPr>
        <w:t xml:space="preserve">Those dangers may be even greater than most observers appreciate, because if today’s great-power competitions are still most intense at the regional level, who is to say where these competitions will end? By all appearances, </w:t>
      </w:r>
      <w:r w:rsidRPr="00C01AF9">
        <w:rPr>
          <w:rStyle w:val="StyleUnderline"/>
          <w:highlight w:val="cyan"/>
        </w:rPr>
        <w:t xml:space="preserve">Russia </w:t>
      </w:r>
      <w:r w:rsidRPr="00C01AF9">
        <w:rPr>
          <w:rStyle w:val="Emphasis"/>
        </w:rPr>
        <w:t>does not simply want to be</w:t>
      </w:r>
      <w:r w:rsidRPr="00C01AF9">
        <w:rPr>
          <w:rStyle w:val="StyleUnderline"/>
        </w:rPr>
        <w:t xml:space="preserve"> a “</w:t>
      </w:r>
      <w:r w:rsidRPr="00C01AF9">
        <w:rPr>
          <w:rStyle w:val="Emphasis"/>
        </w:rPr>
        <w:t>regional power</w:t>
      </w:r>
      <w:r w:rsidRPr="00C01AF9">
        <w:rPr>
          <w:rStyle w:val="StyleUnderline"/>
        </w:rPr>
        <w:t>”</w:t>
      </w:r>
      <w:r w:rsidRPr="00C01AF9">
        <w:rPr>
          <w:sz w:val="14"/>
        </w:rPr>
        <w:t xml:space="preserve"> (as Obama cuttingly described it) that dominates South Ossetia and Crimea.37 </w:t>
      </w:r>
      <w:r w:rsidRPr="00C01AF9">
        <w:rPr>
          <w:rStyle w:val="StyleUnderline"/>
        </w:rPr>
        <w:t xml:space="preserve">It </w:t>
      </w:r>
      <w:r w:rsidRPr="00C01AF9">
        <w:rPr>
          <w:rStyle w:val="Emphasis"/>
          <w:highlight w:val="cyan"/>
        </w:rPr>
        <w:t>aspires</w:t>
      </w:r>
      <w:r w:rsidRPr="00C01AF9">
        <w:rPr>
          <w:rStyle w:val="StyleUnderline"/>
          <w:highlight w:val="cyan"/>
        </w:rPr>
        <w:t xml:space="preserve"> to</w:t>
      </w:r>
      <w:r w:rsidRPr="00C01AF9">
        <w:rPr>
          <w:rStyle w:val="StyleUnderline"/>
        </w:rPr>
        <w:t xml:space="preserve"> the </w:t>
      </w:r>
      <w:r w:rsidRPr="00C01AF9">
        <w:rPr>
          <w:sz w:val="14"/>
        </w:rPr>
        <w:t>deep Europe</w:t>
      </w:r>
      <w:r w:rsidRPr="00C01AF9">
        <w:rPr>
          <w:rStyle w:val="Emphasis"/>
          <w:highlight w:val="cyan"/>
        </w:rPr>
        <w:t>an</w:t>
      </w:r>
      <w:r w:rsidRPr="00C01AF9">
        <w:rPr>
          <w:rStyle w:val="StyleUnderline"/>
        </w:rPr>
        <w:t xml:space="preserve"> and </w:t>
      </w:r>
      <w:r w:rsidRPr="00C01AF9">
        <w:rPr>
          <w:rStyle w:val="Emphasis"/>
          <w:highlight w:val="cyan"/>
        </w:rPr>
        <w:t>extra-regional impact</w:t>
      </w:r>
      <w:r w:rsidRPr="00C01AF9">
        <w:rPr>
          <w:rStyle w:val="StyleUnderline"/>
        </w:rPr>
        <w:t xml:space="preserve"> </w:t>
      </w:r>
      <w:r w:rsidRPr="00C01AF9">
        <w:rPr>
          <w:sz w:val="14"/>
        </w:rPr>
        <w:t xml:space="preserve">that previous incarnations of the Russian state enjoyed. Why else would Putin boast about how far his troops can drive into Eastern Europe? </w:t>
      </w:r>
      <w:r w:rsidRPr="00C01AF9">
        <w:rPr>
          <w:rStyle w:val="Emphasis"/>
        </w:rPr>
        <w:t>Why else</w:t>
      </w:r>
      <w:r w:rsidRPr="00C01AF9">
        <w:rPr>
          <w:rStyle w:val="StyleUnderline"/>
        </w:rPr>
        <w:t xml:space="preserve"> would Moscow</w:t>
      </w:r>
      <w:r w:rsidRPr="00C01AF9">
        <w:rPr>
          <w:sz w:val="14"/>
        </w:rPr>
        <w:t xml:space="preserve"> be </w:t>
      </w:r>
      <w:r w:rsidRPr="00C01AF9">
        <w:rPr>
          <w:rStyle w:val="Emphasis"/>
        </w:rPr>
        <w:t>deploy</w:t>
      </w:r>
      <w:r w:rsidRPr="00C01AF9">
        <w:rPr>
          <w:sz w:val="14"/>
          <w:szCs w:val="16"/>
        </w:rPr>
        <w:t>ing</w:t>
      </w:r>
      <w:r w:rsidRPr="00C01AF9">
        <w:rPr>
          <w:sz w:val="14"/>
        </w:rPr>
        <w:t xml:space="preserve"> military power </w:t>
      </w:r>
      <w:r w:rsidRPr="00C01AF9">
        <w:rPr>
          <w:rStyle w:val="StyleUnderline"/>
        </w:rPr>
        <w:t xml:space="preserve">into the </w:t>
      </w:r>
      <w:r w:rsidRPr="00C01AF9">
        <w:rPr>
          <w:rStyle w:val="Emphasis"/>
        </w:rPr>
        <w:t>Midd</w:t>
      </w:r>
      <w:r w:rsidRPr="00C01AF9">
        <w:rPr>
          <w:sz w:val="14"/>
        </w:rPr>
        <w:t xml:space="preserve">le </w:t>
      </w:r>
      <w:r w:rsidRPr="00C01AF9">
        <w:rPr>
          <w:rStyle w:val="Emphasis"/>
        </w:rPr>
        <w:t>East?</w:t>
      </w:r>
      <w:r w:rsidRPr="00C01AF9">
        <w:rPr>
          <w:sz w:val="14"/>
        </w:rPr>
        <w:t xml:space="preserve"> Why else would it be continuing to cultivate intelligence and military relationships in regions as remote as Latin America?</w:t>
      </w:r>
    </w:p>
    <w:p w14:paraId="07C851E6" w14:textId="77777777" w:rsidR="001F220D" w:rsidRPr="00C01AF9" w:rsidRDefault="001F220D" w:rsidP="001F220D">
      <w:pPr>
        <w:rPr>
          <w:sz w:val="12"/>
        </w:rPr>
      </w:pPr>
      <w:r w:rsidRPr="00C01AF9">
        <w:rPr>
          <w:sz w:val="14"/>
        </w:rPr>
        <w:t xml:space="preserve">Likewise, </w:t>
      </w:r>
      <w:r w:rsidRPr="00C01AF9">
        <w:rPr>
          <w:rStyle w:val="StyleUnderline"/>
          <w:highlight w:val="cyan"/>
        </w:rPr>
        <w:t>China</w:t>
      </w:r>
      <w:r w:rsidRPr="00C01AF9">
        <w:rPr>
          <w:rStyle w:val="StyleUnderline"/>
        </w:rPr>
        <w:t xml:space="preserve"> </w:t>
      </w:r>
      <w:r w:rsidRPr="00C01AF9">
        <w:rPr>
          <w:sz w:val="14"/>
        </w:rPr>
        <w:t xml:space="preserve">is today focused primarily on securing its own geopolitical neighborhood, but </w:t>
      </w:r>
      <w:r w:rsidRPr="00C01AF9">
        <w:rPr>
          <w:rStyle w:val="StyleUnderline"/>
        </w:rPr>
        <w:t>it</w:t>
      </w:r>
      <w:r w:rsidRPr="00C01AF9">
        <w:rPr>
          <w:rStyle w:val="StyleUnderline"/>
          <w:highlight w:val="cyan"/>
        </w:rPr>
        <w:t>s</w:t>
      </w:r>
      <w:r w:rsidRPr="00C01AF9">
        <w:rPr>
          <w:rStyle w:val="StyleUnderline"/>
        </w:rPr>
        <w:t xml:space="preserve"> </w:t>
      </w:r>
      <w:r w:rsidRPr="00C01AF9">
        <w:rPr>
          <w:rStyle w:val="StyleUnderline"/>
          <w:highlight w:val="cyan"/>
        </w:rPr>
        <w:t xml:space="preserve">ambitions </w:t>
      </w:r>
      <w:r w:rsidRPr="00C01AF9">
        <w:rPr>
          <w:sz w:val="14"/>
        </w:rPr>
        <w:t>for tomorrow</w:t>
      </w:r>
      <w:r w:rsidRPr="00C01AF9">
        <w:rPr>
          <w:rStyle w:val="StyleUnderline"/>
        </w:rPr>
        <w:t xml:space="preserve"> </w:t>
      </w:r>
      <w:r w:rsidRPr="00C01AF9">
        <w:rPr>
          <w:rStyle w:val="StyleUnderline"/>
          <w:highlight w:val="cyan"/>
        </w:rPr>
        <w:t>are</w:t>
      </w:r>
      <w:r w:rsidRPr="00C01AF9">
        <w:rPr>
          <w:rStyle w:val="StyleUnderline"/>
        </w:rPr>
        <w:t xml:space="preserve"> </w:t>
      </w:r>
      <w:r w:rsidRPr="00C01AF9">
        <w:rPr>
          <w:sz w:val="14"/>
        </w:rPr>
        <w:t>clearly much</w:t>
      </w:r>
      <w:r w:rsidRPr="00C01AF9">
        <w:rPr>
          <w:rStyle w:val="Emphasis"/>
        </w:rPr>
        <w:t xml:space="preserve"> </w:t>
      </w:r>
      <w:r w:rsidRPr="00C01AF9">
        <w:rPr>
          <w:rStyle w:val="Emphasis"/>
          <w:highlight w:val="cyan"/>
        </w:rPr>
        <w:t>bold</w:t>
      </w:r>
      <w:r w:rsidRPr="00C01AF9">
        <w:rPr>
          <w:rStyle w:val="Emphasis"/>
        </w:rPr>
        <w:t xml:space="preserve">er. </w:t>
      </w:r>
      <w:r w:rsidRPr="00C01AF9">
        <w:rPr>
          <w:sz w:val="14"/>
        </w:rPr>
        <w:t xml:space="preserve">Beijing probably does not envision itself fully overthrowing the international order, simply because it has profited far too much from the U.S.-anchored global economy. Yet China has nonetheless </w:t>
      </w:r>
      <w:r w:rsidRPr="00C01AF9">
        <w:rPr>
          <w:sz w:val="12"/>
        </w:rPr>
        <w:t>positioned itself for a global challenge to U.S. influence</w:t>
      </w:r>
      <w:r w:rsidRPr="00C01AF9">
        <w:rPr>
          <w:rStyle w:val="StyleUnderline"/>
        </w:rPr>
        <w:t>.</w:t>
      </w:r>
      <w:r w:rsidRPr="00C01AF9">
        <w:rPr>
          <w:sz w:val="12"/>
        </w:rPr>
        <w:t xml:space="preserve"> </w:t>
      </w:r>
      <w:r w:rsidRPr="00C01AF9">
        <w:rPr>
          <w:rStyle w:val="StyleUnderline"/>
          <w:highlight w:val="cyan"/>
        </w:rPr>
        <w:t xml:space="preserve">Chinese military forces are deploying </w:t>
      </w:r>
      <w:r w:rsidRPr="00C01AF9">
        <w:rPr>
          <w:rStyle w:val="Emphasis"/>
        </w:rPr>
        <w:t>ever farther</w:t>
      </w:r>
      <w:r w:rsidRPr="00C01AF9">
        <w:rPr>
          <w:rStyle w:val="StyleUnderline"/>
        </w:rPr>
        <w:t xml:space="preserve"> </w:t>
      </w:r>
      <w:r w:rsidRPr="00C01AF9">
        <w:rPr>
          <w:sz w:val="12"/>
        </w:rPr>
        <w:t>from China’s immediate periphery;</w:t>
      </w:r>
      <w:r w:rsidRPr="00C01AF9">
        <w:rPr>
          <w:rStyle w:val="StyleUnderline"/>
        </w:rPr>
        <w:t xml:space="preserve"> Beijing has </w:t>
      </w:r>
      <w:r w:rsidRPr="00C01AF9">
        <w:rPr>
          <w:rStyle w:val="Emphasis"/>
        </w:rPr>
        <w:t>projected power</w:t>
      </w:r>
      <w:r w:rsidRPr="00C01AF9">
        <w:rPr>
          <w:rStyle w:val="StyleUnderline"/>
        </w:rPr>
        <w:t xml:space="preserve"> </w:t>
      </w:r>
      <w:r w:rsidRPr="00C01AF9">
        <w:rPr>
          <w:rStyle w:val="StyleUnderline"/>
          <w:highlight w:val="cyan"/>
        </w:rPr>
        <w:t xml:space="preserve">into the </w:t>
      </w:r>
      <w:r w:rsidRPr="00C01AF9">
        <w:rPr>
          <w:rStyle w:val="Emphasis"/>
          <w:highlight w:val="cyan"/>
        </w:rPr>
        <w:t>Arctic</w:t>
      </w:r>
      <w:r w:rsidRPr="00C01AF9">
        <w:rPr>
          <w:rStyle w:val="StyleUnderline"/>
          <w:highlight w:val="cyan"/>
        </w:rPr>
        <w:t xml:space="preserve"> and </w:t>
      </w:r>
      <w:r w:rsidRPr="00C01AF9">
        <w:rPr>
          <w:rStyle w:val="Emphasis"/>
          <w:highlight w:val="cyan"/>
        </w:rPr>
        <w:t>established bases</w:t>
      </w:r>
      <w:r w:rsidRPr="00C01AF9">
        <w:rPr>
          <w:rStyle w:val="StyleUnderline"/>
        </w:rPr>
        <w:t xml:space="preserve"> </w:t>
      </w:r>
      <w:r w:rsidRPr="00C01AF9">
        <w:rPr>
          <w:sz w:val="12"/>
        </w:rPr>
        <w:t>and logistical points</w:t>
      </w:r>
      <w:r w:rsidRPr="00C01AF9">
        <w:rPr>
          <w:rStyle w:val="StyleUnderline"/>
        </w:rPr>
        <w:t xml:space="preserve"> </w:t>
      </w:r>
      <w:r w:rsidRPr="00C01AF9">
        <w:rPr>
          <w:rStyle w:val="StyleUnderline"/>
          <w:highlight w:val="cyan"/>
        </w:rPr>
        <w:t>in</w:t>
      </w:r>
      <w:r w:rsidRPr="00C01AF9">
        <w:rPr>
          <w:rStyle w:val="StyleUnderline"/>
        </w:rPr>
        <w:t xml:space="preserve"> the </w:t>
      </w:r>
      <w:r w:rsidRPr="00C01AF9">
        <w:rPr>
          <w:rStyle w:val="Emphasis"/>
          <w:highlight w:val="cyan"/>
        </w:rPr>
        <w:t>India</w:t>
      </w:r>
      <w:r w:rsidRPr="00C01AF9">
        <w:rPr>
          <w:rStyle w:val="Emphasis"/>
        </w:rPr>
        <w:t xml:space="preserve">n </w:t>
      </w:r>
      <w:r w:rsidRPr="00C01AF9">
        <w:rPr>
          <w:sz w:val="12"/>
        </w:rPr>
        <w:t>Ocean</w:t>
      </w:r>
      <w:r w:rsidRPr="00C01AF9">
        <w:rPr>
          <w:rStyle w:val="StyleUnderline"/>
        </w:rPr>
        <w:t xml:space="preserve"> </w:t>
      </w:r>
      <w:r w:rsidRPr="00C01AF9">
        <w:rPr>
          <w:rStyle w:val="StyleUnderline"/>
          <w:highlight w:val="cyan"/>
        </w:rPr>
        <w:t>and</w:t>
      </w:r>
      <w:r w:rsidRPr="00C01AF9">
        <w:rPr>
          <w:rStyle w:val="StyleUnderline"/>
        </w:rPr>
        <w:t xml:space="preserve"> </w:t>
      </w:r>
      <w:r w:rsidRPr="00C01AF9">
        <w:rPr>
          <w:sz w:val="12"/>
        </w:rPr>
        <w:t>Horn of</w:t>
      </w:r>
      <w:r w:rsidRPr="00C01AF9">
        <w:rPr>
          <w:rStyle w:val="Emphasis"/>
        </w:rPr>
        <w:t xml:space="preserve"> </w:t>
      </w:r>
      <w:r w:rsidRPr="00C01AF9">
        <w:rPr>
          <w:rStyle w:val="Emphasis"/>
          <w:highlight w:val="cyan"/>
        </w:rPr>
        <w:t>Africa</w:t>
      </w:r>
      <w:r w:rsidRPr="00C01AF9">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C01AF9">
        <w:rPr>
          <w:rStyle w:val="StyleUnderline"/>
        </w:rPr>
        <w:t>Xi</w:t>
      </w:r>
      <w:r w:rsidRPr="00C01AF9">
        <w:rPr>
          <w:sz w:val="12"/>
        </w:rPr>
        <w:t xml:space="preserve"> Jinping </w:t>
      </w:r>
      <w:r w:rsidRPr="00C01AF9">
        <w:rPr>
          <w:rStyle w:val="StyleUnderline"/>
        </w:rPr>
        <w:t>told the</w:t>
      </w:r>
      <w:r w:rsidRPr="00C01AF9">
        <w:rPr>
          <w:sz w:val="12"/>
        </w:rPr>
        <w:t xml:space="preserve"> Nineteenth National Congress of the</w:t>
      </w:r>
      <w:r w:rsidRPr="00C01AF9">
        <w:rPr>
          <w:rStyle w:val="StyleUnderline"/>
        </w:rPr>
        <w:t xml:space="preserve"> C</w:t>
      </w:r>
      <w:r w:rsidRPr="00C01AF9">
        <w:rPr>
          <w:sz w:val="12"/>
        </w:rPr>
        <w:t>hinese</w:t>
      </w:r>
      <w:r w:rsidRPr="00C01AF9">
        <w:rPr>
          <w:rStyle w:val="StyleUnderline"/>
        </w:rPr>
        <w:t xml:space="preserve"> C</w:t>
      </w:r>
      <w:r w:rsidRPr="00C01AF9">
        <w:rPr>
          <w:sz w:val="12"/>
        </w:rPr>
        <w:t>ommunis</w:t>
      </w:r>
      <w:r w:rsidRPr="00C01AF9">
        <w:rPr>
          <w:rStyle w:val="StyleUnderline"/>
        </w:rPr>
        <w:t>t P</w:t>
      </w:r>
      <w:r w:rsidRPr="00C01AF9">
        <w:rPr>
          <w:sz w:val="12"/>
        </w:rPr>
        <w:t xml:space="preserve">arty that </w:t>
      </w:r>
      <w:r w:rsidRPr="00C01AF9">
        <w:rPr>
          <w:rStyle w:val="StyleUnderline"/>
          <w:highlight w:val="cyan"/>
        </w:rPr>
        <w:t>Beijing could</w:t>
      </w:r>
      <w:r w:rsidRPr="00C01AF9">
        <w:rPr>
          <w:sz w:val="12"/>
        </w:rPr>
        <w:t xml:space="preserve"> now “</w:t>
      </w:r>
      <w:r w:rsidRPr="00C01AF9">
        <w:rPr>
          <w:rStyle w:val="Emphasis"/>
        </w:rPr>
        <w:t xml:space="preserve">take center stage </w:t>
      </w:r>
      <w:r w:rsidRPr="00C01AF9">
        <w:rPr>
          <w:rStyle w:val="StyleUnderline"/>
        </w:rPr>
        <w:t>in the world”</w:t>
      </w:r>
      <w:r w:rsidRPr="00C01AF9">
        <w:rPr>
          <w:sz w:val="12"/>
        </w:rPr>
        <w:t xml:space="preserve"> </w:t>
      </w:r>
      <w:r w:rsidRPr="00C01AF9">
        <w:rPr>
          <w:rStyle w:val="StyleUnderline"/>
        </w:rPr>
        <w:t xml:space="preserve">and </w:t>
      </w:r>
      <w:r w:rsidRPr="00C01AF9">
        <w:rPr>
          <w:rStyle w:val="StyleUnderline"/>
          <w:highlight w:val="cyan"/>
        </w:rPr>
        <w:t xml:space="preserve">act as an </w:t>
      </w:r>
      <w:r w:rsidRPr="00C01AF9">
        <w:rPr>
          <w:rStyle w:val="Emphasis"/>
          <w:highlight w:val="cyan"/>
        </w:rPr>
        <w:t>alternative</w:t>
      </w:r>
      <w:r w:rsidRPr="00C01AF9">
        <w:rPr>
          <w:rStyle w:val="StyleUnderline"/>
          <w:highlight w:val="cyan"/>
        </w:rPr>
        <w:t xml:space="preserve"> to </w:t>
      </w:r>
      <w:r w:rsidRPr="00C01AF9">
        <w:rPr>
          <w:rStyle w:val="Emphasis"/>
          <w:highlight w:val="cyan"/>
        </w:rPr>
        <w:t>U.S. leadership</w:t>
      </w:r>
      <w:r w:rsidRPr="00C01AF9">
        <w:rPr>
          <w:sz w:val="12"/>
        </w:rPr>
        <w:t>.38</w:t>
      </w:r>
    </w:p>
    <w:p w14:paraId="2AFA9E40" w14:textId="77777777" w:rsidR="001F220D" w:rsidRPr="00C01AF9" w:rsidRDefault="001F220D" w:rsidP="001F220D">
      <w:pPr>
        <w:rPr>
          <w:sz w:val="12"/>
        </w:rPr>
      </w:pPr>
      <w:r w:rsidRPr="00C01AF9">
        <w:rPr>
          <w:sz w:val="12"/>
        </w:rPr>
        <w:t xml:space="preserve">These ambitions may or may not be realistic. But they demonstrate just how significantly the world’s leading authoritarian powers desire to shift the global environment over time. The </w:t>
      </w:r>
      <w:r w:rsidRPr="00C01AF9">
        <w:rPr>
          <w:rStyle w:val="Emphasis"/>
          <w:highlight w:val="cyan"/>
        </w:rPr>
        <w:t>revisionism</w:t>
      </w:r>
      <w:r w:rsidRPr="00C01AF9">
        <w:rPr>
          <w:sz w:val="12"/>
        </w:rPr>
        <w:t xml:space="preserve"> we are seeing today </w:t>
      </w:r>
      <w:r w:rsidRPr="00C01AF9">
        <w:rPr>
          <w:rStyle w:val="StyleUnderline"/>
        </w:rPr>
        <w:t>may t</w:t>
      </w:r>
      <w:r w:rsidRPr="00C01AF9">
        <w:rPr>
          <w:sz w:val="12"/>
        </w:rPr>
        <w:t>herefore</w:t>
      </w:r>
      <w:r w:rsidRPr="00C01AF9">
        <w:rPr>
          <w:rStyle w:val="StyleUnderline"/>
        </w:rPr>
        <w:t xml:space="preserve"> be </w:t>
      </w:r>
      <w:r w:rsidRPr="00C01AF9">
        <w:rPr>
          <w:rStyle w:val="Emphasis"/>
        </w:rPr>
        <w:t>only the beginning</w:t>
      </w:r>
      <w:r w:rsidRPr="00C01AF9">
        <w:rPr>
          <w:sz w:val="12"/>
        </w:rPr>
        <w:t>. As China’s power continues to grow, or if it is successful in dominating the Western Pacific, it</w:t>
      </w:r>
      <w:r w:rsidRPr="00C01AF9">
        <w:rPr>
          <w:rStyle w:val="StyleUnderline"/>
        </w:rPr>
        <w:t xml:space="preserve"> will </w:t>
      </w:r>
      <w:r w:rsidRPr="00C01AF9">
        <w:rPr>
          <w:sz w:val="12"/>
        </w:rPr>
        <w:t>surely</w:t>
      </w:r>
      <w:r w:rsidRPr="00C01AF9">
        <w:rPr>
          <w:rStyle w:val="Emphasis"/>
        </w:rPr>
        <w:t xml:space="preserve"> </w:t>
      </w:r>
      <w:r w:rsidRPr="00C01AF9">
        <w:rPr>
          <w:rStyle w:val="Emphasis"/>
          <w:highlight w:val="cyan"/>
        </w:rPr>
        <w:t>move on</w:t>
      </w:r>
      <w:r w:rsidRPr="00C01AF9">
        <w:rPr>
          <w:rStyle w:val="StyleUnderline"/>
          <w:highlight w:val="cyan"/>
        </w:rPr>
        <w:t xml:space="preserve"> to </w:t>
      </w:r>
      <w:r w:rsidRPr="00C01AF9">
        <w:rPr>
          <w:rStyle w:val="Emphasis"/>
          <w:highlight w:val="cyan"/>
        </w:rPr>
        <w:t>grander endeavors</w:t>
      </w:r>
      <w:r w:rsidRPr="00C01AF9">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C01AF9">
        <w:rPr>
          <w:rStyle w:val="Emphasis"/>
          <w:highlight w:val="cyan"/>
        </w:rPr>
        <w:t>geopolitical revisionism</w:t>
      </w:r>
      <w:r w:rsidRPr="00C01AF9">
        <w:rPr>
          <w:rStyle w:val="StyleUnderline"/>
        </w:rPr>
        <w:t xml:space="preserve"> </w:t>
      </w:r>
      <w:r w:rsidRPr="00C01AF9">
        <w:rPr>
          <w:sz w:val="12"/>
        </w:rPr>
        <w:t>by unsatisfied major powers</w:t>
      </w:r>
      <w:r w:rsidRPr="00C01AF9">
        <w:rPr>
          <w:rStyle w:val="StyleUnderline"/>
        </w:rPr>
        <w:t xml:space="preserve"> </w:t>
      </w:r>
      <w:r w:rsidRPr="00C01AF9">
        <w:rPr>
          <w:rStyle w:val="StyleUnderline"/>
          <w:highlight w:val="cyan"/>
        </w:rPr>
        <w:t>has</w:t>
      </w:r>
      <w:r w:rsidRPr="00C01AF9">
        <w:rPr>
          <w:rStyle w:val="StyleUnderline"/>
        </w:rPr>
        <w:t xml:space="preserve"> </w:t>
      </w:r>
      <w:r w:rsidRPr="00C01AF9">
        <w:rPr>
          <w:sz w:val="12"/>
        </w:rPr>
        <w:t>so often</w:t>
      </w:r>
      <w:r w:rsidRPr="00C01AF9">
        <w:rPr>
          <w:rStyle w:val="StyleUnderline"/>
        </w:rPr>
        <w:t xml:space="preserve"> </w:t>
      </w:r>
      <w:r w:rsidRPr="00C01AF9">
        <w:rPr>
          <w:rStyle w:val="StyleUnderline"/>
          <w:highlight w:val="cyan"/>
        </w:rPr>
        <w:t xml:space="preserve">presaged </w:t>
      </w:r>
      <w:r w:rsidRPr="00C01AF9">
        <w:rPr>
          <w:rStyle w:val="Emphasis"/>
          <w:highlight w:val="cyan"/>
        </w:rPr>
        <w:t>intensifying international conflict</w:t>
      </w:r>
      <w:r w:rsidRPr="00C01AF9">
        <w:rPr>
          <w:rStyle w:val="StyleUnderline"/>
        </w:rPr>
        <w:t>,</w:t>
      </w:r>
      <w:r w:rsidRPr="00C01AF9">
        <w:rPr>
          <w:sz w:val="12"/>
        </w:rPr>
        <w:t xml:space="preserve"> confrontation, </w:t>
      </w:r>
      <w:r w:rsidRPr="00C01AF9">
        <w:rPr>
          <w:rStyle w:val="StyleUnderline"/>
          <w:highlight w:val="cyan"/>
        </w:rPr>
        <w:t>and</w:t>
      </w:r>
      <w:r w:rsidRPr="00C01AF9">
        <w:rPr>
          <w:rStyle w:val="StyleUnderline"/>
        </w:rPr>
        <w:t xml:space="preserve"> </w:t>
      </w:r>
      <w:r w:rsidRPr="00C01AF9">
        <w:rPr>
          <w:sz w:val="12"/>
        </w:rPr>
        <w:t>even</w:t>
      </w:r>
      <w:r w:rsidRPr="00C01AF9">
        <w:rPr>
          <w:rStyle w:val="StyleUnderline"/>
        </w:rPr>
        <w:t xml:space="preserve"> </w:t>
      </w:r>
      <w:r w:rsidRPr="00C01AF9">
        <w:rPr>
          <w:rStyle w:val="Emphasis"/>
          <w:highlight w:val="cyan"/>
        </w:rPr>
        <w:t>war</w:t>
      </w:r>
      <w:r w:rsidRPr="00C01AF9">
        <w:rPr>
          <w:sz w:val="12"/>
        </w:rPr>
        <w:t>. The great-power behavior occurring today represents the warning light flashing on the dashboard. It tells us there may be still-greater traumas to come.</w:t>
      </w:r>
    </w:p>
    <w:p w14:paraId="6B95D1D7" w14:textId="1507CE77" w:rsidR="001F220D" w:rsidRDefault="001F220D" w:rsidP="001F220D">
      <w:pPr>
        <w:rPr>
          <w:sz w:val="12"/>
        </w:rPr>
      </w:pPr>
      <w:r w:rsidRPr="00C01AF9">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C01AF9">
        <w:rPr>
          <w:rStyle w:val="StyleUnderline"/>
          <w:highlight w:val="cyan"/>
        </w:rPr>
        <w:t>America should</w:t>
      </w:r>
      <w:r w:rsidRPr="00C01AF9">
        <w:rPr>
          <w:rStyle w:val="StyleUnderline"/>
        </w:rPr>
        <w:t xml:space="preserve"> </w:t>
      </w:r>
      <w:r w:rsidRPr="00C01AF9">
        <w:rPr>
          <w:sz w:val="12"/>
        </w:rPr>
        <w:t xml:space="preserve">aggressively </w:t>
      </w:r>
      <w:r w:rsidRPr="00C01AF9">
        <w:rPr>
          <w:rStyle w:val="Emphasis"/>
          <w:highlight w:val="cyan"/>
        </w:rPr>
        <w:t>bolster its defenses</w:t>
      </w:r>
      <w:r w:rsidRPr="00C01AF9">
        <w:rPr>
          <w:rStyle w:val="StyleUnderline"/>
          <w:highlight w:val="cyan"/>
        </w:rPr>
        <w:t>,</w:t>
      </w:r>
      <w:r w:rsidRPr="00C01AF9">
        <w:rPr>
          <w:rStyle w:val="StyleUnderline"/>
        </w:rPr>
        <w:t xml:space="preserve"> </w:t>
      </w:r>
      <w:r w:rsidRPr="00C01AF9">
        <w:rPr>
          <w:sz w:val="12"/>
        </w:rPr>
        <w:t>with an eye to preserving and perhaps even selectively advancing its remarkable achievements.</w:t>
      </w:r>
    </w:p>
    <w:p w14:paraId="67886A8B" w14:textId="776C42FD" w:rsidR="00782430" w:rsidRDefault="00782430" w:rsidP="001F220D">
      <w:pPr>
        <w:rPr>
          <w:sz w:val="12"/>
        </w:rPr>
      </w:pPr>
    </w:p>
    <w:p w14:paraId="4D9243D4" w14:textId="77777777" w:rsidR="00782430" w:rsidRPr="00782430" w:rsidRDefault="00782430" w:rsidP="00782430"/>
    <w:p w14:paraId="3C81B3CF" w14:textId="77777777" w:rsidR="004E2B4C" w:rsidRPr="000B589C" w:rsidRDefault="004E2B4C" w:rsidP="004E2B4C">
      <w:pPr>
        <w:pStyle w:val="Heading3"/>
        <w:rPr>
          <w:rFonts w:asciiTheme="minorHAnsi" w:hAnsiTheme="minorHAnsi" w:cstheme="minorHAnsi"/>
        </w:rPr>
      </w:pPr>
      <w:proofErr w:type="spellStart"/>
      <w:r w:rsidRPr="000B589C">
        <w:rPr>
          <w:rFonts w:asciiTheme="minorHAnsi" w:hAnsiTheme="minorHAnsi" w:cstheme="minorHAnsi"/>
        </w:rPr>
        <w:lastRenderedPageBreak/>
        <w:t>Underview</w:t>
      </w:r>
      <w:proofErr w:type="spellEnd"/>
    </w:p>
    <w:p w14:paraId="56DBEB6F" w14:textId="77777777" w:rsidR="004E2B4C" w:rsidRPr="000B589C" w:rsidRDefault="004E2B4C" w:rsidP="004E2B4C">
      <w:pPr>
        <w:pStyle w:val="Heading4"/>
        <w:rPr>
          <w:rFonts w:asciiTheme="minorHAnsi" w:hAnsiTheme="minorHAnsi" w:cstheme="minorHAnsi"/>
          <w:bCs/>
        </w:rPr>
      </w:pPr>
      <w:r w:rsidRPr="000B589C">
        <w:rPr>
          <w:rFonts w:asciiTheme="minorHAnsi" w:hAnsiTheme="minorHAnsi" w:cstheme="minorHAnsi"/>
          <w:bCs/>
        </w:rPr>
        <w:t>Presumption negates – infinite ways for something to be false but only one way for them to be true</w:t>
      </w:r>
      <w:r>
        <w:rPr>
          <w:rFonts w:asciiTheme="minorHAnsi" w:hAnsiTheme="minorHAnsi" w:cstheme="minorHAnsi"/>
          <w:bCs/>
        </w:rPr>
        <w:t xml:space="preserve">, and the </w:t>
      </w:r>
      <w:proofErr w:type="spellStart"/>
      <w:r>
        <w:rPr>
          <w:rFonts w:asciiTheme="minorHAnsi" w:hAnsiTheme="minorHAnsi" w:cstheme="minorHAnsi"/>
          <w:bCs/>
        </w:rPr>
        <w:t>aff</w:t>
      </w:r>
      <w:proofErr w:type="spellEnd"/>
      <w:r>
        <w:rPr>
          <w:rFonts w:asciiTheme="minorHAnsi" w:hAnsiTheme="minorHAnsi" w:cstheme="minorHAnsi"/>
          <w:bCs/>
        </w:rPr>
        <w:t xml:space="preserve"> has the burden of proof.</w:t>
      </w:r>
      <w:r w:rsidRPr="000B589C">
        <w:rPr>
          <w:rFonts w:asciiTheme="minorHAnsi" w:hAnsiTheme="minorHAnsi" w:cstheme="minorHAnsi"/>
          <w:bCs/>
        </w:rPr>
        <w:t xml:space="preserve"> Permissibility negates –</w:t>
      </w:r>
      <w:r>
        <w:rPr>
          <w:rFonts w:asciiTheme="minorHAnsi" w:hAnsiTheme="minorHAnsi" w:cstheme="minorHAnsi"/>
          <w:bCs/>
        </w:rPr>
        <w:t xml:space="preserve"> doing the </w:t>
      </w:r>
      <w:proofErr w:type="spellStart"/>
      <w:r>
        <w:rPr>
          <w:rFonts w:asciiTheme="minorHAnsi" w:hAnsiTheme="minorHAnsi" w:cstheme="minorHAnsi"/>
          <w:bCs/>
        </w:rPr>
        <w:t>aff</w:t>
      </w:r>
      <w:proofErr w:type="spellEnd"/>
      <w:r>
        <w:rPr>
          <w:rFonts w:asciiTheme="minorHAnsi" w:hAnsiTheme="minorHAnsi" w:cstheme="minorHAnsi"/>
          <w:bCs/>
        </w:rPr>
        <w:t xml:space="preserve"> isn’t obligatory then the </w:t>
      </w:r>
      <w:proofErr w:type="spellStart"/>
      <w:r>
        <w:rPr>
          <w:rFonts w:asciiTheme="minorHAnsi" w:hAnsiTheme="minorHAnsi" w:cstheme="minorHAnsi"/>
          <w:bCs/>
        </w:rPr>
        <w:t>squo</w:t>
      </w:r>
      <w:proofErr w:type="spellEnd"/>
      <w:r>
        <w:rPr>
          <w:rFonts w:asciiTheme="minorHAnsi" w:hAnsiTheme="minorHAnsi" w:cstheme="minorHAnsi"/>
          <w:bCs/>
        </w:rPr>
        <w:t xml:space="preserve"> is permissible</w:t>
      </w:r>
      <w:r w:rsidRPr="000B589C">
        <w:rPr>
          <w:rFonts w:asciiTheme="minorHAnsi" w:hAnsiTheme="minorHAnsi" w:cstheme="minorHAnsi"/>
          <w:bCs/>
        </w:rPr>
        <w:t>.</w:t>
      </w:r>
      <w:r>
        <w:rPr>
          <w:rFonts w:asciiTheme="minorHAnsi" w:hAnsiTheme="minorHAnsi" w:cstheme="minorHAnsi"/>
          <w:bCs/>
        </w:rPr>
        <w:t xml:space="preserve"> </w:t>
      </w:r>
    </w:p>
    <w:p w14:paraId="6D5E2F4E" w14:textId="5149C1F7" w:rsidR="00B6162B" w:rsidRPr="00C01AF9" w:rsidRDefault="00B6162B" w:rsidP="00B6162B"/>
    <w:p w14:paraId="15A2F9AC" w14:textId="07F92216" w:rsidR="00B6162B" w:rsidRPr="00C01AF9" w:rsidRDefault="00B6162B" w:rsidP="00B6162B">
      <w:pPr>
        <w:pStyle w:val="Heading1"/>
      </w:pPr>
      <w:r w:rsidRPr="00C01AF9">
        <w:lastRenderedPageBreak/>
        <w:t>Case</w:t>
      </w:r>
    </w:p>
    <w:p w14:paraId="3165B61E" w14:textId="2608661B" w:rsidR="00B6162B" w:rsidRDefault="00B6162B" w:rsidP="009F1571">
      <w:pPr>
        <w:rPr>
          <w:rStyle w:val="Emphasis"/>
        </w:rPr>
      </w:pPr>
    </w:p>
    <w:sectPr w:rsidR="00B616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268D9" w14:textId="77777777" w:rsidR="00427B3C" w:rsidRDefault="00427B3C" w:rsidP="00D64A41">
      <w:pPr>
        <w:spacing w:after="0" w:line="240" w:lineRule="auto"/>
      </w:pPr>
      <w:r>
        <w:separator/>
      </w:r>
    </w:p>
  </w:endnote>
  <w:endnote w:type="continuationSeparator" w:id="0">
    <w:p w14:paraId="52A80E1A" w14:textId="77777777" w:rsidR="00427B3C" w:rsidRDefault="00427B3C" w:rsidP="00D64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C7C02" w14:textId="77777777" w:rsidR="00427B3C" w:rsidRDefault="00427B3C" w:rsidP="00D64A41">
      <w:pPr>
        <w:spacing w:after="0" w:line="240" w:lineRule="auto"/>
      </w:pPr>
      <w:r>
        <w:separator/>
      </w:r>
    </w:p>
  </w:footnote>
  <w:footnote w:type="continuationSeparator" w:id="0">
    <w:p w14:paraId="494865B9" w14:textId="77777777" w:rsidR="00427B3C" w:rsidRDefault="00427B3C" w:rsidP="00D64A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6233816"/>
    <w:docVar w:name="VerbatimVersion" w:val="5.1"/>
  </w:docVars>
  <w:rsids>
    <w:rsidRoot w:val="004502BA"/>
    <w:rsid w:val="000139A3"/>
    <w:rsid w:val="00030DE3"/>
    <w:rsid w:val="00060042"/>
    <w:rsid w:val="00080770"/>
    <w:rsid w:val="000961D2"/>
    <w:rsid w:val="000B7508"/>
    <w:rsid w:val="00100833"/>
    <w:rsid w:val="00104529"/>
    <w:rsid w:val="00105942"/>
    <w:rsid w:val="00107396"/>
    <w:rsid w:val="00144A4C"/>
    <w:rsid w:val="00176AB0"/>
    <w:rsid w:val="00177B7D"/>
    <w:rsid w:val="0018322D"/>
    <w:rsid w:val="001B5776"/>
    <w:rsid w:val="001E527A"/>
    <w:rsid w:val="001F220D"/>
    <w:rsid w:val="001F4AE5"/>
    <w:rsid w:val="001F78CE"/>
    <w:rsid w:val="002167D6"/>
    <w:rsid w:val="00251FC7"/>
    <w:rsid w:val="00254B3D"/>
    <w:rsid w:val="002855A7"/>
    <w:rsid w:val="002B146A"/>
    <w:rsid w:val="002B5E17"/>
    <w:rsid w:val="002E4393"/>
    <w:rsid w:val="00315690"/>
    <w:rsid w:val="00316B75"/>
    <w:rsid w:val="003235F5"/>
    <w:rsid w:val="00325646"/>
    <w:rsid w:val="003460F2"/>
    <w:rsid w:val="0038158C"/>
    <w:rsid w:val="003902BA"/>
    <w:rsid w:val="003A09E2"/>
    <w:rsid w:val="003C5B6B"/>
    <w:rsid w:val="003D3E35"/>
    <w:rsid w:val="00407037"/>
    <w:rsid w:val="00427B3C"/>
    <w:rsid w:val="004502BA"/>
    <w:rsid w:val="004605D6"/>
    <w:rsid w:val="004764C8"/>
    <w:rsid w:val="004C54E5"/>
    <w:rsid w:val="004C60E8"/>
    <w:rsid w:val="004E2B4C"/>
    <w:rsid w:val="004E3579"/>
    <w:rsid w:val="004E728B"/>
    <w:rsid w:val="004F39E0"/>
    <w:rsid w:val="00537BD5"/>
    <w:rsid w:val="0057268A"/>
    <w:rsid w:val="005D2912"/>
    <w:rsid w:val="006065BD"/>
    <w:rsid w:val="00645FA9"/>
    <w:rsid w:val="00647866"/>
    <w:rsid w:val="00665003"/>
    <w:rsid w:val="00692CB1"/>
    <w:rsid w:val="006A2AD0"/>
    <w:rsid w:val="006C2375"/>
    <w:rsid w:val="006D4ECC"/>
    <w:rsid w:val="00722258"/>
    <w:rsid w:val="007243E5"/>
    <w:rsid w:val="00766EA0"/>
    <w:rsid w:val="0077273D"/>
    <w:rsid w:val="00782430"/>
    <w:rsid w:val="007A2226"/>
    <w:rsid w:val="007F5B66"/>
    <w:rsid w:val="00823A1C"/>
    <w:rsid w:val="00831A13"/>
    <w:rsid w:val="00845B9D"/>
    <w:rsid w:val="00860984"/>
    <w:rsid w:val="008B3ECB"/>
    <w:rsid w:val="008B4E85"/>
    <w:rsid w:val="008C1B2E"/>
    <w:rsid w:val="0091627E"/>
    <w:rsid w:val="00962AB8"/>
    <w:rsid w:val="0097032B"/>
    <w:rsid w:val="00971DCC"/>
    <w:rsid w:val="0099527A"/>
    <w:rsid w:val="009D2EAD"/>
    <w:rsid w:val="009D54B2"/>
    <w:rsid w:val="009E1922"/>
    <w:rsid w:val="009E3EB3"/>
    <w:rsid w:val="009F1571"/>
    <w:rsid w:val="009F7ED2"/>
    <w:rsid w:val="00A93661"/>
    <w:rsid w:val="00A95652"/>
    <w:rsid w:val="00AC0AB8"/>
    <w:rsid w:val="00B33C6D"/>
    <w:rsid w:val="00B4508F"/>
    <w:rsid w:val="00B55AD5"/>
    <w:rsid w:val="00B6162B"/>
    <w:rsid w:val="00B8057C"/>
    <w:rsid w:val="00BD6238"/>
    <w:rsid w:val="00BF593B"/>
    <w:rsid w:val="00BF773A"/>
    <w:rsid w:val="00BF7E81"/>
    <w:rsid w:val="00C01AF9"/>
    <w:rsid w:val="00C13773"/>
    <w:rsid w:val="00C17CC8"/>
    <w:rsid w:val="00C65513"/>
    <w:rsid w:val="00C83417"/>
    <w:rsid w:val="00C9604F"/>
    <w:rsid w:val="00CA19AA"/>
    <w:rsid w:val="00CC5298"/>
    <w:rsid w:val="00CD736E"/>
    <w:rsid w:val="00CD798D"/>
    <w:rsid w:val="00CE161E"/>
    <w:rsid w:val="00CF59A8"/>
    <w:rsid w:val="00D07BD7"/>
    <w:rsid w:val="00D325A9"/>
    <w:rsid w:val="00D36A8A"/>
    <w:rsid w:val="00D61409"/>
    <w:rsid w:val="00D64A41"/>
    <w:rsid w:val="00D6691E"/>
    <w:rsid w:val="00D71170"/>
    <w:rsid w:val="00D952E1"/>
    <w:rsid w:val="00DA1C92"/>
    <w:rsid w:val="00DA25D4"/>
    <w:rsid w:val="00DA6538"/>
    <w:rsid w:val="00DE2064"/>
    <w:rsid w:val="00E15E75"/>
    <w:rsid w:val="00E4672C"/>
    <w:rsid w:val="00E5262C"/>
    <w:rsid w:val="00E72FE1"/>
    <w:rsid w:val="00EC7DC4"/>
    <w:rsid w:val="00ED30CF"/>
    <w:rsid w:val="00F176EF"/>
    <w:rsid w:val="00F45E10"/>
    <w:rsid w:val="00F6364A"/>
    <w:rsid w:val="00F9113A"/>
    <w:rsid w:val="00F96A7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5B45B"/>
  <w15:chartTrackingRefBased/>
  <w15:docId w15:val="{D0398FC3-E6DF-44A1-8C9A-703FFCC21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7508"/>
    <w:rPr>
      <w:rFonts w:ascii="Calibri" w:hAnsi="Calibri"/>
    </w:rPr>
  </w:style>
  <w:style w:type="paragraph" w:styleId="Heading1">
    <w:name w:val="heading 1"/>
    <w:aliases w:val="Pocket"/>
    <w:basedOn w:val="Normal"/>
    <w:next w:val="Normal"/>
    <w:link w:val="Heading1Char"/>
    <w:qFormat/>
    <w:rsid w:val="000B75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75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0B75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0B75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75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508"/>
  </w:style>
  <w:style w:type="character" w:customStyle="1" w:styleId="Heading1Char">
    <w:name w:val="Heading 1 Char"/>
    <w:aliases w:val="Pocket Char"/>
    <w:basedOn w:val="DefaultParagraphFont"/>
    <w:link w:val="Heading1"/>
    <w:rsid w:val="000B75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750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0B750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0B7508"/>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0B750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750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0B7508"/>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0B7508"/>
    <w:rPr>
      <w:color w:val="auto"/>
      <w:u w:val="none"/>
    </w:rPr>
  </w:style>
  <w:style w:type="character" w:styleId="FollowedHyperlink">
    <w:name w:val="FollowedHyperlink"/>
    <w:basedOn w:val="DefaultParagraphFont"/>
    <w:uiPriority w:val="99"/>
    <w:semiHidden/>
    <w:unhideWhenUsed/>
    <w:rsid w:val="000B7508"/>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2E4393"/>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2E4393"/>
  </w:style>
  <w:style w:type="paragraph" w:customStyle="1" w:styleId="textbold">
    <w:name w:val="text bold"/>
    <w:basedOn w:val="Normal"/>
    <w:link w:val="Emphasis"/>
    <w:uiPriority w:val="7"/>
    <w:qFormat/>
    <w:rsid w:val="00D07BD7"/>
    <w:pPr>
      <w:ind w:left="720"/>
      <w:jc w:val="both"/>
    </w:pPr>
    <w:rPr>
      <w:b/>
      <w:iCs/>
      <w:u w:val="single"/>
    </w:rPr>
  </w:style>
  <w:style w:type="paragraph" w:styleId="FootnoteText">
    <w:name w:val="footnote text"/>
    <w:basedOn w:val="Normal"/>
    <w:link w:val="FootnoteTextChar"/>
    <w:uiPriority w:val="99"/>
    <w:semiHidden/>
    <w:unhideWhenUsed/>
    <w:qFormat/>
    <w:rsid w:val="00D64A41"/>
    <w:pPr>
      <w:spacing w:line="256" w:lineRule="auto"/>
    </w:pPr>
    <w:rPr>
      <w:sz w:val="24"/>
    </w:rPr>
  </w:style>
  <w:style w:type="character" w:customStyle="1" w:styleId="FootnoteTextChar">
    <w:name w:val="Footnote Text Char"/>
    <w:basedOn w:val="DefaultParagraphFont"/>
    <w:link w:val="FootnoteText"/>
    <w:uiPriority w:val="99"/>
    <w:semiHidden/>
    <w:rsid w:val="00D64A41"/>
    <w:rPr>
      <w:rFonts w:ascii="Calibri" w:hAnsi="Calibri"/>
      <w:sz w:val="24"/>
    </w:rPr>
  </w:style>
  <w:style w:type="character" w:styleId="FootnoteReference">
    <w:name w:val="footnote reference"/>
    <w:aliases w:val="FN Ref,footnote reference,fr,o,FR,(NECG) Footnote Reference"/>
    <w:basedOn w:val="DefaultParagraphFont"/>
    <w:uiPriority w:val="99"/>
    <w:semiHidden/>
    <w:unhideWhenUsed/>
    <w:qFormat/>
    <w:rsid w:val="00D64A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87280">
      <w:bodyDiv w:val="1"/>
      <w:marLeft w:val="0"/>
      <w:marRight w:val="0"/>
      <w:marTop w:val="0"/>
      <w:marBottom w:val="0"/>
      <w:divBdr>
        <w:top w:val="none" w:sz="0" w:space="0" w:color="auto"/>
        <w:left w:val="none" w:sz="0" w:space="0" w:color="auto"/>
        <w:bottom w:val="none" w:sz="0" w:space="0" w:color="auto"/>
        <w:right w:val="none" w:sz="0" w:space="0" w:color="auto"/>
      </w:divBdr>
    </w:div>
    <w:div w:id="204173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pdf/2023495.pdf?refreqid=excelsior%3A242cd2f9910528ef2c393803e6674416%5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heguardian.com/uk-news/police-federation" TargetMode="External"/><Relationship Id="rId4" Type="http://schemas.openxmlformats.org/officeDocument/2006/relationships/settings" Target="settings.xml"/><Relationship Id="rId9" Type="http://schemas.openxmlformats.org/officeDocument/2006/relationships/hyperlink" Target="https://www.theguardian.com/money/2006/jan/28/careers.themilitary%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11</Pages>
  <Words>5577</Words>
  <Characters>31792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34</cp:revision>
  <dcterms:created xsi:type="dcterms:W3CDTF">2021-12-11T22:56:00Z</dcterms:created>
  <dcterms:modified xsi:type="dcterms:W3CDTF">2021-12-12T00:04:00Z</dcterms:modified>
</cp:coreProperties>
</file>