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4F646" w14:textId="3F76704F" w:rsidR="005008D6" w:rsidRDefault="005008D6" w:rsidP="00FD1792">
      <w:pPr>
        <w:pStyle w:val="Heading1"/>
      </w:pPr>
      <w:r>
        <w:t>1AR</w:t>
      </w:r>
    </w:p>
    <w:p w14:paraId="3DBF4EDB" w14:textId="6F40FE53" w:rsidR="005008D6" w:rsidRDefault="005008D6" w:rsidP="005008D6"/>
    <w:p w14:paraId="2B699D08" w14:textId="0DB9FE85" w:rsidR="005008D6" w:rsidRDefault="005008D6" w:rsidP="005008D6"/>
    <w:p w14:paraId="3365FA27" w14:textId="6A3A68BB" w:rsidR="005008D6" w:rsidRDefault="005008D6" w:rsidP="005008D6"/>
    <w:p w14:paraId="5DD0C179" w14:textId="77777777" w:rsidR="005008D6" w:rsidRPr="005008D6" w:rsidRDefault="005008D6" w:rsidP="005008D6"/>
    <w:p w14:paraId="6F681684" w14:textId="4F41AA21" w:rsidR="00FD1792" w:rsidRDefault="00FD1792" w:rsidP="00FD1792">
      <w:pPr>
        <w:pStyle w:val="Heading1"/>
      </w:pPr>
      <w:r>
        <w:t xml:space="preserve">Star Trek AC </w:t>
      </w:r>
    </w:p>
    <w:p w14:paraId="0734C3E9" w14:textId="77777777" w:rsidR="00FD1792" w:rsidRDefault="00FD1792" w:rsidP="00FD1792">
      <w:r>
        <w:t>[brackets for clarification]</w:t>
      </w:r>
    </w:p>
    <w:p w14:paraId="0E4C8229" w14:textId="77777777" w:rsidR="00FD1792" w:rsidRDefault="00FD1792" w:rsidP="00FD1792"/>
    <w:p w14:paraId="282A216F" w14:textId="77777777" w:rsidR="00FD1792" w:rsidRDefault="00FD1792" w:rsidP="00FD1792"/>
    <w:p w14:paraId="73515E30" w14:textId="77777777" w:rsidR="00FD1792" w:rsidRDefault="00FD1792" w:rsidP="00FD1792"/>
    <w:p w14:paraId="1397407D" w14:textId="77777777" w:rsidR="00FD1792" w:rsidRDefault="00FD1792" w:rsidP="00FD1792"/>
    <w:p w14:paraId="2C91C85D" w14:textId="77777777" w:rsidR="00FD1792" w:rsidRDefault="00FD1792" w:rsidP="00FD1792"/>
    <w:p w14:paraId="6FC0602A" w14:textId="77777777" w:rsidR="00FD1792" w:rsidRDefault="00FD1792" w:rsidP="00FD1792"/>
    <w:p w14:paraId="423616EE" w14:textId="77777777" w:rsidR="00FD1792" w:rsidRDefault="00FD1792" w:rsidP="00FD1792"/>
    <w:p w14:paraId="301A830D" w14:textId="77777777" w:rsidR="00FD1792" w:rsidRDefault="00FD1792" w:rsidP="00FD1792"/>
    <w:p w14:paraId="0422545B" w14:textId="77777777" w:rsidR="00FD1792" w:rsidRDefault="00FD1792" w:rsidP="00FD1792">
      <w:pPr>
        <w:pStyle w:val="Heading3"/>
      </w:pPr>
      <w:r>
        <w:lastRenderedPageBreak/>
        <w:t>1AC</w:t>
      </w:r>
    </w:p>
    <w:p w14:paraId="340AD73D" w14:textId="77777777" w:rsidR="00FD1792" w:rsidRDefault="00FD1792" w:rsidP="00FD1792">
      <w:pPr>
        <w:pStyle w:val="Heading4"/>
      </w:pPr>
      <w:r>
        <w:t xml:space="preserve">Space: </w:t>
      </w:r>
      <w:r w:rsidRPr="000A0BCF">
        <w:rPr>
          <w:u w:val="single"/>
        </w:rPr>
        <w:t>the final frontier</w:t>
      </w:r>
      <w:r>
        <w:t xml:space="preserve">. These are the voyages of </w:t>
      </w:r>
      <w:r w:rsidRPr="000A0BCF">
        <w:rPr>
          <w:u w:val="single"/>
        </w:rPr>
        <w:t xml:space="preserve">the Starship </w:t>
      </w:r>
      <w:r w:rsidRPr="000A0BCF">
        <w:rPr>
          <w:i/>
          <w:u w:val="single"/>
        </w:rPr>
        <w:t>Enterprise</w:t>
      </w:r>
      <w:r>
        <w:t xml:space="preserve">. Its five-year mission: to explore strange new worlds. To seek out new life and new civilizations. To boldly go </w:t>
      </w:r>
      <w:r w:rsidRPr="000A0BCF">
        <w:rPr>
          <w:u w:val="single"/>
        </w:rPr>
        <w:t>where no man has gone before</w:t>
      </w:r>
      <w:r>
        <w:t>!</w:t>
      </w:r>
    </w:p>
    <w:p w14:paraId="1EF01122" w14:textId="77777777" w:rsidR="00FD1792" w:rsidRPr="003F0ACB" w:rsidRDefault="00FD1792" w:rsidP="00FD1792">
      <w:r>
        <w:t>[</w:t>
      </w:r>
      <w:r w:rsidRPr="003F0ACB">
        <w:t>Star Trek, Original 60's Series Star Trek Intro and Credits</w:t>
      </w:r>
      <w:r>
        <w:t>]</w:t>
      </w:r>
    </w:p>
    <w:p w14:paraId="7ACE143F" w14:textId="77777777" w:rsidR="00FD1792" w:rsidRPr="00553EC0" w:rsidRDefault="00FD1792" w:rsidP="00FD1792"/>
    <w:p w14:paraId="4EEBBF5B" w14:textId="77777777" w:rsidR="00FD1792" w:rsidRPr="000E2E44" w:rsidRDefault="00FD1792" w:rsidP="00FD1792">
      <w:pPr>
        <w:pStyle w:val="Heading4"/>
      </w:pPr>
      <w:r w:rsidRPr="000E2E44">
        <w:t>September 8</w:t>
      </w:r>
      <w:r w:rsidRPr="000E2E44">
        <w:rPr>
          <w:vertAlign w:val="superscript"/>
        </w:rPr>
        <w:t>th</w:t>
      </w:r>
      <w:r w:rsidRPr="000E2E44">
        <w:t xml:space="preserve">, 1966, the first episode of </w:t>
      </w:r>
      <w:r w:rsidRPr="000A0BCF">
        <w:rPr>
          <w:u w:val="single"/>
        </w:rPr>
        <w:t>Star Trek</w:t>
      </w:r>
      <w:r w:rsidRPr="000E2E44">
        <w:t xml:space="preserve"> airs on live TV in the US, piggybacking off the public fervor of the ongoing </w:t>
      </w:r>
      <w:r w:rsidRPr="000A0BCF">
        <w:rPr>
          <w:u w:val="single"/>
        </w:rPr>
        <w:t>Space Race</w:t>
      </w:r>
      <w:r w:rsidRPr="000E2E44">
        <w:t xml:space="preserve">, offering a vision of a </w:t>
      </w:r>
      <w:r w:rsidRPr="000A0BCF">
        <w:rPr>
          <w:u w:val="single"/>
        </w:rPr>
        <w:t>utopian communist society</w:t>
      </w:r>
      <w:r w:rsidRPr="00307CBB">
        <w:t xml:space="preserve"> in space</w:t>
      </w:r>
      <w:r w:rsidRPr="000E2E44">
        <w:t xml:space="preserve">. </w:t>
      </w:r>
    </w:p>
    <w:p w14:paraId="4518D34F" w14:textId="77777777" w:rsidR="00FD1792" w:rsidRPr="00860A13" w:rsidRDefault="00FD1792" w:rsidP="00FD1792">
      <w:proofErr w:type="spellStart"/>
      <w:r w:rsidRPr="002775BA">
        <w:rPr>
          <w:rStyle w:val="Style13ptBold"/>
        </w:rPr>
        <w:t>Gittlitz</w:t>
      </w:r>
      <w:proofErr w:type="spellEnd"/>
      <w:r w:rsidRPr="002775BA">
        <w:rPr>
          <w:rStyle w:val="Style13ptBold"/>
        </w:rPr>
        <w:t xml:space="preserve"> 17</w:t>
      </w:r>
      <w:r w:rsidRPr="002775BA">
        <w:t xml:space="preserve"> [A. M. </w:t>
      </w:r>
      <w:proofErr w:type="spellStart"/>
      <w:r w:rsidRPr="002775BA">
        <w:t>Gittlitz</w:t>
      </w:r>
      <w:proofErr w:type="spellEnd"/>
      <w:r w:rsidRPr="002775BA">
        <w:t xml:space="preserve"> is a writer from Brooklyn who specializes in counterculture and radical politics, The New York Times, Red Century, “‘Make It So’: ‘Star Trek’ and Its Debt to Revolutionary Socialism</w:t>
      </w:r>
      <w:r>
        <w:t>” July 24</w:t>
      </w:r>
      <w:r w:rsidRPr="002775BA">
        <w:rPr>
          <w:vertAlign w:val="superscript"/>
        </w:rPr>
        <w:t>th</w:t>
      </w:r>
      <w:r>
        <w:t xml:space="preserve">, 2017, </w:t>
      </w:r>
      <w:hyperlink r:id="rId6" w:history="1">
        <w:r w:rsidRPr="00CB30B1">
          <w:rPr>
            <w:rStyle w:val="Hyperlink"/>
          </w:rPr>
          <w:t xml:space="preserve">https://www.nytimes.com/2017/07/24/opinion/make-it-so-star-trek-and-its-debt-to-revolutionary-socialism.html]/ </w:t>
        </w:r>
        <w:proofErr w:type="spellStart"/>
        <w:r w:rsidRPr="00CB30B1">
          <w:rPr>
            <w:rStyle w:val="Hyperlink"/>
          </w:rPr>
          <w:t>lm</w:t>
        </w:r>
        <w:proofErr w:type="spellEnd"/>
      </w:hyperlink>
    </w:p>
    <w:p w14:paraId="646F61F4" w14:textId="77777777" w:rsidR="00FD1792" w:rsidRPr="00E93754" w:rsidRDefault="00FD1792" w:rsidP="00FD1792">
      <w:pPr>
        <w:rPr>
          <w:sz w:val="16"/>
        </w:rPr>
      </w:pPr>
      <w:r w:rsidRPr="00E93754">
        <w:rPr>
          <w:u w:val="single"/>
        </w:rPr>
        <w:t xml:space="preserve">H. G. </w:t>
      </w:r>
      <w:proofErr w:type="spellStart"/>
      <w:r w:rsidRPr="00E93754">
        <w:rPr>
          <w:u w:val="single"/>
        </w:rPr>
        <w:t>Wells’s</w:t>
      </w:r>
      <w:proofErr w:type="spellEnd"/>
      <w:r w:rsidRPr="00E93754">
        <w:rPr>
          <w:sz w:val="16"/>
        </w:rPr>
        <w:t xml:space="preserve"> foundational </w:t>
      </w:r>
      <w:r w:rsidRPr="00E93754">
        <w:rPr>
          <w:u w:val="single"/>
        </w:rPr>
        <w:t>work</w:t>
      </w:r>
      <w:r w:rsidRPr="00E93754">
        <w:rPr>
          <w:sz w:val="16"/>
        </w:rPr>
        <w:t xml:space="preserve"> of political science fiction, “</w:t>
      </w:r>
      <w:r w:rsidRPr="00E93754">
        <w:rPr>
          <w:u w:val="single"/>
        </w:rPr>
        <w:t>The Time Machine</w:t>
      </w:r>
      <w:r w:rsidRPr="00E93754">
        <w:rPr>
          <w:sz w:val="16"/>
        </w:rPr>
        <w:t xml:space="preserve">,” </w:t>
      </w:r>
      <w:r w:rsidRPr="00E93754">
        <w:rPr>
          <w:u w:val="single"/>
        </w:rPr>
        <w:t>predicted a future</w:t>
      </w:r>
      <w:r w:rsidRPr="00E93754">
        <w:rPr>
          <w:sz w:val="16"/>
        </w:rPr>
        <w:t xml:space="preserve"> </w:t>
      </w:r>
      <w:r w:rsidRPr="00E93754">
        <w:rPr>
          <w:u w:val="single"/>
        </w:rPr>
        <w:t>in which a small utopia of</w:t>
      </w:r>
      <w:r w:rsidRPr="00E93754">
        <w:rPr>
          <w:sz w:val="16"/>
        </w:rPr>
        <w:t xml:space="preserve"> sprightly </w:t>
      </w:r>
      <w:r w:rsidRPr="00E93754">
        <w:rPr>
          <w:u w:val="single"/>
        </w:rPr>
        <w:t>elites is kept running by a subclass that lives below the ground and is reduced to bestial violence.</w:t>
      </w:r>
      <w:r w:rsidRPr="00E93754">
        <w:rPr>
          <w:sz w:val="16"/>
        </w:rPr>
        <w:t xml:space="preserve"> </w:t>
      </w:r>
      <w:r w:rsidRPr="00E93754">
        <w:rPr>
          <w:u w:val="single"/>
        </w:rPr>
        <w:t>This</w:t>
      </w:r>
      <w:r w:rsidRPr="00E93754">
        <w:rPr>
          <w:sz w:val="16"/>
        </w:rPr>
        <w:t xml:space="preserve"> prediction, carried to a horrifically logical extent, </w:t>
      </w:r>
      <w:r w:rsidRPr="00E93754">
        <w:rPr>
          <w:u w:val="single"/>
        </w:rPr>
        <w:t>represented the intense wealth disparity of the Victorian England</w:t>
      </w:r>
      <w:r w:rsidRPr="00E93754">
        <w:rPr>
          <w:sz w:val="16"/>
        </w:rPr>
        <w:t xml:space="preserve"> in which Wells wrote the novel. Judging from the major political </w:t>
      </w:r>
      <w:r w:rsidRPr="00E93754">
        <w:rPr>
          <w:u w:val="single"/>
        </w:rPr>
        <w:t>narratives of the fictions of our era,</w:t>
      </w:r>
      <w:r w:rsidRPr="00E93754">
        <w:rPr>
          <w:sz w:val="16"/>
        </w:rPr>
        <w:t xml:space="preserve"> films </w:t>
      </w:r>
      <w:r w:rsidRPr="00E93754">
        <w:rPr>
          <w:u w:val="single"/>
        </w:rPr>
        <w:t>like “The Hunger Games,” “Elysium” and “Snowpiercer,”</w:t>
      </w:r>
      <w:r w:rsidRPr="00E93754">
        <w:rPr>
          <w:sz w:val="16"/>
        </w:rPr>
        <w:t xml:space="preserve"> </w:t>
      </w:r>
      <w:r w:rsidRPr="00E93754">
        <w:rPr>
          <w:u w:val="single"/>
        </w:rPr>
        <w:t>the certainty of a future rendered increasingly barbarous by class division remains essentially the same</w:t>
      </w:r>
      <w:r w:rsidRPr="00E93754">
        <w:rPr>
          <w:sz w:val="16"/>
        </w:rPr>
        <w:t>.</w:t>
      </w:r>
    </w:p>
    <w:p w14:paraId="200DA8D5" w14:textId="77777777" w:rsidR="00FD1792" w:rsidRPr="009863A1" w:rsidRDefault="00FD1792" w:rsidP="00FD1792">
      <w:pPr>
        <w:rPr>
          <w:sz w:val="16"/>
        </w:rPr>
      </w:pPr>
      <w:r w:rsidRPr="009863A1">
        <w:rPr>
          <w:sz w:val="16"/>
        </w:rPr>
        <w:t>But this was not always the case</w:t>
      </w:r>
      <w:r w:rsidRPr="009863A1">
        <w:rPr>
          <w:u w:val="single"/>
        </w:rPr>
        <w:t xml:space="preserve">. In 1920, Wells met Vladimir Lenin, a fellow world-building visionary who planned “the inauguration of an age of limitless experiment” to rebuild and industrialize his country </w:t>
      </w:r>
      <w:r w:rsidRPr="009863A1">
        <w:rPr>
          <w:sz w:val="16"/>
        </w:rPr>
        <w:t xml:space="preserve">from ruination by years of war, </w:t>
      </w:r>
      <w:r w:rsidRPr="009863A1">
        <w:rPr>
          <w:u w:val="single"/>
        </w:rPr>
        <w:t>abolishing class society in the process</w:t>
      </w:r>
      <w:r w:rsidRPr="009863A1">
        <w:rPr>
          <w:sz w:val="16"/>
        </w:rPr>
        <w:t>. Wells was impressed by the pragmatic revolutionary and his planned “utopia of electricians.”</w:t>
      </w:r>
    </w:p>
    <w:p w14:paraId="4712A907" w14:textId="77777777" w:rsidR="00FD1792" w:rsidRPr="00A063FE" w:rsidRDefault="00FD1792" w:rsidP="00FD1792">
      <w:pPr>
        <w:rPr>
          <w:u w:val="single"/>
        </w:rPr>
      </w:pPr>
      <w:r w:rsidRPr="00A063FE">
        <w:rPr>
          <w:sz w:val="16"/>
        </w:rPr>
        <w:t xml:space="preserve">If Wells had been less skeptical of Communism and joined the party, </w:t>
      </w:r>
      <w:r w:rsidRPr="009863A1">
        <w:rPr>
          <w:u w:val="single"/>
        </w:rPr>
        <w:t>he wouldn’t have been the first sci-fi or futurist thinker to do so</w:t>
      </w:r>
      <w:r w:rsidRPr="00A063FE">
        <w:rPr>
          <w:sz w:val="16"/>
        </w:rPr>
        <w:t xml:space="preserve">. Alexander </w:t>
      </w:r>
      <w:r w:rsidRPr="009863A1">
        <w:rPr>
          <w:u w:val="single"/>
        </w:rPr>
        <w:t>Bogdanov</w:t>
      </w:r>
      <w:r w:rsidRPr="00A063FE">
        <w:rPr>
          <w:sz w:val="16"/>
        </w:rPr>
        <w:t xml:space="preserve">, an early political rival of Lenin’s, </w:t>
      </w:r>
      <w:r w:rsidRPr="009863A1">
        <w:rPr>
          <w:u w:val="single"/>
        </w:rPr>
        <w:t>wrote “Red Star,” a utopian novel about a Communist colony on Mars</w:t>
      </w:r>
      <w:r w:rsidRPr="00A063FE">
        <w:rPr>
          <w:sz w:val="16"/>
        </w:rPr>
        <w:t xml:space="preserve"> where everything was held in common and life spans were greatly extended </w:t>
      </w:r>
      <w:proofErr w:type="gramStart"/>
      <w:r w:rsidRPr="00A063FE">
        <w:rPr>
          <w:sz w:val="16"/>
        </w:rPr>
        <w:t>through the use of</w:t>
      </w:r>
      <w:proofErr w:type="gramEnd"/>
      <w:r w:rsidRPr="00A063FE">
        <w:rPr>
          <w:sz w:val="16"/>
        </w:rPr>
        <w:t xml:space="preserve"> parabiosis, the mutual sharing of blood. Along with Anatoly </w:t>
      </w:r>
      <w:proofErr w:type="spellStart"/>
      <w:r w:rsidRPr="00A063FE">
        <w:rPr>
          <w:sz w:val="16"/>
        </w:rPr>
        <w:t>Lunacharsky</w:t>
      </w:r>
      <w:proofErr w:type="spellEnd"/>
      <w:r w:rsidRPr="00A063FE">
        <w:rPr>
          <w:sz w:val="16"/>
        </w:rPr>
        <w:t xml:space="preserve"> and Maxim Gorky, </w:t>
      </w:r>
      <w:r w:rsidRPr="00A063FE">
        <w:rPr>
          <w:u w:val="single"/>
        </w:rPr>
        <w:t>Bogdanov proposed a program of “God Building</w:t>
      </w:r>
      <w:r w:rsidRPr="00A063FE">
        <w:rPr>
          <w:sz w:val="16"/>
        </w:rPr>
        <w:t xml:space="preserve">,” which would replace the rituals and myths of the Orthodox Church through </w:t>
      </w:r>
      <w:r w:rsidRPr="00A063FE">
        <w:rPr>
          <w:u w:val="single"/>
        </w:rPr>
        <w:t>creation of an atheistic religion.</w:t>
      </w:r>
    </w:p>
    <w:p w14:paraId="31EB4D7B" w14:textId="77777777" w:rsidR="00FD1792" w:rsidRPr="00A063FE" w:rsidRDefault="00FD1792" w:rsidP="00FD1792">
      <w:pPr>
        <w:rPr>
          <w:sz w:val="16"/>
        </w:rPr>
      </w:pPr>
      <w:r w:rsidRPr="00A063FE">
        <w:rPr>
          <w:sz w:val="16"/>
        </w:rPr>
        <w:t xml:space="preserve">For his part, Gorky was a fan of the Cosmism of Nikolai </w:t>
      </w:r>
      <w:proofErr w:type="spellStart"/>
      <w:r w:rsidRPr="00A063FE">
        <w:rPr>
          <w:sz w:val="16"/>
        </w:rPr>
        <w:t>Fyodorov</w:t>
      </w:r>
      <w:proofErr w:type="spellEnd"/>
      <w:r w:rsidRPr="00A063FE">
        <w:rPr>
          <w:sz w:val="16"/>
        </w:rPr>
        <w:t xml:space="preserve"> and Konstantin Tsiolkovsky, </w:t>
      </w:r>
      <w:r w:rsidRPr="00A063FE">
        <w:rPr>
          <w:u w:val="single"/>
        </w:rPr>
        <w:t>a scientific and mystical philosophy proposing space exploration and human immortality.</w:t>
      </w:r>
      <w:r w:rsidRPr="00A063FE">
        <w:rPr>
          <w:sz w:val="16"/>
        </w:rPr>
        <w:t xml:space="preserve"> When Lenin died four years after meeting with Wells, the futurist poet Vladimir </w:t>
      </w:r>
      <w:proofErr w:type="spellStart"/>
      <w:r w:rsidRPr="00A063FE">
        <w:rPr>
          <w:sz w:val="16"/>
        </w:rPr>
        <w:t>Mayakovsky’s</w:t>
      </w:r>
      <w:proofErr w:type="spellEnd"/>
      <w:r w:rsidRPr="00A063FE">
        <w:rPr>
          <w:sz w:val="16"/>
        </w:rPr>
        <w:t xml:space="preserve"> line “</w:t>
      </w:r>
      <w:r w:rsidRPr="00A063FE">
        <w:rPr>
          <w:u w:val="single"/>
        </w:rPr>
        <w:t>Lenin Lived, Lenin Lives, Lenin Will Live Forever!</w:t>
      </w:r>
      <w:r w:rsidRPr="00A063FE">
        <w:rPr>
          <w:sz w:val="16"/>
        </w:rPr>
        <w:t xml:space="preserve">” became not only a state slogan, but also a scientific goal. These </w:t>
      </w:r>
      <w:proofErr w:type="spellStart"/>
      <w:r w:rsidRPr="00A063FE">
        <w:rPr>
          <w:sz w:val="16"/>
        </w:rPr>
        <w:t>Biocosmist-Immortalists</w:t>
      </w:r>
      <w:proofErr w:type="spellEnd"/>
      <w:r w:rsidRPr="00A063FE">
        <w:rPr>
          <w:sz w:val="16"/>
        </w:rPr>
        <w:t xml:space="preserve">, as they were known, believed that socialist scientists, freed from the constraints of the capitalist profit motive, would discover how to abolish </w:t>
      </w:r>
      <w:proofErr w:type="gramStart"/>
      <w:r w:rsidRPr="00A063FE">
        <w:rPr>
          <w:sz w:val="16"/>
        </w:rPr>
        <w:t>death</w:t>
      </w:r>
      <w:proofErr w:type="gramEnd"/>
      <w:r w:rsidRPr="00A063FE">
        <w:rPr>
          <w:sz w:val="16"/>
        </w:rPr>
        <w:t xml:space="preserve"> and bring back their comrades. Lenin’s corpse remains preserved for the occasion.</w:t>
      </w:r>
    </w:p>
    <w:p w14:paraId="2B083CA7" w14:textId="77777777" w:rsidR="00FD1792" w:rsidRPr="00A063FE" w:rsidRDefault="00FD1792" w:rsidP="00FD1792">
      <w:pPr>
        <w:rPr>
          <w:u w:val="single"/>
        </w:rPr>
      </w:pPr>
      <w:r w:rsidRPr="00A063FE">
        <w:rPr>
          <w:sz w:val="16"/>
        </w:rPr>
        <w:lastRenderedPageBreak/>
        <w:t xml:space="preserve">Bogdanov died </w:t>
      </w:r>
      <w:proofErr w:type="gramStart"/>
      <w:r w:rsidRPr="00A063FE">
        <w:rPr>
          <w:sz w:val="16"/>
        </w:rPr>
        <w:t>in the course of</w:t>
      </w:r>
      <w:proofErr w:type="gramEnd"/>
      <w:r w:rsidRPr="00A063FE">
        <w:rPr>
          <w:sz w:val="16"/>
        </w:rPr>
        <w:t xml:space="preserve"> his blood-sharing experiments, and </w:t>
      </w:r>
      <w:r w:rsidRPr="00A063FE">
        <w:rPr>
          <w:u w:val="single"/>
        </w:rPr>
        <w:t>other futurist dreams were sidelined by the industrial and militarist priorities that led up to World War II</w:t>
      </w:r>
      <w:r w:rsidRPr="00A063FE">
        <w:rPr>
          <w:sz w:val="16"/>
        </w:rPr>
        <w:t xml:space="preserve">. In the postwar period, however, </w:t>
      </w:r>
      <w:r w:rsidRPr="00A063FE">
        <w:rPr>
          <w:u w:val="single"/>
        </w:rPr>
        <w:t>scientists inspired by Cosmism launched Sputnik</w:t>
      </w:r>
      <w:r w:rsidRPr="00A063FE">
        <w:rPr>
          <w:sz w:val="16"/>
        </w:rPr>
        <w:t xml:space="preserve">. </w:t>
      </w:r>
      <w:r w:rsidRPr="00A063FE">
        <w:rPr>
          <w:u w:val="single"/>
        </w:rPr>
        <w:t>The satellite’s faint blinking in the night sky signaled an era of immense human potential to escape all limitations natural and political, with the equal probability of destroying everything in a matter of hours.</w:t>
      </w:r>
    </w:p>
    <w:p w14:paraId="760BABC1" w14:textId="77777777" w:rsidR="00FD1792" w:rsidRPr="002153A0" w:rsidRDefault="00FD1792" w:rsidP="00FD1792">
      <w:pPr>
        <w:rPr>
          <w:u w:val="single"/>
        </w:rPr>
      </w:pPr>
      <w:r w:rsidRPr="002153A0">
        <w:rPr>
          <w:sz w:val="16"/>
        </w:rPr>
        <w:t xml:space="preserve">Feeding on this tension, </w:t>
      </w:r>
      <w:r w:rsidRPr="001D34B6">
        <w:rPr>
          <w:highlight w:val="cyan"/>
          <w:u w:val="single"/>
        </w:rPr>
        <w:t>sci</w:t>
      </w:r>
      <w:r w:rsidRPr="00241A09">
        <w:rPr>
          <w:u w:val="single"/>
        </w:rPr>
        <w:t xml:space="preserve">ence </w:t>
      </w:r>
      <w:r w:rsidRPr="001D34B6">
        <w:rPr>
          <w:highlight w:val="cyan"/>
          <w:u w:val="single"/>
        </w:rPr>
        <w:t>fi</w:t>
      </w:r>
      <w:r w:rsidRPr="00241A09">
        <w:rPr>
          <w:u w:val="single"/>
        </w:rPr>
        <w:t xml:space="preserve">ction </w:t>
      </w:r>
      <w:r w:rsidRPr="001D34B6">
        <w:rPr>
          <w:highlight w:val="cyan"/>
          <w:u w:val="single"/>
        </w:rPr>
        <w:t>and futurism entered their “golden age” by the</w:t>
      </w:r>
      <w:r w:rsidRPr="00A063FE">
        <w:rPr>
          <w:u w:val="single"/>
        </w:rPr>
        <w:t xml:space="preserve"> 1950s and </w:t>
      </w:r>
      <w:r w:rsidRPr="001D34B6">
        <w:rPr>
          <w:highlight w:val="cyan"/>
          <w:u w:val="single"/>
        </w:rPr>
        <w:t>’60s,</w:t>
      </w:r>
      <w:r w:rsidRPr="00A063FE">
        <w:rPr>
          <w:u w:val="single"/>
        </w:rPr>
        <w:t xml:space="preserve"> </w:t>
      </w:r>
      <w:r w:rsidRPr="002153A0">
        <w:rPr>
          <w:sz w:val="16"/>
        </w:rPr>
        <w:t xml:space="preserve">both </w:t>
      </w:r>
      <w:r w:rsidRPr="001D34B6">
        <w:rPr>
          <w:highlight w:val="cyan"/>
          <w:u w:val="single"/>
        </w:rPr>
        <w:t>predicting the bright future that would replace the Cold War</w:t>
      </w:r>
      <w:r w:rsidRPr="002153A0">
        <w:rPr>
          <w:sz w:val="16"/>
        </w:rPr>
        <w:t xml:space="preserve">. </w:t>
      </w:r>
      <w:r w:rsidRPr="00E40FEA">
        <w:rPr>
          <w:u w:val="single"/>
        </w:rPr>
        <w:t>Tech</w:t>
      </w:r>
      <w:r w:rsidRPr="002153A0">
        <w:rPr>
          <w:u w:val="single"/>
        </w:rPr>
        <w:t xml:space="preserve">nological advances </w:t>
      </w:r>
      <w:r w:rsidRPr="00E40FEA">
        <w:rPr>
          <w:u w:val="single"/>
        </w:rPr>
        <w:t>would automate society;</w:t>
      </w:r>
      <w:r w:rsidRPr="002153A0">
        <w:rPr>
          <w:u w:val="single"/>
        </w:rPr>
        <w:t xml:space="preserve"> the necessity of </w:t>
      </w:r>
      <w:r w:rsidRPr="001D34B6">
        <w:rPr>
          <w:highlight w:val="cyan"/>
          <w:u w:val="single"/>
        </w:rPr>
        <w:t>work would fade away.</w:t>
      </w:r>
      <w:r w:rsidRPr="002153A0">
        <w:rPr>
          <w:u w:val="single"/>
        </w:rPr>
        <w:t xml:space="preserve"> Industrial </w:t>
      </w:r>
      <w:r w:rsidRPr="001D34B6">
        <w:rPr>
          <w:highlight w:val="cyan"/>
          <w:u w:val="single"/>
        </w:rPr>
        <w:t>wealth would be distributed</w:t>
      </w:r>
      <w:r w:rsidRPr="002153A0">
        <w:rPr>
          <w:u w:val="single"/>
        </w:rPr>
        <w:t xml:space="preserve"> as a universal basic income, </w:t>
      </w:r>
      <w:r w:rsidRPr="001D34B6">
        <w:rPr>
          <w:highlight w:val="cyan"/>
          <w:u w:val="single"/>
        </w:rPr>
        <w:t>and</w:t>
      </w:r>
      <w:r w:rsidRPr="002153A0">
        <w:rPr>
          <w:u w:val="single"/>
        </w:rPr>
        <w:t xml:space="preserve"> an age of </w:t>
      </w:r>
      <w:r w:rsidRPr="001D34B6">
        <w:rPr>
          <w:highlight w:val="cyan"/>
          <w:u w:val="single"/>
        </w:rPr>
        <w:t>leisure</w:t>
      </w:r>
      <w:r w:rsidRPr="002153A0">
        <w:rPr>
          <w:u w:val="single"/>
        </w:rPr>
        <w:t xml:space="preserve"> and vitality </w:t>
      </w:r>
      <w:r w:rsidRPr="001D34B6">
        <w:rPr>
          <w:highlight w:val="cyan"/>
          <w:u w:val="single"/>
        </w:rPr>
        <w:t>would follow</w:t>
      </w:r>
      <w:r w:rsidRPr="002153A0">
        <w:rPr>
          <w:sz w:val="16"/>
        </w:rPr>
        <w:t xml:space="preserve">. Humans would continue to voyage into space, creating off-Earth colonies and perhaps making new, extraterrestrial friends in the process. In a rare 1966 collaboration across the Iron Curtain, the astronomer Carl Sagan co-wrote “Intelligent Life in the Universe” with </w:t>
      </w:r>
      <w:proofErr w:type="spellStart"/>
      <w:r w:rsidRPr="002153A0">
        <w:rPr>
          <w:sz w:val="16"/>
        </w:rPr>
        <w:t>Iosif</w:t>
      </w:r>
      <w:proofErr w:type="spellEnd"/>
      <w:r w:rsidRPr="002153A0">
        <w:rPr>
          <w:sz w:val="16"/>
        </w:rPr>
        <w:t xml:space="preserve"> </w:t>
      </w:r>
      <w:proofErr w:type="spellStart"/>
      <w:r w:rsidRPr="002153A0">
        <w:rPr>
          <w:sz w:val="16"/>
        </w:rPr>
        <w:t>Shklovosky</w:t>
      </w:r>
      <w:proofErr w:type="spellEnd"/>
      <w:r w:rsidRPr="002153A0">
        <w:rPr>
          <w:sz w:val="16"/>
        </w:rPr>
        <w:t xml:space="preserve">. </w:t>
      </w:r>
      <w:r w:rsidRPr="002153A0">
        <w:rPr>
          <w:u w:val="single"/>
        </w:rPr>
        <w:t xml:space="preserve">This work of </w:t>
      </w:r>
      <w:proofErr w:type="spellStart"/>
      <w:r w:rsidRPr="002153A0">
        <w:rPr>
          <w:u w:val="single"/>
        </w:rPr>
        <w:t>astrobiological</w:t>
      </w:r>
      <w:proofErr w:type="spellEnd"/>
      <w:r w:rsidRPr="002153A0">
        <w:rPr>
          <w:u w:val="single"/>
        </w:rPr>
        <w:t xml:space="preserve"> optimism proposed that humans attempt to contact their galactic neighbors.</w:t>
      </w:r>
    </w:p>
    <w:p w14:paraId="38C90A31" w14:textId="77777777" w:rsidR="00FD1792" w:rsidRPr="002153A0" w:rsidRDefault="00FD1792" w:rsidP="00FD1792">
      <w:pPr>
        <w:rPr>
          <w:sz w:val="16"/>
        </w:rPr>
      </w:pPr>
      <w:r w:rsidRPr="002153A0">
        <w:rPr>
          <w:sz w:val="16"/>
        </w:rPr>
        <w:t xml:space="preserve">Such views were less fringe and more influential than you might think. </w:t>
      </w:r>
      <w:r w:rsidRPr="001D34B6">
        <w:rPr>
          <w:highlight w:val="cyan"/>
          <w:u w:val="single"/>
        </w:rPr>
        <w:t>Beginning in 1966</w:t>
      </w:r>
      <w:r w:rsidRPr="002153A0">
        <w:rPr>
          <w:u w:val="single"/>
        </w:rPr>
        <w:t>, the plot of “</w:t>
      </w:r>
      <w:r w:rsidRPr="001D34B6">
        <w:rPr>
          <w:highlight w:val="cyan"/>
          <w:u w:val="single"/>
        </w:rPr>
        <w:t>Star Trek”</w:t>
      </w:r>
      <w:r w:rsidRPr="002153A0">
        <w:rPr>
          <w:u w:val="single"/>
        </w:rPr>
        <w:t xml:space="preserve"> closely </w:t>
      </w:r>
      <w:r w:rsidRPr="001D34B6">
        <w:rPr>
          <w:highlight w:val="cyan"/>
          <w:u w:val="single"/>
        </w:rPr>
        <w:t>followed</w:t>
      </w:r>
      <w:r w:rsidRPr="00241A09">
        <w:rPr>
          <w:u w:val="single"/>
        </w:rPr>
        <w:t xml:space="preserve"> </w:t>
      </w:r>
      <w:r w:rsidRPr="009C6153">
        <w:rPr>
          <w:u w:val="single"/>
        </w:rPr>
        <w:t>Posadas’s</w:t>
      </w:r>
      <w:r w:rsidRPr="002153A0">
        <w:rPr>
          <w:u w:val="single"/>
        </w:rPr>
        <w:t xml:space="preserve"> propositions</w:t>
      </w:r>
      <w:r w:rsidRPr="002153A0">
        <w:rPr>
          <w:sz w:val="16"/>
        </w:rPr>
        <w:t xml:space="preserve">. </w:t>
      </w:r>
      <w:r w:rsidRPr="00241A09">
        <w:rPr>
          <w:u w:val="single"/>
        </w:rPr>
        <w:t>After a nuclear third world war</w:t>
      </w:r>
      <w:r w:rsidRPr="002153A0">
        <w:rPr>
          <w:sz w:val="16"/>
        </w:rPr>
        <w:t xml:space="preserve"> (</w:t>
      </w:r>
      <w:r w:rsidRPr="002153A0">
        <w:rPr>
          <w:u w:val="single"/>
        </w:rPr>
        <w:t>which Posadas also believed would lead to socialist revolution</w:t>
      </w:r>
      <w:r w:rsidRPr="002153A0">
        <w:rPr>
          <w:sz w:val="16"/>
        </w:rPr>
        <w:t xml:space="preserve">), </w:t>
      </w:r>
      <w:r w:rsidRPr="002153A0">
        <w:rPr>
          <w:u w:val="single"/>
        </w:rPr>
        <w:t xml:space="preserve">Vulcan </w:t>
      </w:r>
      <w:r w:rsidRPr="00241A09">
        <w:rPr>
          <w:u w:val="single"/>
        </w:rPr>
        <w:t>aliens visit Earth</w:t>
      </w:r>
      <w:r w:rsidRPr="002153A0">
        <w:rPr>
          <w:u w:val="single"/>
        </w:rPr>
        <w:t xml:space="preserve">, </w:t>
      </w:r>
      <w:r w:rsidRPr="00241A09">
        <w:rPr>
          <w:u w:val="single"/>
        </w:rPr>
        <w:t xml:space="preserve">welcoming them into </w:t>
      </w:r>
      <w:r w:rsidRPr="001D34B6">
        <w:rPr>
          <w:highlight w:val="cyan"/>
          <w:u w:val="single"/>
        </w:rPr>
        <w:t>a galactic federation</w:t>
      </w:r>
      <w:r w:rsidRPr="002153A0">
        <w:rPr>
          <w:u w:val="single"/>
        </w:rPr>
        <w:t xml:space="preserve"> and delivering replicator technology that would abolish scarcity</w:t>
      </w:r>
      <w:r w:rsidRPr="002153A0">
        <w:rPr>
          <w:sz w:val="16"/>
        </w:rPr>
        <w:t xml:space="preserve">. </w:t>
      </w:r>
      <w:r w:rsidRPr="001D34B6">
        <w:rPr>
          <w:u w:val="single"/>
        </w:rPr>
        <w:t>Humans</w:t>
      </w:r>
      <w:r w:rsidRPr="002153A0">
        <w:rPr>
          <w:u w:val="single"/>
        </w:rPr>
        <w:t xml:space="preserve"> soon unify as a species, formally </w:t>
      </w:r>
      <w:r w:rsidRPr="001D34B6">
        <w:rPr>
          <w:highlight w:val="cyan"/>
          <w:u w:val="single"/>
        </w:rPr>
        <w:t>abolishing</w:t>
      </w:r>
      <w:r w:rsidRPr="002153A0">
        <w:rPr>
          <w:u w:val="single"/>
        </w:rPr>
        <w:t xml:space="preserve"> </w:t>
      </w:r>
      <w:r w:rsidRPr="001D34B6">
        <w:rPr>
          <w:highlight w:val="cyan"/>
          <w:u w:val="single"/>
        </w:rPr>
        <w:t>money and</w:t>
      </w:r>
      <w:r w:rsidRPr="002153A0">
        <w:rPr>
          <w:u w:val="single"/>
        </w:rPr>
        <w:t xml:space="preserve"> all </w:t>
      </w:r>
      <w:r w:rsidRPr="001D34B6">
        <w:rPr>
          <w:highlight w:val="cyan"/>
          <w:u w:val="single"/>
        </w:rPr>
        <w:t xml:space="preserve">hierarchies of race, </w:t>
      </w:r>
      <w:proofErr w:type="gramStart"/>
      <w:r w:rsidRPr="001D34B6">
        <w:rPr>
          <w:highlight w:val="cyan"/>
          <w:u w:val="single"/>
        </w:rPr>
        <w:t>gender</w:t>
      </w:r>
      <w:proofErr w:type="gramEnd"/>
      <w:r w:rsidRPr="001D34B6">
        <w:rPr>
          <w:highlight w:val="cyan"/>
          <w:u w:val="single"/>
        </w:rPr>
        <w:t xml:space="preserve"> and class</w:t>
      </w:r>
      <w:r w:rsidRPr="002153A0">
        <w:rPr>
          <w:sz w:val="16"/>
        </w:rPr>
        <w:t>.</w:t>
      </w:r>
    </w:p>
    <w:p w14:paraId="1398D60A" w14:textId="77777777" w:rsidR="00FD1792" w:rsidRPr="002153A0" w:rsidRDefault="00FD1792" w:rsidP="00FD1792">
      <w:pPr>
        <w:rPr>
          <w:sz w:val="16"/>
        </w:rPr>
      </w:pPr>
      <w:r w:rsidRPr="002153A0">
        <w:rPr>
          <w:sz w:val="16"/>
        </w:rPr>
        <w:t>“</w:t>
      </w:r>
      <w:r w:rsidRPr="00E24408">
        <w:rPr>
          <w:u w:val="single"/>
        </w:rPr>
        <w:t>A lot has changed in the past 300 years</w:t>
      </w:r>
      <w:r w:rsidRPr="002153A0">
        <w:rPr>
          <w:sz w:val="16"/>
        </w:rPr>
        <w:t xml:space="preserve">,” </w:t>
      </w:r>
      <w:r w:rsidRPr="002153A0">
        <w:rPr>
          <w:u w:val="single"/>
        </w:rPr>
        <w:t xml:space="preserve">Captain Picard explains to a cryogenically unfrozen businessman from the 20th century </w:t>
      </w:r>
      <w:r w:rsidRPr="002153A0">
        <w:rPr>
          <w:sz w:val="16"/>
        </w:rPr>
        <w:t>in an episode of a later “Star Trek” franchise, “The Next Generation.” “</w:t>
      </w:r>
      <w:r w:rsidRPr="00E24408">
        <w:rPr>
          <w:u w:val="single"/>
        </w:rPr>
        <w:t>People</w:t>
      </w:r>
      <w:r w:rsidRPr="00241A09">
        <w:rPr>
          <w:u w:val="single"/>
        </w:rPr>
        <w:t xml:space="preserve"> are </w:t>
      </w:r>
      <w:r w:rsidRPr="009C6153">
        <w:rPr>
          <w:highlight w:val="cyan"/>
          <w:u w:val="single"/>
        </w:rPr>
        <w:t xml:space="preserve">no </w:t>
      </w:r>
      <w:r w:rsidRPr="001D34B6">
        <w:rPr>
          <w:highlight w:val="cyan"/>
          <w:u w:val="single"/>
        </w:rPr>
        <w:t>longer obsessed</w:t>
      </w:r>
      <w:r w:rsidRPr="002153A0">
        <w:rPr>
          <w:u w:val="single"/>
        </w:rPr>
        <w:t xml:space="preserve"> </w:t>
      </w:r>
      <w:r w:rsidRPr="001D34B6">
        <w:rPr>
          <w:highlight w:val="cyan"/>
          <w:u w:val="single"/>
        </w:rPr>
        <w:t>with</w:t>
      </w:r>
      <w:r w:rsidRPr="002153A0">
        <w:rPr>
          <w:u w:val="single"/>
        </w:rPr>
        <w:t xml:space="preserve"> the </w:t>
      </w:r>
      <w:r w:rsidRPr="001D34B6">
        <w:rPr>
          <w:highlight w:val="cyan"/>
          <w:u w:val="single"/>
        </w:rPr>
        <w:t>accumulation</w:t>
      </w:r>
      <w:r w:rsidRPr="00E40FEA">
        <w:rPr>
          <w:u w:val="single"/>
        </w:rPr>
        <w:t xml:space="preserve"> of things. </w:t>
      </w:r>
      <w:r w:rsidRPr="00E24408">
        <w:rPr>
          <w:u w:val="single"/>
        </w:rPr>
        <w:t>We’ve eliminated</w:t>
      </w:r>
      <w:r w:rsidRPr="009C6153">
        <w:rPr>
          <w:u w:val="single"/>
        </w:rPr>
        <w:t xml:space="preserve"> </w:t>
      </w:r>
      <w:r w:rsidRPr="001D34B6">
        <w:rPr>
          <w:u w:val="single"/>
        </w:rPr>
        <w:t xml:space="preserve">hunger, </w:t>
      </w:r>
      <w:r w:rsidRPr="00E24408">
        <w:rPr>
          <w:u w:val="single"/>
        </w:rPr>
        <w:t>want</w:t>
      </w:r>
      <w:r w:rsidRPr="001D34B6">
        <w:rPr>
          <w:u w:val="single"/>
        </w:rPr>
        <w:t xml:space="preserve">, the need </w:t>
      </w:r>
      <w:r w:rsidRPr="00E24408">
        <w:rPr>
          <w:u w:val="single"/>
        </w:rPr>
        <w:t>for possessions</w:t>
      </w:r>
      <w:r w:rsidRPr="001D34B6">
        <w:rPr>
          <w:u w:val="single"/>
        </w:rPr>
        <w:t>. We’ve grown out of our infancy</w:t>
      </w:r>
      <w:r w:rsidRPr="001D34B6">
        <w:rPr>
          <w:sz w:val="16"/>
        </w:rPr>
        <w:t>.”</w:t>
      </w:r>
    </w:p>
    <w:p w14:paraId="6958081C" w14:textId="77777777" w:rsidR="00FD1792" w:rsidRPr="002153A0" w:rsidRDefault="00FD1792" w:rsidP="00FD1792">
      <w:pPr>
        <w:rPr>
          <w:u w:val="single"/>
        </w:rPr>
      </w:pPr>
      <w:r w:rsidRPr="002153A0">
        <w:rPr>
          <w:sz w:val="16"/>
        </w:rPr>
        <w:t xml:space="preserve">For all its continued popularity, such optimism was unusual in the genre. </w:t>
      </w:r>
      <w:r w:rsidRPr="002153A0">
        <w:rPr>
          <w:u w:val="single"/>
        </w:rPr>
        <w:t>The new wave of sci-fi in the late ’60s,</w:t>
      </w:r>
      <w:r w:rsidRPr="002153A0">
        <w:rPr>
          <w:sz w:val="16"/>
        </w:rPr>
        <w:t xml:space="preserve"> typified by J. G. Ballard and Philip K. Dick in the United States and by the </w:t>
      </w:r>
      <w:proofErr w:type="spellStart"/>
      <w:r w:rsidRPr="002153A0">
        <w:rPr>
          <w:sz w:val="16"/>
        </w:rPr>
        <w:t>Strugatsky</w:t>
      </w:r>
      <w:proofErr w:type="spellEnd"/>
      <w:r w:rsidRPr="002153A0">
        <w:rPr>
          <w:sz w:val="16"/>
        </w:rPr>
        <w:t xml:space="preserve"> brothers and Stanislaw </w:t>
      </w:r>
      <w:proofErr w:type="spellStart"/>
      <w:r w:rsidRPr="002153A0">
        <w:rPr>
          <w:sz w:val="16"/>
        </w:rPr>
        <w:t>Lem</w:t>
      </w:r>
      <w:proofErr w:type="spellEnd"/>
      <w:r w:rsidRPr="002153A0">
        <w:rPr>
          <w:sz w:val="16"/>
        </w:rPr>
        <w:t xml:space="preserve"> in the East, </w:t>
      </w:r>
      <w:r w:rsidRPr="002153A0">
        <w:rPr>
          <w:u w:val="single"/>
        </w:rPr>
        <w:t>presented narratives that undercut this theme of humans’ saving themselves through their own rationality.</w:t>
      </w:r>
    </w:p>
    <w:p w14:paraId="713C0923" w14:textId="77777777" w:rsidR="00FD1792" w:rsidRPr="00424344" w:rsidRDefault="00FD1792" w:rsidP="00FD1792">
      <w:r w:rsidRPr="00E24408">
        <w:rPr>
          <w:u w:val="single"/>
        </w:rPr>
        <w:t>The grand proposals of the ’60s futurists</w:t>
      </w:r>
      <w:r w:rsidRPr="0032543E">
        <w:rPr>
          <w:u w:val="single"/>
        </w:rPr>
        <w:t xml:space="preserve"> also </w:t>
      </w:r>
      <w:r w:rsidRPr="00E24408">
        <w:rPr>
          <w:u w:val="single"/>
        </w:rPr>
        <w:t>faded away</w:t>
      </w:r>
      <w:r w:rsidRPr="00424344">
        <w:t xml:space="preserve">, </w:t>
      </w:r>
      <w:r w:rsidRPr="0032543E">
        <w:rPr>
          <w:u w:val="single"/>
        </w:rPr>
        <w:t>as the Fordist period of postwar economic growth abruptly about-faced.</w:t>
      </w:r>
      <w:r w:rsidRPr="00424344">
        <w:t xml:space="preserve"> </w:t>
      </w:r>
      <w:r w:rsidRPr="001D34B6">
        <w:rPr>
          <w:highlight w:val="cyan"/>
          <w:u w:val="single"/>
        </w:rPr>
        <w:t>Instead</w:t>
      </w:r>
      <w:r w:rsidRPr="0032543E">
        <w:rPr>
          <w:u w:val="single"/>
        </w:rPr>
        <w:t xml:space="preserve"> of automation and guaranteed income, </w:t>
      </w:r>
      <w:r w:rsidRPr="001D34B6">
        <w:rPr>
          <w:highlight w:val="cyan"/>
          <w:u w:val="single"/>
        </w:rPr>
        <w:t>workers got austerity and deregulation</w:t>
      </w:r>
      <w:r w:rsidRPr="00424344">
        <w:t xml:space="preserve">. </w:t>
      </w:r>
      <w:r w:rsidRPr="0032543E">
        <w:rPr>
          <w:u w:val="single"/>
        </w:rPr>
        <w:t>The Marxist theorist Franco</w:t>
      </w:r>
      <w:r w:rsidRPr="00424344">
        <w:t xml:space="preserve"> </w:t>
      </w:r>
      <w:r w:rsidRPr="009C6153">
        <w:rPr>
          <w:u w:val="single"/>
        </w:rPr>
        <w:t>Berardi described this period as</w:t>
      </w:r>
      <w:r w:rsidRPr="0032543E">
        <w:rPr>
          <w:u w:val="single"/>
        </w:rPr>
        <w:t xml:space="preserve"> one in which an inherent </w:t>
      </w:r>
      <w:r w:rsidRPr="001D34B6">
        <w:rPr>
          <w:highlight w:val="cyan"/>
          <w:u w:val="single"/>
        </w:rPr>
        <w:t xml:space="preserve">optimism for </w:t>
      </w:r>
      <w:r w:rsidRPr="009C6153">
        <w:rPr>
          <w:u w:val="single"/>
        </w:rPr>
        <w:t xml:space="preserve">the </w:t>
      </w:r>
      <w:r w:rsidRPr="001D34B6">
        <w:rPr>
          <w:highlight w:val="cyan"/>
          <w:u w:val="single"/>
        </w:rPr>
        <w:t>future</w:t>
      </w:r>
      <w:r w:rsidRPr="0032543E">
        <w:rPr>
          <w:u w:val="single"/>
        </w:rPr>
        <w:t xml:space="preserve">, implied by </w:t>
      </w:r>
      <w:r w:rsidRPr="001D34B6">
        <w:rPr>
          <w:highlight w:val="cyan"/>
          <w:u w:val="single"/>
        </w:rPr>
        <w:t>socialism</w:t>
      </w:r>
      <w:r w:rsidRPr="0032543E">
        <w:rPr>
          <w:u w:val="single"/>
        </w:rPr>
        <w:t xml:space="preserve"> and progressivism, </w:t>
      </w:r>
      <w:r w:rsidRPr="001D34B6">
        <w:rPr>
          <w:highlight w:val="cyan"/>
          <w:u w:val="single"/>
        </w:rPr>
        <w:t>faded into the “no future” nihilism of neoliberalism</w:t>
      </w:r>
      <w:r w:rsidRPr="0032543E">
        <w:rPr>
          <w:u w:val="single"/>
        </w:rPr>
        <w:t xml:space="preserve"> and Thatcherite economics, which insisted that “there is no alternative.”</w:t>
      </w:r>
    </w:p>
    <w:p w14:paraId="2737844B" w14:textId="77777777" w:rsidR="00FD1792" w:rsidRPr="00162D5F" w:rsidRDefault="00FD1792" w:rsidP="00FD1792">
      <w:pPr>
        <w:rPr>
          <w:sz w:val="16"/>
        </w:rPr>
      </w:pPr>
      <w:r w:rsidRPr="001D34B6">
        <w:rPr>
          <w:highlight w:val="cyan"/>
          <w:u w:val="single"/>
        </w:rPr>
        <w:t xml:space="preserve">The fall of the Soviet Union cemented </w:t>
      </w:r>
      <w:proofErr w:type="spellStart"/>
      <w:r w:rsidRPr="009C6153">
        <w:rPr>
          <w:highlight w:val="cyan"/>
          <w:u w:val="single"/>
        </w:rPr>
        <w:t>th</w:t>
      </w:r>
      <w:proofErr w:type="spellEnd"/>
      <w:r>
        <w:rPr>
          <w:highlight w:val="cyan"/>
          <w:u w:val="single"/>
        </w:rPr>
        <w:t>[e]</w:t>
      </w:r>
      <w:r w:rsidRPr="003A6798">
        <w:rPr>
          <w:u w:val="single"/>
        </w:rPr>
        <w:t>is</w:t>
      </w:r>
      <w:r w:rsidRPr="009C6153">
        <w:rPr>
          <w:u w:val="single"/>
        </w:rPr>
        <w:t xml:space="preserve"> </w:t>
      </w:r>
      <w:r w:rsidRPr="001D34B6">
        <w:rPr>
          <w:highlight w:val="cyan"/>
          <w:u w:val="single"/>
        </w:rPr>
        <w:t>“end of history,”</w:t>
      </w:r>
      <w:r w:rsidRPr="0032543E">
        <w:rPr>
          <w:u w:val="single"/>
        </w:rPr>
        <w:t xml:space="preserve"> </w:t>
      </w:r>
      <w:r w:rsidRPr="00162D5F">
        <w:rPr>
          <w:sz w:val="16"/>
        </w:rPr>
        <w:t xml:space="preserve">in Francis Fukuyama’s phrase, </w:t>
      </w:r>
      <w:r w:rsidRPr="00E40FEA">
        <w:rPr>
          <w:u w:val="single"/>
        </w:rPr>
        <w:t>and</w:t>
      </w:r>
      <w:r w:rsidRPr="0032543E">
        <w:rPr>
          <w:u w:val="single"/>
        </w:rPr>
        <w:t xml:space="preserve"> signaled </w:t>
      </w:r>
      <w:r w:rsidRPr="00E40FEA">
        <w:rPr>
          <w:u w:val="single"/>
        </w:rPr>
        <w:t>a return to late-capitalist dystopia</w:t>
      </w:r>
      <w:r w:rsidRPr="00E24408">
        <w:rPr>
          <w:u w:val="single"/>
        </w:rPr>
        <w:t>n</w:t>
      </w:r>
      <w:r w:rsidRPr="0032543E">
        <w:rPr>
          <w:u w:val="single"/>
        </w:rPr>
        <w:t xml:space="preserve"> narratives of the future, like</w:t>
      </w:r>
      <w:r w:rsidRPr="00162D5F">
        <w:rPr>
          <w:sz w:val="16"/>
        </w:rPr>
        <w:t xml:space="preserve"> that of “</w:t>
      </w:r>
      <w:r w:rsidRPr="0032543E">
        <w:rPr>
          <w:u w:val="single"/>
        </w:rPr>
        <w:t>The Time Machine.”</w:t>
      </w:r>
      <w:r w:rsidRPr="00162D5F">
        <w:rPr>
          <w:sz w:val="16"/>
        </w:rPr>
        <w:t xml:space="preserve"> </w:t>
      </w:r>
      <w:r w:rsidRPr="0032543E">
        <w:rPr>
          <w:u w:val="single"/>
        </w:rPr>
        <w:t xml:space="preserve">Two of the most popular </w:t>
      </w:r>
      <w:r w:rsidRPr="001D34B6">
        <w:rPr>
          <w:highlight w:val="cyan"/>
          <w:u w:val="single"/>
        </w:rPr>
        <w:t>sci-fi films of the ’90s</w:t>
      </w:r>
      <w:r w:rsidRPr="0032543E">
        <w:rPr>
          <w:u w:val="single"/>
        </w:rPr>
        <w:t xml:space="preserve"> were “</w:t>
      </w:r>
      <w:r w:rsidRPr="00E40FEA">
        <w:rPr>
          <w:highlight w:val="cyan"/>
          <w:u w:val="single"/>
        </w:rPr>
        <w:t>Terminator</w:t>
      </w:r>
      <w:r w:rsidRPr="0032543E">
        <w:rPr>
          <w:u w:val="single"/>
        </w:rPr>
        <w:t xml:space="preserve"> 2” </w:t>
      </w:r>
      <w:r w:rsidRPr="00E40FEA">
        <w:rPr>
          <w:highlight w:val="cyan"/>
          <w:u w:val="single"/>
        </w:rPr>
        <w:t>and</w:t>
      </w:r>
      <w:r w:rsidRPr="0032543E">
        <w:rPr>
          <w:u w:val="single"/>
        </w:rPr>
        <w:t xml:space="preserve"> “</w:t>
      </w:r>
      <w:r w:rsidRPr="003A6798">
        <w:rPr>
          <w:highlight w:val="cyan"/>
          <w:u w:val="single"/>
        </w:rPr>
        <w:t>The Matrix</w:t>
      </w:r>
      <w:r w:rsidRPr="0032543E">
        <w:rPr>
          <w:u w:val="single"/>
        </w:rPr>
        <w:t xml:space="preserve">,” which both </w:t>
      </w:r>
      <w:r w:rsidRPr="001D34B6">
        <w:rPr>
          <w:highlight w:val="cyan"/>
          <w:u w:val="single"/>
        </w:rPr>
        <w:t>show</w:t>
      </w:r>
      <w:r w:rsidRPr="00E40FEA">
        <w:rPr>
          <w:u w:val="single"/>
        </w:rPr>
        <w:t xml:space="preserve">cased </w:t>
      </w:r>
      <w:r w:rsidRPr="001D34B6">
        <w:rPr>
          <w:highlight w:val="cyan"/>
          <w:u w:val="single"/>
        </w:rPr>
        <w:t xml:space="preserve">a world in which capital </w:t>
      </w:r>
      <w:r w:rsidRPr="00E40FEA">
        <w:rPr>
          <w:u w:val="single"/>
        </w:rPr>
        <w:t xml:space="preserve">had </w:t>
      </w:r>
      <w:r w:rsidRPr="003A6798">
        <w:rPr>
          <w:highlight w:val="cyan"/>
          <w:u w:val="single"/>
        </w:rPr>
        <w:t>triumphed and</w:t>
      </w:r>
      <w:r w:rsidRPr="0032543E">
        <w:rPr>
          <w:u w:val="single"/>
        </w:rPr>
        <w:t xml:space="preserve"> its </w:t>
      </w:r>
      <w:r w:rsidRPr="003A6798">
        <w:rPr>
          <w:highlight w:val="cyan"/>
          <w:u w:val="single"/>
        </w:rPr>
        <w:t>machinery</w:t>
      </w:r>
      <w:r w:rsidRPr="0032543E">
        <w:rPr>
          <w:u w:val="single"/>
        </w:rPr>
        <w:t xml:space="preserve"> would not liberate </w:t>
      </w:r>
      <w:proofErr w:type="gramStart"/>
      <w:r w:rsidRPr="0032543E">
        <w:rPr>
          <w:u w:val="single"/>
        </w:rPr>
        <w:t>mankind, but</w:t>
      </w:r>
      <w:proofErr w:type="gramEnd"/>
      <w:r w:rsidRPr="0032543E">
        <w:rPr>
          <w:u w:val="single"/>
        </w:rPr>
        <w:t xml:space="preserve"> </w:t>
      </w:r>
      <w:r w:rsidRPr="003A6798">
        <w:rPr>
          <w:highlight w:val="cyan"/>
          <w:u w:val="single"/>
        </w:rPr>
        <w:t>govern</w:t>
      </w:r>
      <w:r w:rsidRPr="0032543E">
        <w:rPr>
          <w:u w:val="single"/>
        </w:rPr>
        <w:t xml:space="preserve"> it</w:t>
      </w:r>
      <w:r w:rsidRPr="00162D5F">
        <w:rPr>
          <w:sz w:val="16"/>
        </w:rPr>
        <w:t xml:space="preserve">. The recent success of “The Road,” “The Handmaid’s Tale” and “The Walking Dead” similarly </w:t>
      </w:r>
      <w:r w:rsidRPr="00162D5F">
        <w:rPr>
          <w:u w:val="single"/>
        </w:rPr>
        <w:t>predict violent futures where only small underground resistance movements struggle to keep the dying flame of humanity alight</w:t>
      </w:r>
      <w:r w:rsidRPr="00162D5F">
        <w:rPr>
          <w:sz w:val="16"/>
        </w:rPr>
        <w:t>.</w:t>
      </w:r>
    </w:p>
    <w:p w14:paraId="17DAFF66" w14:textId="77777777" w:rsidR="00FD1792" w:rsidRPr="007E1875" w:rsidRDefault="00FD1792" w:rsidP="00FD1792">
      <w:pPr>
        <w:rPr>
          <w:sz w:val="16"/>
        </w:rPr>
      </w:pPr>
      <w:r w:rsidRPr="007E1875">
        <w:rPr>
          <w:sz w:val="16"/>
        </w:rPr>
        <w:t>Released the same year as “Star Trek: First Contact” — and grossing three times as much — “</w:t>
      </w:r>
      <w:r w:rsidRPr="007E1875">
        <w:rPr>
          <w:u w:val="single"/>
        </w:rPr>
        <w:t>Independence Day</w:t>
      </w:r>
      <w:r w:rsidRPr="007E1875">
        <w:rPr>
          <w:sz w:val="16"/>
        </w:rPr>
        <w:t xml:space="preserve">” </w:t>
      </w:r>
      <w:r w:rsidRPr="007E1875">
        <w:rPr>
          <w:u w:val="single"/>
        </w:rPr>
        <w:t>told a story directly opposed</w:t>
      </w:r>
      <w:r w:rsidRPr="007E1875">
        <w:rPr>
          <w:sz w:val="16"/>
        </w:rPr>
        <w:t xml:space="preserve"> to Posadism, </w:t>
      </w:r>
      <w:r w:rsidRPr="007E1875">
        <w:rPr>
          <w:u w:val="single"/>
        </w:rPr>
        <w:t>in which those who gather to greet the aliens and protest military engagement with them are the first to be incinerated by the extraterrestrials’ directed-energy weapons</w:t>
      </w:r>
      <w:r w:rsidRPr="007E1875">
        <w:rPr>
          <w:sz w:val="16"/>
        </w:rPr>
        <w:t xml:space="preserve">. (In </w:t>
      </w:r>
      <w:proofErr w:type="spellStart"/>
      <w:r w:rsidRPr="007E1875">
        <w:rPr>
          <w:sz w:val="16"/>
        </w:rPr>
        <w:t>Wells’s</w:t>
      </w:r>
      <w:proofErr w:type="spellEnd"/>
      <w:r w:rsidRPr="007E1875">
        <w:rPr>
          <w:sz w:val="16"/>
        </w:rPr>
        <w:t xml:space="preserve"> 1897 vision of alien invasion, “The War of the Worlds,” the white flag-waving welcoming party of humans is similarly dispatched.)</w:t>
      </w:r>
    </w:p>
    <w:p w14:paraId="4784B0D7" w14:textId="77777777" w:rsidR="00FD1792" w:rsidRPr="007E1875" w:rsidRDefault="00FD1792" w:rsidP="00FD1792">
      <w:pPr>
        <w:rPr>
          <w:sz w:val="16"/>
        </w:rPr>
      </w:pPr>
      <w:r w:rsidRPr="007E1875">
        <w:rPr>
          <w:u w:val="single"/>
        </w:rPr>
        <w:t>The grotesque work of 1970s white supremacist speculative fiction, “The Camp of the Saints”</w:t>
      </w:r>
      <w:r w:rsidRPr="007E1875">
        <w:rPr>
          <w:sz w:val="16"/>
        </w:rPr>
        <w:t xml:space="preserve"> by Jean </w:t>
      </w:r>
      <w:proofErr w:type="spellStart"/>
      <w:r w:rsidRPr="007E1875">
        <w:rPr>
          <w:sz w:val="16"/>
        </w:rPr>
        <w:t>Raspail</w:t>
      </w:r>
      <w:proofErr w:type="spellEnd"/>
      <w:r w:rsidRPr="007E1875">
        <w:rPr>
          <w:sz w:val="16"/>
        </w:rPr>
        <w:t xml:space="preserve"> — recently </w:t>
      </w:r>
      <w:r w:rsidRPr="007E1875">
        <w:rPr>
          <w:u w:val="single"/>
        </w:rPr>
        <w:t>referenced by the White House strategist Steve Bannon</w:t>
      </w:r>
      <w:r w:rsidRPr="007E1875">
        <w:rPr>
          <w:sz w:val="16"/>
        </w:rPr>
        <w:t xml:space="preserve"> — </w:t>
      </w:r>
      <w:r w:rsidRPr="007E1875">
        <w:rPr>
          <w:u w:val="single"/>
        </w:rPr>
        <w:t>has a similar story line</w:t>
      </w:r>
      <w:r w:rsidRPr="007E1875">
        <w:rPr>
          <w:sz w:val="16"/>
        </w:rPr>
        <w:t>. A fleet of refugee ships appears off the coast of France, asking for safe harbor, but it soon becomes apparent that the ship is a Trojan horse. Its admission triggers an invasion of Europe and the United States.</w:t>
      </w:r>
    </w:p>
    <w:p w14:paraId="4880F834" w14:textId="77777777" w:rsidR="00FD1792" w:rsidRPr="00D814E1" w:rsidRDefault="00FD1792" w:rsidP="00FD1792">
      <w:pPr>
        <w:rPr>
          <w:sz w:val="16"/>
        </w:rPr>
      </w:pPr>
      <w:r w:rsidRPr="00D814E1">
        <w:rPr>
          <w:u w:val="single"/>
        </w:rPr>
        <w:t>The recent rise of right-wing populism indicates a widening crack in the neoliberal consensus of ideological centrism</w:t>
      </w:r>
      <w:r w:rsidRPr="00D814E1">
        <w:rPr>
          <w:sz w:val="16"/>
        </w:rPr>
        <w:t xml:space="preserve">. From this breach, </w:t>
      </w:r>
      <w:r w:rsidRPr="00D814E1">
        <w:rPr>
          <w:u w:val="single"/>
        </w:rPr>
        <w:t>past visions of the future are once again pouring out</w:t>
      </w:r>
      <w:r w:rsidRPr="00D814E1">
        <w:rPr>
          <w:sz w:val="16"/>
        </w:rPr>
        <w:t xml:space="preserve">. Peter Thiel, Elon </w:t>
      </w:r>
      <w:proofErr w:type="gramStart"/>
      <w:r w:rsidRPr="001D34B6">
        <w:rPr>
          <w:highlight w:val="cyan"/>
          <w:u w:val="single"/>
        </w:rPr>
        <w:t>Musk</w:t>
      </w:r>
      <w:proofErr w:type="gramEnd"/>
      <w:r w:rsidRPr="00D814E1">
        <w:rPr>
          <w:u w:val="single"/>
        </w:rPr>
        <w:t xml:space="preserve"> </w:t>
      </w:r>
      <w:r w:rsidRPr="001D34B6">
        <w:rPr>
          <w:highlight w:val="cyan"/>
          <w:u w:val="single"/>
        </w:rPr>
        <w:t>and</w:t>
      </w:r>
      <w:r w:rsidRPr="00D814E1">
        <w:rPr>
          <w:sz w:val="16"/>
        </w:rPr>
        <w:t xml:space="preserve"> Mark </w:t>
      </w:r>
      <w:r w:rsidRPr="001D34B6">
        <w:rPr>
          <w:highlight w:val="cyan"/>
          <w:u w:val="single"/>
        </w:rPr>
        <w:t>Zuckerberg</w:t>
      </w:r>
      <w:r w:rsidRPr="00D814E1">
        <w:rPr>
          <w:sz w:val="16"/>
        </w:rPr>
        <w:t xml:space="preserve"> </w:t>
      </w:r>
      <w:r w:rsidRPr="00D814E1">
        <w:rPr>
          <w:u w:val="single"/>
        </w:rPr>
        <w:t xml:space="preserve">feel empowered to </w:t>
      </w:r>
      <w:r w:rsidRPr="001D34B6">
        <w:rPr>
          <w:highlight w:val="cyan"/>
          <w:u w:val="single"/>
        </w:rPr>
        <w:t>propose sci</w:t>
      </w:r>
      <w:r w:rsidRPr="001D34B6">
        <w:rPr>
          <w:u w:val="single"/>
        </w:rPr>
        <w:t xml:space="preserve">ence </w:t>
      </w:r>
      <w:r w:rsidRPr="001D34B6">
        <w:rPr>
          <w:highlight w:val="cyan"/>
          <w:u w:val="single"/>
        </w:rPr>
        <w:t>fi</w:t>
      </w:r>
      <w:r w:rsidRPr="001D34B6">
        <w:rPr>
          <w:u w:val="single"/>
        </w:rPr>
        <w:t xml:space="preserve">ction </w:t>
      </w:r>
      <w:r w:rsidRPr="003A6798">
        <w:rPr>
          <w:u w:val="single"/>
        </w:rPr>
        <w:t>premises</w:t>
      </w:r>
      <w:r w:rsidRPr="00D814E1">
        <w:rPr>
          <w:sz w:val="16"/>
        </w:rPr>
        <w:t xml:space="preserve">, </w:t>
      </w:r>
      <w:r w:rsidRPr="001D34B6">
        <w:rPr>
          <w:highlight w:val="cyan"/>
          <w:u w:val="single"/>
        </w:rPr>
        <w:t>like space col</w:t>
      </w:r>
      <w:r w:rsidRPr="00D814E1">
        <w:rPr>
          <w:u w:val="single"/>
        </w:rPr>
        <w:t xml:space="preserve">onization </w:t>
      </w:r>
      <w:r w:rsidRPr="00241A09">
        <w:rPr>
          <w:u w:val="single"/>
        </w:rPr>
        <w:t>and post-scarcity</w:t>
      </w:r>
      <w:r w:rsidRPr="00D814E1">
        <w:rPr>
          <w:u w:val="single"/>
        </w:rPr>
        <w:t xml:space="preserve"> economics, </w:t>
      </w:r>
      <w:r w:rsidRPr="001D34B6">
        <w:rPr>
          <w:highlight w:val="cyan"/>
          <w:u w:val="single"/>
        </w:rPr>
        <w:t>as solutions to actual social problems</w:t>
      </w:r>
      <w:r w:rsidRPr="00D814E1">
        <w:rPr>
          <w:sz w:val="16"/>
        </w:rPr>
        <w:t xml:space="preserve">. </w:t>
      </w:r>
      <w:r w:rsidRPr="00D814E1">
        <w:rPr>
          <w:u w:val="single"/>
        </w:rPr>
        <w:t>Absent</w:t>
      </w:r>
      <w:r w:rsidRPr="00D814E1">
        <w:rPr>
          <w:sz w:val="16"/>
        </w:rPr>
        <w:t xml:space="preserve">, however, </w:t>
      </w:r>
      <w:r w:rsidRPr="00D814E1">
        <w:rPr>
          <w:u w:val="single"/>
        </w:rPr>
        <w:t>are the mass social movements</w:t>
      </w:r>
      <w:r w:rsidRPr="00D814E1">
        <w:rPr>
          <w:sz w:val="16"/>
        </w:rPr>
        <w:t xml:space="preserve"> of the 20th century </w:t>
      </w:r>
      <w:r w:rsidRPr="00D814E1">
        <w:rPr>
          <w:u w:val="single"/>
        </w:rPr>
        <w:t>calling for the democratization of social wealth and politics</w:t>
      </w:r>
      <w:r w:rsidRPr="00D814E1">
        <w:rPr>
          <w:sz w:val="16"/>
        </w:rPr>
        <w:t xml:space="preserve">. While rapid changes in the social order that are the dream of Silicon Valley’s disruptors are acquiring an aura of inevitability, </w:t>
      </w:r>
      <w:r w:rsidRPr="001D34B6">
        <w:rPr>
          <w:highlight w:val="cyan"/>
          <w:u w:val="single"/>
        </w:rPr>
        <w:t>a world absent of</w:t>
      </w:r>
      <w:r w:rsidRPr="00D814E1">
        <w:rPr>
          <w:u w:val="single"/>
        </w:rPr>
        <w:t xml:space="preserve"> intense </w:t>
      </w:r>
      <w:r w:rsidRPr="001D34B6">
        <w:rPr>
          <w:highlight w:val="cyan"/>
          <w:u w:val="single"/>
        </w:rPr>
        <w:t xml:space="preserve">poverty </w:t>
      </w:r>
      <w:r w:rsidRPr="001D34B6">
        <w:rPr>
          <w:u w:val="single"/>
        </w:rPr>
        <w:t>and</w:t>
      </w:r>
      <w:r w:rsidRPr="00D814E1">
        <w:rPr>
          <w:u w:val="single"/>
        </w:rPr>
        <w:t xml:space="preserve"> bigoted hostility </w:t>
      </w:r>
      <w:r w:rsidRPr="001D34B6">
        <w:rPr>
          <w:highlight w:val="cyan"/>
          <w:u w:val="single"/>
        </w:rPr>
        <w:t>feels unimaginable</w:t>
      </w:r>
      <w:r w:rsidRPr="001D34B6">
        <w:rPr>
          <w:sz w:val="16"/>
          <w:highlight w:val="cyan"/>
        </w:rPr>
        <w:t>.</w:t>
      </w:r>
    </w:p>
    <w:p w14:paraId="16BEC367" w14:textId="77777777" w:rsidR="00FD1792" w:rsidRPr="006136B9" w:rsidRDefault="00FD1792" w:rsidP="00FD1792">
      <w:pPr>
        <w:rPr>
          <w:u w:val="single"/>
        </w:rPr>
      </w:pPr>
      <w:r w:rsidRPr="006136B9">
        <w:rPr>
          <w:sz w:val="16"/>
        </w:rPr>
        <w:t xml:space="preserve">Shortly </w:t>
      </w:r>
      <w:r w:rsidRPr="00D814E1">
        <w:rPr>
          <w:u w:val="single"/>
        </w:rPr>
        <w:t>after World War II, Wells became so convinced of humanity’s doom, without a world revolution, that he revised the last chapter of “A Short History of the World” to include the extinction of mankind</w:t>
      </w:r>
      <w:r w:rsidRPr="006136B9">
        <w:rPr>
          <w:sz w:val="16"/>
        </w:rPr>
        <w:t xml:space="preserve">. </w:t>
      </w:r>
      <w:r w:rsidRPr="006136B9">
        <w:rPr>
          <w:u w:val="single"/>
        </w:rPr>
        <w:t xml:space="preserve">Today </w:t>
      </w:r>
      <w:r w:rsidRPr="001D34B6">
        <w:rPr>
          <w:highlight w:val="cyan"/>
          <w:u w:val="single"/>
        </w:rPr>
        <w:t>we are left with</w:t>
      </w:r>
      <w:r w:rsidRPr="006136B9">
        <w:rPr>
          <w:u w:val="single"/>
        </w:rPr>
        <w:t xml:space="preserve"> a similar </w:t>
      </w:r>
      <w:r w:rsidRPr="001D34B6">
        <w:rPr>
          <w:highlight w:val="cyan"/>
          <w:u w:val="single"/>
        </w:rPr>
        <w:t>fatalism</w:t>
      </w:r>
      <w:r w:rsidRPr="006136B9">
        <w:rPr>
          <w:sz w:val="16"/>
        </w:rPr>
        <w:t xml:space="preserve">, </w:t>
      </w:r>
      <w:r w:rsidRPr="006136B9">
        <w:rPr>
          <w:u w:val="single"/>
        </w:rPr>
        <w:t xml:space="preserve">allowing the </w:t>
      </w:r>
      <w:proofErr w:type="spellStart"/>
      <w:r w:rsidRPr="006136B9">
        <w:rPr>
          <w:u w:val="single"/>
        </w:rPr>
        <w:t>eliminiationist</w:t>
      </w:r>
      <w:proofErr w:type="spellEnd"/>
      <w:r w:rsidRPr="006136B9">
        <w:rPr>
          <w:sz w:val="16"/>
        </w:rPr>
        <w:t xml:space="preserve"> suggestions </w:t>
      </w:r>
      <w:r w:rsidRPr="006136B9">
        <w:rPr>
          <w:u w:val="single"/>
        </w:rPr>
        <w:t xml:space="preserve">of </w:t>
      </w:r>
      <w:r w:rsidRPr="001D34B6">
        <w:rPr>
          <w:highlight w:val="cyan"/>
          <w:u w:val="single"/>
        </w:rPr>
        <w:t>the far right</w:t>
      </w:r>
      <w:r w:rsidRPr="006136B9">
        <w:rPr>
          <w:sz w:val="16"/>
        </w:rPr>
        <w:t xml:space="preserve"> </w:t>
      </w:r>
      <w:r w:rsidRPr="006136B9">
        <w:rPr>
          <w:u w:val="single"/>
        </w:rPr>
        <w:t>to argue</w:t>
      </w:r>
      <w:r w:rsidRPr="006136B9">
        <w:rPr>
          <w:sz w:val="16"/>
        </w:rPr>
        <w:t xml:space="preserve">, in effect, </w:t>
      </w:r>
      <w:r w:rsidRPr="006136B9">
        <w:rPr>
          <w:u w:val="single"/>
        </w:rPr>
        <w:t xml:space="preserve">for a </w:t>
      </w:r>
      <w:r w:rsidRPr="001D34B6">
        <w:rPr>
          <w:highlight w:val="cyan"/>
          <w:u w:val="single"/>
        </w:rPr>
        <w:t>walling-off of the world along lines of class, nationality and race</w:t>
      </w:r>
      <w:r w:rsidRPr="006136B9">
        <w:rPr>
          <w:u w:val="single"/>
        </w:rPr>
        <w:t>, even if this might condemn millions to death.</w:t>
      </w:r>
    </w:p>
    <w:p w14:paraId="2F5AF819" w14:textId="77777777" w:rsidR="00FD1792" w:rsidRPr="00424344" w:rsidRDefault="00FD1792" w:rsidP="00FD1792">
      <w:r w:rsidRPr="006136B9">
        <w:rPr>
          <w:u w:val="single"/>
        </w:rPr>
        <w:t>If humanity in the 21st century is to be rescued from its tailspin descent into the abyss, we must recall the choice offered by the alien visitor from the 1951 sci-fi film classic “The Day the Earth Stood Still</w:t>
      </w:r>
      <w:r w:rsidRPr="00424344">
        <w:t>.”</w:t>
      </w:r>
    </w:p>
    <w:p w14:paraId="4FEC9AF7" w14:textId="77777777" w:rsidR="00FD1792" w:rsidRPr="006136B9" w:rsidRDefault="00FD1792" w:rsidP="00FD1792">
      <w:pPr>
        <w:rPr>
          <w:u w:val="single"/>
        </w:rPr>
      </w:pPr>
      <w:r w:rsidRPr="006136B9">
        <w:rPr>
          <w:u w:val="single"/>
        </w:rPr>
        <w:t xml:space="preserve">“Join us and live in peace,” </w:t>
      </w:r>
      <w:proofErr w:type="spellStart"/>
      <w:r w:rsidRPr="006136B9">
        <w:rPr>
          <w:u w:val="single"/>
        </w:rPr>
        <w:t>Klaatu</w:t>
      </w:r>
      <w:proofErr w:type="spellEnd"/>
      <w:r w:rsidRPr="006136B9">
        <w:rPr>
          <w:u w:val="single"/>
        </w:rPr>
        <w:t xml:space="preserve"> said, “or pursue your present course and face obliteration.”</w:t>
      </w:r>
    </w:p>
    <w:p w14:paraId="4301E54D" w14:textId="77777777" w:rsidR="00FD1792" w:rsidRPr="006136B9" w:rsidRDefault="00FD1792" w:rsidP="00FD1792">
      <w:pPr>
        <w:rPr>
          <w:u w:val="single"/>
        </w:rPr>
      </w:pPr>
      <w:r w:rsidRPr="006136B9">
        <w:rPr>
          <w:u w:val="single"/>
        </w:rPr>
        <w:t>I think of it as science fiction’s useful paraphrasing of Rosa Luxemburg’s revolutionary ultimatum: “socialism or barbarism.”</w:t>
      </w:r>
    </w:p>
    <w:p w14:paraId="3AC68035" w14:textId="77777777" w:rsidR="00FD1792" w:rsidRDefault="00FD1792" w:rsidP="00FD1792"/>
    <w:p w14:paraId="6C3144CC" w14:textId="77777777" w:rsidR="00FD1792" w:rsidRPr="000E2E44" w:rsidRDefault="00FD1792" w:rsidP="00FD1792">
      <w:pPr>
        <w:pStyle w:val="Heading4"/>
      </w:pPr>
      <w:r w:rsidRPr="000E2E44">
        <w:t>October 13</w:t>
      </w:r>
      <w:r w:rsidRPr="000E2E44">
        <w:rPr>
          <w:vertAlign w:val="superscript"/>
        </w:rPr>
        <w:t>th</w:t>
      </w:r>
      <w:r w:rsidRPr="000E2E44">
        <w:t xml:space="preserve">, 2021, </w:t>
      </w:r>
      <w:r w:rsidRPr="000A0BCF">
        <w:rPr>
          <w:u w:val="single"/>
        </w:rPr>
        <w:t xml:space="preserve">Captain </w:t>
      </w:r>
      <w:proofErr w:type="gramStart"/>
      <w:r w:rsidRPr="000A0BCF">
        <w:rPr>
          <w:u w:val="single"/>
        </w:rPr>
        <w:t>Kirk</w:t>
      </w:r>
      <w:proofErr w:type="gramEnd"/>
      <w:r w:rsidRPr="000A0BCF">
        <w:rPr>
          <w:u w:val="single"/>
        </w:rPr>
        <w:t xml:space="preserve"> and Jeff Bezos go to Space</w:t>
      </w:r>
      <w:r w:rsidRPr="000E2E44">
        <w:t xml:space="preserve"> – in the age of the billionaire space race, we see private appropriation extend </w:t>
      </w:r>
      <w:r w:rsidRPr="000A0BCF">
        <w:rPr>
          <w:u w:val="single"/>
        </w:rPr>
        <w:t>beyond reality itself</w:t>
      </w:r>
      <w:r w:rsidRPr="000E2E44">
        <w:t xml:space="preserve">, appropriating the </w:t>
      </w:r>
      <w:r>
        <w:t>Sci-Fi</w:t>
      </w:r>
      <w:r w:rsidRPr="000E2E44">
        <w:t xml:space="preserve"> of Star Trek</w:t>
      </w:r>
      <w:r>
        <w:t xml:space="preserve">. </w:t>
      </w:r>
      <w:r w:rsidRPr="000A0BCF">
        <w:rPr>
          <w:u w:val="single"/>
        </w:rPr>
        <w:t>Beam me up, Bezos</w:t>
      </w:r>
      <w:r>
        <w:t>!</w:t>
      </w:r>
    </w:p>
    <w:p w14:paraId="39293441" w14:textId="77777777" w:rsidR="00FD1792" w:rsidRPr="00314251" w:rsidRDefault="00FD1792" w:rsidP="00FD1792">
      <w:r w:rsidRPr="00D17811">
        <w:rPr>
          <w:rStyle w:val="Style13ptBold"/>
        </w:rPr>
        <w:t>Anthony 21</w:t>
      </w:r>
      <w:r w:rsidRPr="00D17811">
        <w:t xml:space="preserve"> [Ted Anthony, Ted Anthony, director of new storytelling and newsroom innovation at The Associated Press, has been writing about American culture since 1990 and watching “Star Trek” since 1969, Orlando Sentinel, “As William Shatner heads toward the stars, visions of space collide</w:t>
      </w:r>
      <w:r>
        <w:t>” October 12</w:t>
      </w:r>
      <w:r w:rsidRPr="00D17811">
        <w:rPr>
          <w:vertAlign w:val="superscript"/>
        </w:rPr>
        <w:t>th</w:t>
      </w:r>
      <w:r>
        <w:t xml:space="preserve">, 2021, </w:t>
      </w:r>
      <w:hyperlink r:id="rId7" w:history="1">
        <w:r w:rsidRPr="00AC2490">
          <w:rPr>
            <w:rStyle w:val="Hyperlink"/>
          </w:rPr>
          <w:t>https://www.orlandosentinel.com/space/os-bz-william-shatner -space-blue-origin-visions-of-space-20211012-xrxgvgowrzad7f2e5rifln7wsy-story.html]/</w:t>
        </w:r>
      </w:hyperlink>
      <w:r>
        <w:t xml:space="preserve"> </w:t>
      </w:r>
      <w:proofErr w:type="spellStart"/>
      <w:r>
        <w:t>lm</w:t>
      </w:r>
      <w:proofErr w:type="spellEnd"/>
    </w:p>
    <w:p w14:paraId="7CC67C0C" w14:textId="77777777" w:rsidR="00FD1792" w:rsidRPr="00F02FBA" w:rsidRDefault="00FD1792" w:rsidP="00FD1792">
      <w:pPr>
        <w:rPr>
          <w:sz w:val="16"/>
        </w:rPr>
      </w:pPr>
      <w:r w:rsidRPr="00F02FBA">
        <w:rPr>
          <w:sz w:val="16"/>
        </w:rPr>
        <w:t>“</w:t>
      </w:r>
      <w:r w:rsidRPr="00F02FBA">
        <w:rPr>
          <w:u w:val="single"/>
        </w:rPr>
        <w:t>Risk is our business</w:t>
      </w:r>
      <w:r w:rsidRPr="00F02FBA">
        <w:rPr>
          <w:sz w:val="16"/>
        </w:rPr>
        <w:t xml:space="preserve">,” James T. </w:t>
      </w:r>
      <w:r w:rsidRPr="00F02FBA">
        <w:rPr>
          <w:u w:val="single"/>
        </w:rPr>
        <w:t>Kirk </w:t>
      </w:r>
      <w:hyperlink r:id="rId8" w:history="1">
        <w:r w:rsidRPr="00F02FBA">
          <w:rPr>
            <w:rStyle w:val="Hyperlink"/>
            <w:u w:val="single"/>
          </w:rPr>
          <w:t>once said.</w:t>
        </w:r>
      </w:hyperlink>
      <w:r w:rsidRPr="00F02FBA">
        <w:rPr>
          <w:sz w:val="16"/>
        </w:rPr>
        <w:t> “</w:t>
      </w:r>
      <w:r w:rsidRPr="00F02FBA">
        <w:rPr>
          <w:u w:val="single"/>
        </w:rPr>
        <w:t>That’s what this starship is all about.</w:t>
      </w:r>
      <w:r w:rsidRPr="00F02FBA">
        <w:rPr>
          <w:sz w:val="16"/>
        </w:rPr>
        <w:t xml:space="preserve"> That’s why we’re aboard her.”</w:t>
      </w:r>
    </w:p>
    <w:p w14:paraId="6591E1C7" w14:textId="77777777" w:rsidR="00FD1792" w:rsidRPr="00F02FBA" w:rsidRDefault="00FD1792" w:rsidP="00FD1792">
      <w:pPr>
        <w:rPr>
          <w:sz w:val="16"/>
        </w:rPr>
      </w:pPr>
      <w:r w:rsidRPr="00F02FBA">
        <w:rPr>
          <w:u w:val="single"/>
        </w:rPr>
        <w:t xml:space="preserve">More than </w:t>
      </w:r>
      <w:r w:rsidRPr="001D34B6">
        <w:rPr>
          <w:highlight w:val="cyan"/>
          <w:u w:val="single"/>
        </w:rPr>
        <w:t>a half-century later</w:t>
      </w:r>
      <w:r w:rsidRPr="00F02FBA">
        <w:rPr>
          <w:sz w:val="16"/>
        </w:rPr>
        <w:t xml:space="preserve">, </w:t>
      </w:r>
      <w:r w:rsidRPr="00DA007B">
        <w:rPr>
          <w:u w:val="single"/>
        </w:rPr>
        <w:t>the performer</w:t>
      </w:r>
      <w:r w:rsidRPr="00F02FBA">
        <w:rPr>
          <w:u w:val="single"/>
        </w:rPr>
        <w:t xml:space="preserve"> wh</w:t>
      </w:r>
      <w:r w:rsidRPr="00DA007B">
        <w:rPr>
          <w:u w:val="single"/>
        </w:rPr>
        <w:t>o</w:t>
      </w:r>
      <w:r w:rsidRPr="00F02FBA">
        <w:rPr>
          <w:u w:val="single"/>
        </w:rPr>
        <w:t xml:space="preserve"> breathed </w:t>
      </w:r>
      <w:r w:rsidRPr="00DA007B">
        <w:rPr>
          <w:u w:val="single"/>
        </w:rPr>
        <w:t>life</w:t>
      </w:r>
      <w:r w:rsidRPr="00F02FBA">
        <w:rPr>
          <w:u w:val="single"/>
        </w:rPr>
        <w:t xml:space="preserve"> </w:t>
      </w:r>
      <w:r w:rsidRPr="00241A09">
        <w:rPr>
          <w:u w:val="single"/>
        </w:rPr>
        <w:t>in</w:t>
      </w:r>
      <w:r w:rsidRPr="00F02FBA">
        <w:rPr>
          <w:u w:val="single"/>
        </w:rPr>
        <w:t xml:space="preserve">to </w:t>
      </w:r>
      <w:r w:rsidRPr="001D34B6">
        <w:rPr>
          <w:highlight w:val="cyan"/>
          <w:u w:val="single"/>
        </w:rPr>
        <w:t>the</w:t>
      </w:r>
      <w:r w:rsidRPr="00E24408">
        <w:rPr>
          <w:u w:val="single"/>
        </w:rPr>
        <w:t xml:space="preserve"> </w:t>
      </w:r>
      <w:r w:rsidRPr="00241A09">
        <w:rPr>
          <w:u w:val="single"/>
        </w:rPr>
        <w:t xml:space="preserve">fabled </w:t>
      </w:r>
      <w:r w:rsidRPr="001D34B6">
        <w:rPr>
          <w:highlight w:val="cyan"/>
          <w:u w:val="single"/>
        </w:rPr>
        <w:t>Enterprise captain</w:t>
      </w:r>
      <w:r w:rsidRPr="00241A09">
        <w:rPr>
          <w:highlight w:val="cyan"/>
          <w:u w:val="single"/>
        </w:rPr>
        <w:t xml:space="preserve"> is, </w:t>
      </w:r>
      <w:r w:rsidRPr="001D34B6">
        <w:rPr>
          <w:highlight w:val="cyan"/>
          <w:u w:val="single"/>
        </w:rPr>
        <w:t>at</w:t>
      </w:r>
      <w:r w:rsidRPr="00F02FBA">
        <w:rPr>
          <w:u w:val="single"/>
        </w:rPr>
        <w:t xml:space="preserve"> </w:t>
      </w:r>
      <w:r w:rsidRPr="001D34B6">
        <w:rPr>
          <w:highlight w:val="cyan"/>
          <w:u w:val="single"/>
        </w:rPr>
        <w:t>age 90</w:t>
      </w:r>
      <w:r w:rsidRPr="00F02FBA">
        <w:rPr>
          <w:sz w:val="16"/>
        </w:rPr>
        <w:t>, making that kind of risk his own business and </w:t>
      </w:r>
      <w:hyperlink r:id="rId9" w:history="1">
        <w:r w:rsidRPr="001D34B6">
          <w:rPr>
            <w:rStyle w:val="Hyperlink"/>
            <w:highlight w:val="cyan"/>
            <w:u w:val="single"/>
          </w:rPr>
          <w:t>heading toward the stars</w:t>
        </w:r>
      </w:hyperlink>
      <w:r w:rsidRPr="00F02FBA">
        <w:rPr>
          <w:u w:val="single"/>
        </w:rPr>
        <w:t> under dramatically different circumstances than his fictional counterpart</w:t>
      </w:r>
      <w:r w:rsidRPr="00F02FBA">
        <w:rPr>
          <w:sz w:val="16"/>
        </w:rPr>
        <w:t xml:space="preserve">. And in doing so, </w:t>
      </w:r>
      <w:r w:rsidRPr="00F02FBA">
        <w:rPr>
          <w:u w:val="single"/>
        </w:rPr>
        <w:t xml:space="preserve">William </w:t>
      </w:r>
      <w:r w:rsidRPr="001D34B6">
        <w:rPr>
          <w:highlight w:val="cyan"/>
          <w:u w:val="single"/>
        </w:rPr>
        <w:t>Shatner is causing worlds to collide</w:t>
      </w:r>
      <w:r w:rsidRPr="00F02FBA">
        <w:rPr>
          <w:u w:val="single"/>
        </w:rPr>
        <w:t>, or at least permitting parallel universes to coexist</w:t>
      </w:r>
      <w:r w:rsidRPr="00F02FBA">
        <w:rPr>
          <w:sz w:val="16"/>
        </w:rPr>
        <w:t xml:space="preserve"> — </w:t>
      </w:r>
      <w:r w:rsidRPr="001D34B6">
        <w:rPr>
          <w:highlight w:val="cyan"/>
          <w:u w:val="single"/>
        </w:rPr>
        <w:t>the utopian</w:t>
      </w:r>
      <w:r w:rsidRPr="00F02FBA">
        <w:rPr>
          <w:u w:val="single"/>
        </w:rPr>
        <w:t xml:space="preserve"> spacefaring </w:t>
      </w:r>
      <w:r w:rsidRPr="001D34B6">
        <w:rPr>
          <w:highlight w:val="cyan"/>
          <w:u w:val="single"/>
        </w:rPr>
        <w:t>vision of “Star Trek” and the</w:t>
      </w:r>
      <w:r w:rsidRPr="00F02FBA">
        <w:rPr>
          <w:u w:val="single"/>
        </w:rPr>
        <w:t xml:space="preserve"> evolving, increasingly </w:t>
      </w:r>
      <w:r w:rsidRPr="001D34B6">
        <w:rPr>
          <w:highlight w:val="cyan"/>
          <w:u w:val="single"/>
        </w:rPr>
        <w:t>commercial spot that “space” holds in the American psyche</w:t>
      </w:r>
      <w:r w:rsidRPr="00F02FBA">
        <w:rPr>
          <w:u w:val="single"/>
        </w:rPr>
        <w:t>.</w:t>
      </w:r>
    </w:p>
    <w:p w14:paraId="288F6E3B" w14:textId="77777777" w:rsidR="00FD1792" w:rsidRPr="00831E4A" w:rsidRDefault="00FD1792" w:rsidP="00FD1792">
      <w:pPr>
        <w:rPr>
          <w:u w:val="single"/>
        </w:rPr>
      </w:pPr>
      <w:r w:rsidRPr="001D34B6">
        <w:rPr>
          <w:highlight w:val="cyan"/>
          <w:u w:val="single"/>
        </w:rPr>
        <w:t>When </w:t>
      </w:r>
      <w:hyperlink r:id="rId10" w:history="1">
        <w:r w:rsidRPr="00F7553F">
          <w:rPr>
            <w:rStyle w:val="Hyperlink"/>
            <w:highlight w:val="cyan"/>
            <w:u w:val="single"/>
          </w:rPr>
          <w:t>Shatner</w:t>
        </w:r>
      </w:hyperlink>
      <w:r w:rsidRPr="00F7553F">
        <w:rPr>
          <w:highlight w:val="cyan"/>
          <w:u w:val="single"/>
        </w:rPr>
        <w:t> boar</w:t>
      </w:r>
      <w:r w:rsidRPr="00091DA0">
        <w:rPr>
          <w:highlight w:val="cyan"/>
          <w:u w:val="single"/>
        </w:rPr>
        <w:t>ds</w:t>
      </w:r>
      <w:r w:rsidRPr="00831E4A">
        <w:rPr>
          <w:u w:val="single"/>
        </w:rPr>
        <w:t xml:space="preserve"> Jeff </w:t>
      </w:r>
      <w:r w:rsidRPr="001D34B6">
        <w:rPr>
          <w:highlight w:val="cyan"/>
          <w:u w:val="single"/>
        </w:rPr>
        <w:t>Bezos’</w:t>
      </w:r>
      <w:r w:rsidRPr="00831E4A">
        <w:rPr>
          <w:u w:val="single"/>
        </w:rPr>
        <w:t xml:space="preserve"> Blue Origin </w:t>
      </w:r>
      <w:r w:rsidRPr="001D34B6">
        <w:rPr>
          <w:highlight w:val="cyan"/>
          <w:u w:val="single"/>
        </w:rPr>
        <w:t>NS-18</w:t>
      </w:r>
      <w:r w:rsidRPr="00831E4A">
        <w:rPr>
          <w:u w:val="single"/>
        </w:rPr>
        <w:t xml:space="preserve"> in Texas at around dawn Wednesday, </w:t>
      </w:r>
      <w:r w:rsidRPr="001D34B6">
        <w:rPr>
          <w:highlight w:val="cyan"/>
          <w:u w:val="single"/>
        </w:rPr>
        <w:t>h</w:t>
      </w:r>
      <w:r w:rsidRPr="001D34B6">
        <w:rPr>
          <w:u w:val="single"/>
        </w:rPr>
        <w:t>is</w:t>
      </w:r>
      <w:r w:rsidRPr="00831E4A">
        <w:rPr>
          <w:u w:val="single"/>
        </w:rPr>
        <w:t xml:space="preserve"> on</w:t>
      </w:r>
      <w:r w:rsidRPr="001D34B6">
        <w:rPr>
          <w:highlight w:val="cyan"/>
          <w:u w:val="single"/>
        </w:rPr>
        <w:t>e</w:t>
      </w:r>
      <w:r w:rsidRPr="00831E4A">
        <w:rPr>
          <w:u w:val="single"/>
        </w:rPr>
        <w:t xml:space="preserve"> small step into the craft </w:t>
      </w:r>
      <w:r w:rsidRPr="001D34B6">
        <w:rPr>
          <w:highlight w:val="cyan"/>
          <w:u w:val="single"/>
        </w:rPr>
        <w:t>creates</w:t>
      </w:r>
      <w:r w:rsidRPr="00831E4A">
        <w:rPr>
          <w:u w:val="single"/>
        </w:rPr>
        <w:t xml:space="preserve"> one of </w:t>
      </w:r>
      <w:r w:rsidRPr="001D34B6">
        <w:rPr>
          <w:highlight w:val="cyan"/>
          <w:u w:val="single"/>
        </w:rPr>
        <w:t>the ultimate crossover</w:t>
      </w:r>
      <w:r w:rsidRPr="00241A09">
        <w:rPr>
          <w:u w:val="single"/>
        </w:rPr>
        <w:t xml:space="preserve"> storie</w:t>
      </w:r>
      <w:r w:rsidRPr="001D34B6">
        <w:rPr>
          <w:u w:val="single"/>
        </w:rPr>
        <w:t>s</w:t>
      </w:r>
      <w:r w:rsidRPr="00831E4A">
        <w:rPr>
          <w:u w:val="single"/>
        </w:rPr>
        <w:t xml:space="preserve"> of our era.</w:t>
      </w:r>
    </w:p>
    <w:p w14:paraId="2184863B" w14:textId="77777777" w:rsidR="00FD1792" w:rsidRPr="00831E4A" w:rsidRDefault="00FD1792" w:rsidP="00FD1792">
      <w:pPr>
        <w:rPr>
          <w:sz w:val="16"/>
        </w:rPr>
      </w:pPr>
      <w:r w:rsidRPr="00831E4A">
        <w:rPr>
          <w:u w:val="single"/>
        </w:rPr>
        <w:t>It’s about space and exploration</w:t>
      </w:r>
      <w:r w:rsidRPr="00831E4A">
        <w:rPr>
          <w:sz w:val="16"/>
        </w:rPr>
        <w:t xml:space="preserve">, sure, </w:t>
      </w:r>
      <w:r w:rsidRPr="00831E4A">
        <w:rPr>
          <w:u w:val="single"/>
        </w:rPr>
        <w:t>and certainly about capitalism and billionaires</w:t>
      </w:r>
      <w:r w:rsidRPr="00831E4A">
        <w:rPr>
          <w:sz w:val="16"/>
        </w:rPr>
        <w:t xml:space="preserve"> and questions of economic equity. </w:t>
      </w:r>
      <w:r w:rsidRPr="00831E4A">
        <w:rPr>
          <w:u w:val="single"/>
        </w:rPr>
        <w:t>But it’s also about popular culture and marketing and entertainment and nostalgia and hope and Manifest Destiny</w:t>
      </w:r>
      <w:r w:rsidRPr="00831E4A">
        <w:rPr>
          <w:sz w:val="16"/>
        </w:rPr>
        <w:t xml:space="preserve"> and, and, and … well, you get the idea.</w:t>
      </w:r>
    </w:p>
    <w:p w14:paraId="741E5322" w14:textId="77777777" w:rsidR="00FD1792" w:rsidRPr="00BE1961" w:rsidRDefault="00FD1792" w:rsidP="00FD1792">
      <w:pPr>
        <w:rPr>
          <w:sz w:val="16"/>
        </w:rPr>
      </w:pPr>
      <w:r w:rsidRPr="00BE1961">
        <w:rPr>
          <w:u w:val="single"/>
        </w:rPr>
        <w:t xml:space="preserve">It will be </w:t>
      </w:r>
      <w:r w:rsidRPr="001D34B6">
        <w:rPr>
          <w:highlight w:val="cyan"/>
          <w:u w:val="single"/>
        </w:rPr>
        <w:t>a complex blend of human dreams</w:t>
      </w:r>
      <w:r w:rsidRPr="00E40FEA">
        <w:rPr>
          <w:u w:val="single"/>
        </w:rPr>
        <w:t xml:space="preserve"> superimposed upon technology and hope</w:t>
      </w:r>
      <w:r w:rsidRPr="00BE1961">
        <w:rPr>
          <w:u w:val="single"/>
        </w:rPr>
        <w:t>,</w:t>
      </w:r>
      <w:r w:rsidRPr="00BE1961">
        <w:rPr>
          <w:sz w:val="16"/>
        </w:rPr>
        <w:t xml:space="preserve"> braggadocio and cash, </w:t>
      </w:r>
      <w:r w:rsidRPr="00BE1961">
        <w:rPr>
          <w:u w:val="single"/>
        </w:rPr>
        <w:t>and the notion that space travel elevates us</w:t>
      </w:r>
      <w:r w:rsidRPr="00BE1961">
        <w:rPr>
          <w:sz w:val="16"/>
        </w:rPr>
        <w:t xml:space="preserve"> — </w:t>
      </w:r>
      <w:r w:rsidRPr="001D34B6">
        <w:rPr>
          <w:highlight w:val="cyan"/>
          <w:u w:val="single"/>
        </w:rPr>
        <w:t>all orchestrated by a company</w:t>
      </w:r>
      <w:r w:rsidRPr="00BE1961">
        <w:rPr>
          <w:u w:val="single"/>
        </w:rPr>
        <w:t xml:space="preserve"> under criticism for what some call the </w:t>
      </w:r>
      <w:r w:rsidRPr="001D34B6">
        <w:rPr>
          <w:highlight w:val="cyan"/>
          <w:u w:val="single"/>
        </w:rPr>
        <w:t>decidedly un-utopian</w:t>
      </w:r>
      <w:r w:rsidRPr="00BE1961">
        <w:rPr>
          <w:u w:val="single"/>
        </w:rPr>
        <w:t>, tech-bro ways that it operates</w:t>
      </w:r>
      <w:r w:rsidRPr="00BE1961">
        <w:rPr>
          <w:sz w:val="16"/>
        </w:rPr>
        <w:t>.</w:t>
      </w:r>
    </w:p>
    <w:p w14:paraId="4A68270D" w14:textId="77777777" w:rsidR="00FD1792" w:rsidRPr="00BE1961" w:rsidRDefault="00FD1792" w:rsidP="00FD1792">
      <w:pPr>
        <w:rPr>
          <w:sz w:val="16"/>
        </w:rPr>
      </w:pPr>
      <w:r w:rsidRPr="00BE1961">
        <w:rPr>
          <w:sz w:val="16"/>
        </w:rPr>
        <w:t>Is all that and “</w:t>
      </w:r>
      <w:r w:rsidRPr="00BE1961">
        <w:rPr>
          <w:u w:val="single"/>
        </w:rPr>
        <w:t>Star Trek</w:t>
      </w:r>
      <w:r w:rsidRPr="00BE1961">
        <w:rPr>
          <w:sz w:val="16"/>
        </w:rPr>
        <w:t>” a good fit?</w:t>
      </w:r>
    </w:p>
    <w:p w14:paraId="18AF068D" w14:textId="77777777" w:rsidR="00FD1792" w:rsidRPr="00BE1961" w:rsidRDefault="00FD1792" w:rsidP="00FD1792">
      <w:pPr>
        <w:rPr>
          <w:u w:val="single"/>
        </w:rPr>
      </w:pPr>
      <w:r w:rsidRPr="00BE1961">
        <w:rPr>
          <w:u w:val="single"/>
        </w:rPr>
        <w:t>THE WORLD OF `</w:t>
      </w:r>
      <w:r w:rsidRPr="001D34B6">
        <w:rPr>
          <w:highlight w:val="cyan"/>
          <w:u w:val="single"/>
        </w:rPr>
        <w:t>STAR TREK’</w:t>
      </w:r>
    </w:p>
    <w:p w14:paraId="0D9B071F" w14:textId="77777777" w:rsidR="00FD1792" w:rsidRPr="00AE53A8" w:rsidRDefault="00FD1792" w:rsidP="00FD1792">
      <w:pPr>
        <w:rPr>
          <w:sz w:val="16"/>
        </w:rPr>
      </w:pPr>
      <w:r w:rsidRPr="00AE53A8">
        <w:rPr>
          <w:u w:val="single"/>
        </w:rPr>
        <w:t>Since its 1966 premiere</w:t>
      </w:r>
      <w:r w:rsidRPr="00AE53A8">
        <w:rPr>
          <w:sz w:val="16"/>
        </w:rPr>
        <w:t xml:space="preserve"> </w:t>
      </w:r>
      <w:r w:rsidRPr="00AE53A8">
        <w:rPr>
          <w:u w:val="single"/>
        </w:rPr>
        <w:t>with</w:t>
      </w:r>
      <w:r w:rsidRPr="00AE53A8">
        <w:rPr>
          <w:sz w:val="16"/>
        </w:rPr>
        <w:t xml:space="preserve"> one of </w:t>
      </w:r>
      <w:r w:rsidRPr="00AE53A8">
        <w:rPr>
          <w:u w:val="single"/>
        </w:rPr>
        <w:t>the most diverse casts TV had ever seen</w:t>
      </w:r>
      <w:r w:rsidRPr="00AE53A8">
        <w:rPr>
          <w:sz w:val="16"/>
        </w:rPr>
        <w:t>, “</w:t>
      </w:r>
      <w:r w:rsidRPr="00AE53A8">
        <w:rPr>
          <w:u w:val="single"/>
        </w:rPr>
        <w:t>Trek” has grown</w:t>
      </w:r>
      <w:r w:rsidRPr="00AE53A8">
        <w:rPr>
          <w:sz w:val="16"/>
        </w:rPr>
        <w:t xml:space="preserve"> from Gene Roddenberry’s fever dream of a “‘Wagon Train’ to the stars” </w:t>
      </w:r>
      <w:r w:rsidRPr="00AE53A8">
        <w:rPr>
          <w:u w:val="single"/>
        </w:rPr>
        <w:t>into an intricate transmedia universe full of subtleties and traditions and rules</w:t>
      </w:r>
      <w:r w:rsidRPr="00AE53A8">
        <w:rPr>
          <w:sz w:val="16"/>
        </w:rPr>
        <w:t>.</w:t>
      </w:r>
    </w:p>
    <w:p w14:paraId="0F6CF712" w14:textId="77777777" w:rsidR="00FD1792" w:rsidRPr="00AE53A8" w:rsidRDefault="00FD1792" w:rsidP="00FD1792">
      <w:pPr>
        <w:rPr>
          <w:u w:val="single"/>
        </w:rPr>
      </w:pPr>
      <w:r w:rsidRPr="00AE53A8">
        <w:rPr>
          <w:u w:val="single"/>
        </w:rPr>
        <w:t>Among them: Human beings avoid killing each other. Money is generally outdated, as are hunger and poverty. Greed is aberrant</w:t>
      </w:r>
      <w:r w:rsidRPr="00AE53A8">
        <w:rPr>
          <w:sz w:val="16"/>
        </w:rPr>
        <w:t xml:space="preserve">. </w:t>
      </w:r>
      <w:r w:rsidRPr="00AE53A8">
        <w:rPr>
          <w:u w:val="single"/>
        </w:rPr>
        <w:t>Noninterference in other cultures is the most sacred principle of all</w:t>
      </w:r>
      <w:r w:rsidRPr="00AE53A8">
        <w:rPr>
          <w:sz w:val="16"/>
        </w:rPr>
        <w:t xml:space="preserve">. And within the United Federation of Planets, </w:t>
      </w:r>
      <w:r w:rsidRPr="00AE53A8">
        <w:rPr>
          <w:u w:val="single"/>
        </w:rPr>
        <w:t>the spacefaring United Nations of “Star Trek,” exploration, not domination, is the coin of the realm. In short, unlike a lot of humanity right now.</w:t>
      </w:r>
    </w:p>
    <w:p w14:paraId="624F39F7" w14:textId="77777777" w:rsidR="00FD1792" w:rsidRPr="002A6A40" w:rsidRDefault="00FD1792" w:rsidP="00FD1792">
      <w:pPr>
        <w:rPr>
          <w:u w:val="single"/>
        </w:rPr>
      </w:pPr>
      <w:r w:rsidRPr="002A6A40">
        <w:rPr>
          <w:u w:val="single"/>
        </w:rPr>
        <w:t>That</w:t>
      </w:r>
      <w:r w:rsidRPr="00190CD5">
        <w:t xml:space="preserve"> </w:t>
      </w:r>
      <w:r w:rsidRPr="002A6A40">
        <w:rPr>
          <w:u w:val="single"/>
        </w:rPr>
        <w:t xml:space="preserve">1966-69 </w:t>
      </w:r>
      <w:r w:rsidRPr="00241A09">
        <w:rPr>
          <w:u w:val="single"/>
        </w:rPr>
        <w:t xml:space="preserve">original series </w:t>
      </w:r>
      <w:r w:rsidRPr="001D34B6">
        <w:rPr>
          <w:highlight w:val="cyan"/>
          <w:u w:val="single"/>
        </w:rPr>
        <w:t>used allegory to evade</w:t>
      </w:r>
      <w:r w:rsidRPr="002A6A40">
        <w:rPr>
          <w:u w:val="single"/>
        </w:rPr>
        <w:t xml:space="preserve"> network </w:t>
      </w:r>
      <w:r w:rsidRPr="001D34B6">
        <w:rPr>
          <w:highlight w:val="cyan"/>
          <w:u w:val="single"/>
        </w:rPr>
        <w:t>censors and tell stories about racism</w:t>
      </w:r>
      <w:r w:rsidRPr="00E40FEA">
        <w:rPr>
          <w:u w:val="single"/>
        </w:rPr>
        <w:t xml:space="preserve"> and </w:t>
      </w:r>
      <w:r w:rsidRPr="001D34B6">
        <w:rPr>
          <w:highlight w:val="cyan"/>
          <w:u w:val="single"/>
        </w:rPr>
        <w:t>xenophobia and</w:t>
      </w:r>
      <w:r w:rsidRPr="002A6A40">
        <w:rPr>
          <w:u w:val="single"/>
        </w:rPr>
        <w:t xml:space="preserve"> even the </w:t>
      </w:r>
      <w:r w:rsidRPr="00E40FEA">
        <w:rPr>
          <w:u w:val="single"/>
        </w:rPr>
        <w:t>Vietnam</w:t>
      </w:r>
      <w:r w:rsidRPr="002A6A40">
        <w:rPr>
          <w:u w:val="single"/>
        </w:rPr>
        <w:t xml:space="preserve"> </w:t>
      </w:r>
      <w:r w:rsidRPr="00E40FEA">
        <w:rPr>
          <w:highlight w:val="cyan"/>
          <w:u w:val="single"/>
        </w:rPr>
        <w:t>War</w:t>
      </w:r>
      <w:r w:rsidRPr="002A6A40">
        <w:rPr>
          <w:u w:val="single"/>
        </w:rPr>
        <w:t>.</w:t>
      </w:r>
      <w:r w:rsidRPr="00190CD5">
        <w:t xml:space="preserve"> </w:t>
      </w:r>
      <w:r w:rsidRPr="002A6A40">
        <w:rPr>
          <w:u w:val="single"/>
        </w:rPr>
        <w:t>How could they get away with all that? Because the adventures of Kirk’s Enterprise took place against a backdrop of 23rd-century space travel</w:t>
      </w:r>
      <w:r w:rsidRPr="00190CD5">
        <w:t xml:space="preserve"> — </w:t>
      </w:r>
      <w:r w:rsidRPr="002A6A40">
        <w:rPr>
          <w:u w:val="single"/>
        </w:rPr>
        <w:t>something</w:t>
      </w:r>
      <w:r w:rsidRPr="00190CD5">
        <w:t xml:space="preserve"> </w:t>
      </w:r>
      <w:r w:rsidRPr="002A6A40">
        <w:rPr>
          <w:u w:val="single"/>
        </w:rPr>
        <w:t>directly relevant to the world as well, given that humans </w:t>
      </w:r>
      <w:hyperlink r:id="rId11" w:history="1">
        <w:r w:rsidRPr="002A6A40">
          <w:rPr>
            <w:rStyle w:val="Hyperlink"/>
            <w:u w:val="single"/>
          </w:rPr>
          <w:t>first set foot on the moon</w:t>
        </w:r>
      </w:hyperlink>
      <w:r w:rsidRPr="002A6A40">
        <w:rPr>
          <w:u w:val="single"/>
        </w:rPr>
        <w:t> 47 days after the original series’ final episode.</w:t>
      </w:r>
    </w:p>
    <w:p w14:paraId="146F9D10" w14:textId="77777777" w:rsidR="00FD1792" w:rsidRPr="004109F3" w:rsidRDefault="00FD1792" w:rsidP="00FD1792">
      <w:pPr>
        <w:rPr>
          <w:sz w:val="16"/>
        </w:rPr>
      </w:pPr>
      <w:r w:rsidRPr="004109F3">
        <w:rPr>
          <w:u w:val="single"/>
        </w:rPr>
        <w:t>Over the next half century</w:t>
      </w:r>
      <w:r w:rsidRPr="004109F3">
        <w:rPr>
          <w:sz w:val="16"/>
        </w:rPr>
        <w:t>, backed by a vocal fan base, “</w:t>
      </w:r>
      <w:r w:rsidRPr="004109F3">
        <w:rPr>
          <w:u w:val="single"/>
        </w:rPr>
        <w:t>Star Trek</w:t>
      </w:r>
      <w:r w:rsidRPr="004109F3">
        <w:rPr>
          <w:sz w:val="16"/>
        </w:rPr>
        <w:t xml:space="preserve">” </w:t>
      </w:r>
      <w:r w:rsidRPr="004109F3">
        <w:rPr>
          <w:u w:val="single"/>
        </w:rPr>
        <w:t>roared back for more and</w:t>
      </w:r>
      <w:r w:rsidRPr="004109F3">
        <w:rPr>
          <w:sz w:val="16"/>
        </w:rPr>
        <w:t xml:space="preserve">, in the process, </w:t>
      </w:r>
      <w:r w:rsidRPr="004109F3">
        <w:rPr>
          <w:u w:val="single"/>
        </w:rPr>
        <w:t>led the way in cementing space travel as an ideal canvas for relevant storytelling</w:t>
      </w:r>
      <w:r w:rsidRPr="004109F3">
        <w:rPr>
          <w:sz w:val="16"/>
        </w:rPr>
        <w:t>.</w:t>
      </w:r>
    </w:p>
    <w:p w14:paraId="18E92A9C" w14:textId="77777777" w:rsidR="00FD1792" w:rsidRPr="00F83B92" w:rsidRDefault="00FD1792" w:rsidP="00FD1792">
      <w:pPr>
        <w:rPr>
          <w:u w:val="single"/>
        </w:rPr>
      </w:pPr>
      <w:r w:rsidRPr="00F83B92">
        <w:rPr>
          <w:sz w:val="16"/>
        </w:rPr>
        <w:t>Even as NASA’s Apollo era ebbed into the space shuttle program (where </w:t>
      </w:r>
      <w:hyperlink r:id="rId12" w:history="1">
        <w:r w:rsidRPr="00F83B92">
          <w:rPr>
            <w:rStyle w:val="Hyperlink"/>
            <w:sz w:val="16"/>
          </w:rPr>
          <w:t>an early craft</w:t>
        </w:r>
      </w:hyperlink>
      <w:r w:rsidRPr="00F83B92">
        <w:rPr>
          <w:sz w:val="16"/>
        </w:rPr>
        <w:t> was named “Enterprise”) and eventually into uncertainty, “</w:t>
      </w:r>
      <w:r w:rsidRPr="00F83B92">
        <w:rPr>
          <w:u w:val="single"/>
        </w:rPr>
        <w:t>Trek” remained one of the culture’s central vehicles for a spacefaring future.</w:t>
      </w:r>
    </w:p>
    <w:p w14:paraId="44145433" w14:textId="77777777" w:rsidR="00FD1792" w:rsidRPr="00A30A92" w:rsidRDefault="00FD1792" w:rsidP="00FD1792">
      <w:pPr>
        <w:rPr>
          <w:u w:val="single"/>
        </w:rPr>
      </w:pPr>
      <w:r w:rsidRPr="00A30A92">
        <w:rPr>
          <w:u w:val="single"/>
        </w:rPr>
        <w:t>In all that varying storytelling, though, one constant remained: the notion that human space travel would become a vector of ethics and goodness that elevated the galaxy rather than plundered it.</w:t>
      </w:r>
    </w:p>
    <w:p w14:paraId="5AEF04D6" w14:textId="77777777" w:rsidR="00FD1792" w:rsidRPr="00A30A92" w:rsidRDefault="00FD1792" w:rsidP="00FD1792">
      <w:pPr>
        <w:rPr>
          <w:u w:val="single"/>
        </w:rPr>
      </w:pPr>
      <w:r w:rsidRPr="00A30A92">
        <w:rPr>
          <w:u w:val="single"/>
        </w:rPr>
        <w:t>THE PROFITABLE FRONTIER</w:t>
      </w:r>
    </w:p>
    <w:p w14:paraId="1E997D8E" w14:textId="77777777" w:rsidR="00FD1792" w:rsidRPr="00A30A92" w:rsidRDefault="00FD1792" w:rsidP="00FD1792">
      <w:pPr>
        <w:rPr>
          <w:u w:val="single"/>
        </w:rPr>
      </w:pPr>
      <w:r w:rsidRPr="00A30A92">
        <w:rPr>
          <w:u w:val="single"/>
        </w:rPr>
        <w:t xml:space="preserve">Which brings us to </w:t>
      </w:r>
      <w:r w:rsidRPr="004E74F5">
        <w:rPr>
          <w:u w:val="single"/>
        </w:rPr>
        <w:t xml:space="preserve">companies like </w:t>
      </w:r>
      <w:r w:rsidRPr="001D34B6">
        <w:rPr>
          <w:highlight w:val="cyan"/>
          <w:u w:val="single"/>
        </w:rPr>
        <w:t>Blue Origin</w:t>
      </w:r>
      <w:r w:rsidRPr="00A30A92">
        <w:rPr>
          <w:u w:val="single"/>
        </w:rPr>
        <w:t xml:space="preserve">, Elon </w:t>
      </w:r>
      <w:r w:rsidRPr="00E40FEA">
        <w:rPr>
          <w:u w:val="single"/>
        </w:rPr>
        <w:t xml:space="preserve">Musk’s </w:t>
      </w:r>
      <w:proofErr w:type="gramStart"/>
      <w:r w:rsidRPr="001D34B6">
        <w:rPr>
          <w:highlight w:val="cyan"/>
          <w:u w:val="single"/>
        </w:rPr>
        <w:t>SpaceX</w:t>
      </w:r>
      <w:proofErr w:type="gramEnd"/>
      <w:r w:rsidRPr="00E40FEA">
        <w:rPr>
          <w:highlight w:val="cyan"/>
          <w:u w:val="single"/>
        </w:rPr>
        <w:t xml:space="preserve"> </w:t>
      </w:r>
      <w:r w:rsidRPr="001D34B6">
        <w:rPr>
          <w:highlight w:val="cyan"/>
          <w:u w:val="single"/>
        </w:rPr>
        <w:t>and</w:t>
      </w:r>
      <w:r w:rsidRPr="00A30A92">
        <w:rPr>
          <w:u w:val="single"/>
        </w:rPr>
        <w:t xml:space="preserve"> Richard </w:t>
      </w:r>
      <w:r w:rsidRPr="00E40FEA">
        <w:rPr>
          <w:u w:val="single"/>
        </w:rPr>
        <w:t xml:space="preserve">Branson’s </w:t>
      </w:r>
      <w:r w:rsidRPr="001D34B6">
        <w:rPr>
          <w:highlight w:val="cyan"/>
          <w:u w:val="single"/>
        </w:rPr>
        <w:t>Virgin Galactic</w:t>
      </w:r>
      <w:r w:rsidRPr="00A30A92">
        <w:rPr>
          <w:u w:val="single"/>
        </w:rPr>
        <w:t xml:space="preserve"> — endeavors that </w:t>
      </w:r>
      <w:r w:rsidRPr="001D34B6">
        <w:rPr>
          <w:highlight w:val="cyan"/>
          <w:u w:val="single"/>
        </w:rPr>
        <w:t>build their brands</w:t>
      </w:r>
      <w:r w:rsidRPr="00241A09">
        <w:rPr>
          <w:u w:val="single"/>
        </w:rPr>
        <w:t xml:space="preserve"> not up</w:t>
      </w:r>
      <w:r w:rsidRPr="001D34B6">
        <w:rPr>
          <w:highlight w:val="cyan"/>
          <w:u w:val="single"/>
        </w:rPr>
        <w:t>on</w:t>
      </w:r>
      <w:r w:rsidRPr="00241A09">
        <w:rPr>
          <w:u w:val="single"/>
        </w:rPr>
        <w:t xml:space="preserve"> countries but corporations</w:t>
      </w:r>
      <w:r w:rsidRPr="00A30A92">
        <w:rPr>
          <w:u w:val="single"/>
        </w:rPr>
        <w:t>.</w:t>
      </w:r>
    </w:p>
    <w:p w14:paraId="01727513" w14:textId="77777777" w:rsidR="00FD1792" w:rsidRPr="00A30A92" w:rsidRDefault="00FD1792" w:rsidP="00FD1792">
      <w:pPr>
        <w:rPr>
          <w:sz w:val="16"/>
        </w:rPr>
      </w:pPr>
      <w:r w:rsidRPr="00A30A92">
        <w:rPr>
          <w:u w:val="single"/>
        </w:rPr>
        <w:t>They offer the culture a late-stage capitalism variation on the theme</w:t>
      </w:r>
      <w:r w:rsidRPr="00A30A92">
        <w:rPr>
          <w:sz w:val="16"/>
        </w:rPr>
        <w:t xml:space="preserve"> — </w:t>
      </w:r>
      <w:r w:rsidRPr="00A30A92">
        <w:rPr>
          <w:u w:val="single"/>
        </w:rPr>
        <w:t>a narrative that space travel</w:t>
      </w:r>
      <w:r w:rsidRPr="00A30A92">
        <w:rPr>
          <w:sz w:val="16"/>
        </w:rPr>
        <w:t xml:space="preserve"> isn’t just for scientists and diplomats but for you and me, too. If, that is, you and </w:t>
      </w:r>
      <w:proofErr w:type="gramStart"/>
      <w:r w:rsidRPr="00A30A92">
        <w:rPr>
          <w:sz w:val="16"/>
        </w:rPr>
        <w:t>me</w:t>
      </w:r>
      <w:proofErr w:type="gramEnd"/>
      <w:r w:rsidRPr="00A30A92">
        <w:rPr>
          <w:sz w:val="16"/>
        </w:rPr>
        <w:t xml:space="preserve"> happen to have a few hundred thousand dollars or more of walking-around money on hand.</w:t>
      </w:r>
    </w:p>
    <w:p w14:paraId="1F020E21" w14:textId="77777777" w:rsidR="00FD1792" w:rsidRPr="00A30A92" w:rsidRDefault="00FD1792" w:rsidP="00FD1792">
      <w:pPr>
        <w:rPr>
          <w:u w:val="single"/>
        </w:rPr>
      </w:pPr>
      <w:r w:rsidRPr="00A30A92">
        <w:rPr>
          <w:sz w:val="16"/>
        </w:rPr>
        <w:t>“The United States always has had private people working for the public purpose,” says </w:t>
      </w:r>
      <w:hyperlink r:id="rId13" w:history="1">
        <w:r w:rsidRPr="00A30A92">
          <w:rPr>
            <w:rStyle w:val="Hyperlink"/>
            <w:sz w:val="16"/>
          </w:rPr>
          <w:t xml:space="preserve">Ravi S. </w:t>
        </w:r>
        <w:proofErr w:type="spellStart"/>
        <w:r w:rsidRPr="00A30A92">
          <w:rPr>
            <w:rStyle w:val="Hyperlink"/>
            <w:sz w:val="16"/>
          </w:rPr>
          <w:t>Rajan</w:t>
        </w:r>
        <w:proofErr w:type="spellEnd"/>
        <w:r w:rsidRPr="00A30A92">
          <w:rPr>
            <w:rStyle w:val="Hyperlink"/>
            <w:sz w:val="16"/>
          </w:rPr>
          <w:t>,</w:t>
        </w:r>
      </w:hyperlink>
      <w:r w:rsidRPr="00A30A92">
        <w:rPr>
          <w:sz w:val="16"/>
        </w:rPr>
        <w:t xml:space="preserve"> president of the California Institute for the Arts and a </w:t>
      </w:r>
      <w:r w:rsidRPr="00A30A92">
        <w:rPr>
          <w:u w:val="single"/>
        </w:rPr>
        <w:t>“Trek” fan since childhood. “But how much is done privately and how much is done publicly, that changes.”</w:t>
      </w:r>
    </w:p>
    <w:p w14:paraId="2CE4D29F" w14:textId="77777777" w:rsidR="00FD1792" w:rsidRPr="00A30A92" w:rsidRDefault="00FD1792" w:rsidP="00FD1792">
      <w:pPr>
        <w:rPr>
          <w:sz w:val="16"/>
        </w:rPr>
      </w:pPr>
      <w:r w:rsidRPr="00A30A92">
        <w:rPr>
          <w:u w:val="single"/>
        </w:rPr>
        <w:t xml:space="preserve">Many have impugned the billionaire space moguls’ actions, </w:t>
      </w:r>
      <w:r w:rsidRPr="00A30A92">
        <w:rPr>
          <w:sz w:val="16"/>
        </w:rPr>
        <w:t>including the </w:t>
      </w:r>
      <w:hyperlink r:id="rId14" w:history="1">
        <w:r w:rsidRPr="00A30A92">
          <w:rPr>
            <w:rStyle w:val="Hyperlink"/>
            <w:sz w:val="16"/>
          </w:rPr>
          <w:t>secretary-general of the United Nations,</w:t>
        </w:r>
      </w:hyperlink>
      <w:r w:rsidRPr="00A30A92">
        <w:rPr>
          <w:sz w:val="16"/>
        </w:rPr>
        <w:t> </w:t>
      </w:r>
      <w:r w:rsidRPr="00A30A92">
        <w:rPr>
          <w:u w:val="single"/>
        </w:rPr>
        <w:t>and the troubles of Blue Origin’s </w:t>
      </w:r>
      <w:hyperlink r:id="rId15" w:history="1">
        <w:r w:rsidRPr="00A30A92">
          <w:rPr>
            <w:rStyle w:val="Hyperlink"/>
            <w:u w:val="single"/>
          </w:rPr>
          <w:t>corporate culture</w:t>
        </w:r>
      </w:hyperlink>
      <w:r w:rsidRPr="00A30A92">
        <w:rPr>
          <w:u w:val="single"/>
        </w:rPr>
        <w:t> are </w:t>
      </w:r>
      <w:hyperlink r:id="rId16" w:history="1">
        <w:r w:rsidRPr="00A30A92">
          <w:rPr>
            <w:rStyle w:val="Hyperlink"/>
            <w:u w:val="single"/>
          </w:rPr>
          <w:t>well-documented</w:t>
        </w:r>
      </w:hyperlink>
      <w:r w:rsidRPr="00A30A92">
        <w:rPr>
          <w:u w:val="single"/>
        </w:rPr>
        <w:t> of late</w:t>
      </w:r>
      <w:r w:rsidRPr="00A30A92">
        <w:rPr>
          <w:sz w:val="16"/>
        </w:rPr>
        <w:t>.</w:t>
      </w:r>
    </w:p>
    <w:p w14:paraId="6170D971" w14:textId="77777777" w:rsidR="00FD1792" w:rsidRPr="00255C03" w:rsidRDefault="00FD1792" w:rsidP="00FD1792">
      <w:pPr>
        <w:rPr>
          <w:sz w:val="16"/>
        </w:rPr>
      </w:pPr>
      <w:r w:rsidRPr="00255C03">
        <w:rPr>
          <w:sz w:val="16"/>
        </w:rPr>
        <w:t xml:space="preserve">But </w:t>
      </w:r>
      <w:r w:rsidRPr="00FC7D09">
        <w:rPr>
          <w:u w:val="single"/>
        </w:rPr>
        <w:t>the motives of the Amazon founder himself remain unclear</w:t>
      </w:r>
      <w:r w:rsidRPr="00255C03">
        <w:rPr>
          <w:sz w:val="16"/>
        </w:rPr>
        <w:t xml:space="preserve">. It is evident, though, that </w:t>
      </w:r>
      <w:r w:rsidRPr="00255C03">
        <w:rPr>
          <w:u w:val="single"/>
        </w:rPr>
        <w:t>the popular culture of space travel has influenced him deeply</w:t>
      </w:r>
      <w:r w:rsidRPr="00255C03">
        <w:rPr>
          <w:sz w:val="16"/>
        </w:rPr>
        <w:t>.</w:t>
      </w:r>
    </w:p>
    <w:p w14:paraId="4152A4AC" w14:textId="77777777" w:rsidR="00FD1792" w:rsidRPr="00255C03" w:rsidRDefault="00FD1792" w:rsidP="00FD1792">
      <w:pPr>
        <w:rPr>
          <w:sz w:val="16"/>
        </w:rPr>
      </w:pPr>
      <w:r w:rsidRPr="00241A09">
        <w:rPr>
          <w:u w:val="single"/>
        </w:rPr>
        <w:t>Bezos</w:t>
      </w:r>
      <w:r w:rsidRPr="00255C03">
        <w:rPr>
          <w:u w:val="single"/>
        </w:rPr>
        <w:t xml:space="preserve">, who tells a story of exploring space to help ensure Earth’s continued prosperity, </w:t>
      </w:r>
      <w:r w:rsidRPr="00241A09">
        <w:rPr>
          <w:u w:val="single"/>
        </w:rPr>
        <w:t>is a</w:t>
      </w:r>
      <w:r w:rsidRPr="00255C03">
        <w:rPr>
          <w:u w:val="single"/>
        </w:rPr>
        <w:t xml:space="preserve"> longtime “</w:t>
      </w:r>
      <w:r w:rsidRPr="00241A09">
        <w:rPr>
          <w:u w:val="single"/>
        </w:rPr>
        <w:t>Trek</w:t>
      </w:r>
      <w:r w:rsidRPr="00255C03">
        <w:rPr>
          <w:u w:val="single"/>
        </w:rPr>
        <w:t xml:space="preserve">” </w:t>
      </w:r>
      <w:r w:rsidRPr="00241A09">
        <w:rPr>
          <w:u w:val="single"/>
        </w:rPr>
        <w:t>fan</w:t>
      </w:r>
      <w:r w:rsidRPr="00255C03">
        <w:rPr>
          <w:sz w:val="16"/>
        </w:rPr>
        <w:t>. He made </w:t>
      </w:r>
      <w:hyperlink r:id="rId17" w:history="1">
        <w:r w:rsidRPr="00255C03">
          <w:rPr>
            <w:rStyle w:val="Hyperlink"/>
            <w:sz w:val="16"/>
          </w:rPr>
          <w:t>a cameo as an alien Starfleet official</w:t>
        </w:r>
      </w:hyperlink>
      <w:r w:rsidRPr="00255C03">
        <w:rPr>
          <w:sz w:val="16"/>
        </w:rPr>
        <w:t> in the 2016 movie “Star Trek Beyond.” And according to </w:t>
      </w:r>
      <w:hyperlink r:id="rId18" w:history="1">
        <w:r w:rsidRPr="00255C03">
          <w:rPr>
            <w:rStyle w:val="Hyperlink"/>
            <w:sz w:val="16"/>
          </w:rPr>
          <w:t>biographer Brad Stone,</w:t>
        </w:r>
      </w:hyperlink>
      <w:r w:rsidRPr="00255C03">
        <w:rPr>
          <w:sz w:val="16"/>
        </w:rPr>
        <w:t> </w:t>
      </w:r>
      <w:r w:rsidRPr="00255C03">
        <w:rPr>
          <w:u w:val="single"/>
        </w:rPr>
        <w:t>Bezos even fleetingly considered calling Amazon “</w:t>
      </w:r>
      <w:hyperlink r:id="rId19" w:tgtFrame="_blank" w:history="1">
        <w:r w:rsidRPr="00255C03">
          <w:rPr>
            <w:rStyle w:val="Hyperlink"/>
            <w:u w:val="single"/>
          </w:rPr>
          <w:t>Makeitso.com</w:t>
        </w:r>
      </w:hyperlink>
      <w:r w:rsidRPr="00255C03">
        <w:rPr>
          <w:u w:val="single"/>
        </w:rPr>
        <w:t>,” after Capt. Jean-Luc Picard’s favorite command in “Star Trek: The Next Generation.”</w:t>
      </w:r>
    </w:p>
    <w:p w14:paraId="1A8429C3" w14:textId="77777777" w:rsidR="00FD1792" w:rsidRPr="00255C03" w:rsidRDefault="00FD1792" w:rsidP="00FD1792">
      <w:pPr>
        <w:rPr>
          <w:sz w:val="16"/>
        </w:rPr>
      </w:pPr>
      <w:r w:rsidRPr="00255C03">
        <w:rPr>
          <w:sz w:val="16"/>
        </w:rPr>
        <w:t>“</w:t>
      </w:r>
      <w:r w:rsidRPr="00255C03">
        <w:rPr>
          <w:u w:val="single"/>
        </w:rPr>
        <w:t xml:space="preserve">The whole ethos of `Star Trek’ showed people who were </w:t>
      </w:r>
      <w:proofErr w:type="gramStart"/>
      <w:r w:rsidRPr="00255C03">
        <w:rPr>
          <w:u w:val="single"/>
        </w:rPr>
        <w:t>different-looking</w:t>
      </w:r>
      <w:proofErr w:type="gramEnd"/>
      <w:r w:rsidRPr="00255C03">
        <w:rPr>
          <w:u w:val="single"/>
        </w:rPr>
        <w:t>, with different skills, working together.</w:t>
      </w:r>
      <w:r w:rsidRPr="00255C03">
        <w:rPr>
          <w:sz w:val="16"/>
        </w:rPr>
        <w:t xml:space="preserve"> We are in the opening moments of something like that,” says </w:t>
      </w:r>
      <w:hyperlink r:id="rId20" w:history="1">
        <w:r w:rsidRPr="00255C03">
          <w:rPr>
            <w:rStyle w:val="Hyperlink"/>
            <w:sz w:val="16"/>
          </w:rPr>
          <w:t>Richard B. Cooper,</w:t>
        </w:r>
      </w:hyperlink>
      <w:r w:rsidRPr="00255C03">
        <w:rPr>
          <w:sz w:val="16"/>
        </w:rPr>
        <w:t> vice president of the Space Foundation, a nonprofit that advocates for the global space industry. “</w:t>
      </w:r>
      <w:r w:rsidRPr="00255C03">
        <w:rPr>
          <w:u w:val="single"/>
        </w:rPr>
        <w:t>People can look at this environment and say, `Hey — I belong there, too</w:t>
      </w:r>
      <w:r w:rsidRPr="00255C03">
        <w:rPr>
          <w:sz w:val="16"/>
        </w:rPr>
        <w:t>.’”</w:t>
      </w:r>
    </w:p>
    <w:p w14:paraId="5B42D80F" w14:textId="77777777" w:rsidR="00FD1792" w:rsidRPr="00255C03" w:rsidRDefault="00FD1792" w:rsidP="00FD1792">
      <w:pPr>
        <w:rPr>
          <w:u w:val="single"/>
        </w:rPr>
      </w:pPr>
      <w:r w:rsidRPr="00255C03">
        <w:rPr>
          <w:u w:val="single"/>
        </w:rPr>
        <w:t>Prohibitive costs aside</w:t>
      </w:r>
      <w:r w:rsidRPr="00255C03">
        <w:rPr>
          <w:sz w:val="16"/>
        </w:rPr>
        <w:t xml:space="preserve"> (and that’s a big aside), Cooper has a point. </w:t>
      </w:r>
      <w:r w:rsidRPr="00255C03">
        <w:rPr>
          <w:u w:val="single"/>
        </w:rPr>
        <w:t>Though the likes of Shatner may not be “regular people,” the shift from the dominance of the test pilot and the scientist tracks with the populism of our era, where</w:t>
      </w:r>
      <w:r w:rsidRPr="00255C03">
        <w:rPr>
          <w:sz w:val="16"/>
        </w:rPr>
        <w:t xml:space="preserve"> — it must be said — </w:t>
      </w:r>
      <w:r w:rsidRPr="00255C03">
        <w:rPr>
          <w:u w:val="single"/>
        </w:rPr>
        <w:t>the exactitude of science is being called into question as never before.</w:t>
      </w:r>
      <w:r w:rsidRPr="00255C03">
        <w:rPr>
          <w:sz w:val="16"/>
        </w:rPr>
        <w:t xml:space="preserve"> And as Cooper points out, “</w:t>
      </w:r>
      <w:r w:rsidRPr="00255C03">
        <w:rPr>
          <w:u w:val="single"/>
        </w:rPr>
        <w:t>it gives people hope. And if there’s one thing the world’s in short supply of, it’s that essential payload.”</w:t>
      </w:r>
    </w:p>
    <w:p w14:paraId="2E679676" w14:textId="77777777" w:rsidR="00FD1792" w:rsidRPr="001A6051" w:rsidRDefault="00FD1792" w:rsidP="00FD1792">
      <w:pPr>
        <w:rPr>
          <w:sz w:val="16"/>
        </w:rPr>
      </w:pPr>
      <w:r w:rsidRPr="001A6051">
        <w:rPr>
          <w:sz w:val="16"/>
        </w:rPr>
        <w:t xml:space="preserve">That kind of </w:t>
      </w:r>
      <w:r w:rsidRPr="004E74F5">
        <w:rPr>
          <w:highlight w:val="cyan"/>
          <w:u w:val="single"/>
        </w:rPr>
        <w:t>story</w:t>
      </w:r>
      <w:r w:rsidRPr="004E74F5">
        <w:rPr>
          <w:u w:val="single"/>
        </w:rPr>
        <w:t>line</w:t>
      </w:r>
      <w:r w:rsidRPr="001A6051">
        <w:rPr>
          <w:sz w:val="16"/>
        </w:rPr>
        <w:t xml:space="preserve"> — </w:t>
      </w:r>
      <w:r w:rsidRPr="004E74F5">
        <w:rPr>
          <w:u w:val="single"/>
        </w:rPr>
        <w:t>hope</w:t>
      </w:r>
      <w:r w:rsidRPr="001A6051">
        <w:rPr>
          <w:u w:val="single"/>
        </w:rPr>
        <w:t xml:space="preserve">, </w:t>
      </w:r>
      <w:r w:rsidRPr="004E74F5">
        <w:rPr>
          <w:u w:val="single"/>
        </w:rPr>
        <w:t>heroism</w:t>
      </w:r>
      <w:r w:rsidRPr="001A6051">
        <w:rPr>
          <w:u w:val="single"/>
        </w:rPr>
        <w:t xml:space="preserve">, </w:t>
      </w:r>
      <w:r w:rsidRPr="004E74F5">
        <w:rPr>
          <w:u w:val="single"/>
        </w:rPr>
        <w:t xml:space="preserve">competitive </w:t>
      </w:r>
      <w:proofErr w:type="gramStart"/>
      <w:r w:rsidRPr="004E74F5">
        <w:rPr>
          <w:u w:val="single"/>
        </w:rPr>
        <w:t>dominance</w:t>
      </w:r>
      <w:proofErr w:type="gramEnd"/>
      <w:r w:rsidRPr="004E74F5">
        <w:rPr>
          <w:u w:val="single"/>
        </w:rPr>
        <w:t xml:space="preserve"> and</w:t>
      </w:r>
      <w:r w:rsidRPr="001A6051">
        <w:rPr>
          <w:u w:val="single"/>
        </w:rPr>
        <w:t xml:space="preserve"> an unerring sense of competence that can at times overlap with </w:t>
      </w:r>
      <w:r w:rsidRPr="004E74F5">
        <w:rPr>
          <w:u w:val="single"/>
        </w:rPr>
        <w:t>testosterone</w:t>
      </w:r>
      <w:r w:rsidRPr="001A6051">
        <w:rPr>
          <w:sz w:val="16"/>
        </w:rPr>
        <w:t xml:space="preserve"> — could be </w:t>
      </w:r>
      <w:r w:rsidRPr="001A6051">
        <w:rPr>
          <w:u w:val="single"/>
        </w:rPr>
        <w:t xml:space="preserve">one </w:t>
      </w:r>
      <w:r w:rsidRPr="00241A09">
        <w:rPr>
          <w:u w:val="single"/>
        </w:rPr>
        <w:t>key reason why the commercial space</w:t>
      </w:r>
      <w:r w:rsidRPr="001A6051">
        <w:rPr>
          <w:u w:val="single"/>
        </w:rPr>
        <w:t xml:space="preserve"> outfits </w:t>
      </w:r>
      <w:r w:rsidRPr="00241A09">
        <w:rPr>
          <w:u w:val="single"/>
        </w:rPr>
        <w:t>are thriving</w:t>
      </w:r>
      <w:r w:rsidRPr="001A6051">
        <w:rPr>
          <w:sz w:val="16"/>
        </w:rPr>
        <w:t xml:space="preserve">. At a moment </w:t>
      </w:r>
      <w:r w:rsidRPr="001A6051">
        <w:rPr>
          <w:u w:val="single"/>
        </w:rPr>
        <w:t xml:space="preserve">when </w:t>
      </w:r>
      <w:r w:rsidRPr="001D34B6">
        <w:rPr>
          <w:highlight w:val="cyan"/>
          <w:u w:val="single"/>
        </w:rPr>
        <w:t>NASA</w:t>
      </w:r>
      <w:r w:rsidRPr="001A6051">
        <w:rPr>
          <w:u w:val="single"/>
        </w:rPr>
        <w:t xml:space="preserve"> and nation-focused space travel </w:t>
      </w:r>
      <w:r w:rsidRPr="001D34B6">
        <w:rPr>
          <w:highlight w:val="cyan"/>
          <w:u w:val="single"/>
        </w:rPr>
        <w:t>lacks a compelling Hollywood narrative</w:t>
      </w:r>
      <w:r w:rsidRPr="001A6051">
        <w:rPr>
          <w:u w:val="single"/>
        </w:rPr>
        <w:t xml:space="preserve">, the </w:t>
      </w:r>
      <w:r w:rsidRPr="001D34B6">
        <w:rPr>
          <w:highlight w:val="cyan"/>
          <w:u w:val="single"/>
        </w:rPr>
        <w:t>entrepreneurs</w:t>
      </w:r>
      <w:r w:rsidRPr="001A6051">
        <w:rPr>
          <w:u w:val="single"/>
        </w:rPr>
        <w:t xml:space="preserve"> and their marketers </w:t>
      </w:r>
      <w:r w:rsidRPr="001D34B6">
        <w:rPr>
          <w:highlight w:val="cyan"/>
          <w:u w:val="single"/>
        </w:rPr>
        <w:t>step right in</w:t>
      </w:r>
      <w:r w:rsidRPr="001A6051">
        <w:rPr>
          <w:sz w:val="16"/>
        </w:rPr>
        <w:t>.</w:t>
      </w:r>
    </w:p>
    <w:p w14:paraId="5703ECA1" w14:textId="77777777" w:rsidR="00FD1792" w:rsidRPr="003152E7" w:rsidRDefault="00FD1792" w:rsidP="00FD1792">
      <w:pPr>
        <w:rPr>
          <w:u w:val="single"/>
        </w:rPr>
      </w:pPr>
      <w:r w:rsidRPr="003152E7">
        <w:rPr>
          <w:sz w:val="16"/>
        </w:rPr>
        <w:t>“</w:t>
      </w:r>
      <w:r w:rsidRPr="003152E7">
        <w:rPr>
          <w:u w:val="single"/>
        </w:rPr>
        <w:t>American dominance in space, nobody cares about it.</w:t>
      </w:r>
      <w:r w:rsidRPr="003152E7">
        <w:rPr>
          <w:sz w:val="16"/>
        </w:rPr>
        <w:t xml:space="preserve"> It’s Bezos who says, `We can’t go on living like this. We </w:t>
      </w:r>
      <w:proofErr w:type="gramStart"/>
      <w:r w:rsidRPr="003152E7">
        <w:rPr>
          <w:sz w:val="16"/>
        </w:rPr>
        <w:t>have to</w:t>
      </w:r>
      <w:proofErr w:type="gramEnd"/>
      <w:r w:rsidRPr="003152E7">
        <w:rPr>
          <w:sz w:val="16"/>
        </w:rPr>
        <w:t xml:space="preserve"> save the planet,’” says </w:t>
      </w:r>
      <w:hyperlink r:id="rId21" w:history="1">
        <w:r w:rsidRPr="003152E7">
          <w:rPr>
            <w:rStyle w:val="Hyperlink"/>
            <w:sz w:val="16"/>
          </w:rPr>
          <w:t>Mary-Jane Rubenstein,</w:t>
        </w:r>
      </w:hyperlink>
      <w:r w:rsidRPr="003152E7">
        <w:rPr>
          <w:sz w:val="16"/>
        </w:rPr>
        <w:t xml:space="preserve"> a professor of religion and science in society at Wesleyan University. </w:t>
      </w:r>
      <w:r w:rsidRPr="003152E7">
        <w:rPr>
          <w:u w:val="single"/>
        </w:rPr>
        <w:t>What results, she says, is “a kinder, gentler colonialism” in which humans take to orbit under premises that seem justifiable but require closer scrutiny.</w:t>
      </w:r>
    </w:p>
    <w:p w14:paraId="4C99CC6E" w14:textId="77777777" w:rsidR="00FD1792" w:rsidRPr="003152E7" w:rsidRDefault="00FD1792" w:rsidP="00FD1792">
      <w:pPr>
        <w:rPr>
          <w:sz w:val="16"/>
        </w:rPr>
      </w:pPr>
      <w:r w:rsidRPr="003152E7">
        <w:rPr>
          <w:sz w:val="16"/>
        </w:rPr>
        <w:t>“</w:t>
      </w:r>
      <w:r w:rsidRPr="003152E7">
        <w:rPr>
          <w:u w:val="single"/>
        </w:rPr>
        <w:t>It’s the billionaires who have the utopian visions,</w:t>
      </w:r>
      <w:r w:rsidRPr="003152E7">
        <w:rPr>
          <w:sz w:val="16"/>
        </w:rPr>
        <w:t>” says Rubenstein, author of the upcoming book “</w:t>
      </w:r>
      <w:proofErr w:type="spellStart"/>
      <w:r w:rsidRPr="003152E7">
        <w:rPr>
          <w:u w:val="single"/>
        </w:rPr>
        <w:t>Astrotopia</w:t>
      </w:r>
      <w:proofErr w:type="spellEnd"/>
      <w:r w:rsidRPr="003152E7">
        <w:rPr>
          <w:u w:val="single"/>
        </w:rPr>
        <w:t>: The Dangerous Religion of the Corporate Space Race</w:t>
      </w:r>
      <w:r w:rsidRPr="003152E7">
        <w:rPr>
          <w:sz w:val="16"/>
        </w:rPr>
        <w:t>.”</w:t>
      </w:r>
    </w:p>
    <w:p w14:paraId="43448009" w14:textId="77777777" w:rsidR="00FD1792" w:rsidRPr="003152E7" w:rsidRDefault="00FD1792" w:rsidP="00FD1792">
      <w:pPr>
        <w:rPr>
          <w:u w:val="single"/>
        </w:rPr>
      </w:pPr>
      <w:r w:rsidRPr="00190CD5">
        <w:t>“</w:t>
      </w:r>
      <w:r w:rsidRPr="003152E7">
        <w:rPr>
          <w:u w:val="single"/>
        </w:rPr>
        <w:t>The states can’t muster them,” she says. “They have no story.”</w:t>
      </w:r>
    </w:p>
    <w:p w14:paraId="35F0BE93" w14:textId="77777777" w:rsidR="00FD1792" w:rsidRPr="003152E7" w:rsidRDefault="00FD1792" w:rsidP="00FD1792">
      <w:pPr>
        <w:rPr>
          <w:u w:val="single"/>
        </w:rPr>
      </w:pPr>
      <w:r w:rsidRPr="003152E7">
        <w:rPr>
          <w:u w:val="single"/>
        </w:rPr>
        <w:t>LAUNCHING SHATNER</w:t>
      </w:r>
    </w:p>
    <w:p w14:paraId="6FCBD70E" w14:textId="77777777" w:rsidR="00FD1792" w:rsidRPr="003152E7" w:rsidRDefault="00FD1792" w:rsidP="00FD1792">
      <w:pPr>
        <w:rPr>
          <w:u w:val="single"/>
        </w:rPr>
      </w:pPr>
      <w:r w:rsidRPr="001D34B6">
        <w:rPr>
          <w:highlight w:val="cyan"/>
          <w:u w:val="single"/>
        </w:rPr>
        <w:t>We live in an era where the fictional and the real</w:t>
      </w:r>
      <w:r w:rsidRPr="003152E7">
        <w:rPr>
          <w:u w:val="single"/>
        </w:rPr>
        <w:t xml:space="preserve"> have an intricate relationship, and sometimes it’s </w:t>
      </w:r>
      <w:r>
        <w:rPr>
          <w:u w:val="single"/>
        </w:rPr>
        <w:t>[</w:t>
      </w:r>
      <w:r w:rsidRPr="00241A09">
        <w:rPr>
          <w:highlight w:val="cyan"/>
          <w:u w:val="single"/>
        </w:rPr>
        <w:t>are</w:t>
      </w:r>
      <w:r>
        <w:rPr>
          <w:u w:val="single"/>
        </w:rPr>
        <w:t xml:space="preserve">] </w:t>
      </w:r>
      <w:r w:rsidRPr="001D34B6">
        <w:rPr>
          <w:highlight w:val="cyan"/>
          <w:u w:val="single"/>
        </w:rPr>
        <w:t>hard</w:t>
      </w:r>
      <w:r w:rsidRPr="00241A09">
        <w:rPr>
          <w:highlight w:val="cyan"/>
          <w:u w:val="single"/>
        </w:rPr>
        <w:t xml:space="preserve"> </w:t>
      </w:r>
      <w:r w:rsidRPr="001D34B6">
        <w:rPr>
          <w:highlight w:val="cyan"/>
          <w:u w:val="single"/>
        </w:rPr>
        <w:t>to separate</w:t>
      </w:r>
      <w:r w:rsidRPr="003152E7">
        <w:rPr>
          <w:u w:val="single"/>
        </w:rPr>
        <w:t xml:space="preserve"> them.</w:t>
      </w:r>
      <w:r w:rsidRPr="00190CD5">
        <w:t xml:space="preserve"> </w:t>
      </w:r>
      <w:r w:rsidRPr="003152E7">
        <w:rPr>
          <w:u w:val="single"/>
        </w:rPr>
        <w:t>Something like this, a collision of dreams and real-life ambition and achievement, couldn’t have a more effective ambassador than the outsized personality that is William Shatner.</w:t>
      </w:r>
    </w:p>
    <w:p w14:paraId="7A062320" w14:textId="77777777" w:rsidR="00FD1792" w:rsidRPr="003152E7" w:rsidRDefault="00FD1792" w:rsidP="00FD1792">
      <w:pPr>
        <w:rPr>
          <w:sz w:val="16"/>
        </w:rPr>
      </w:pPr>
      <w:r w:rsidRPr="003152E7">
        <w:rPr>
          <w:sz w:val="16"/>
        </w:rPr>
        <w:t>“</w:t>
      </w:r>
      <w:r w:rsidRPr="003152E7">
        <w:rPr>
          <w:u w:val="single"/>
        </w:rPr>
        <w:t>I was there last week rehearsing</w:t>
      </w:r>
      <w:r w:rsidRPr="003152E7">
        <w:rPr>
          <w:sz w:val="16"/>
        </w:rPr>
        <w:t xml:space="preserve">, </w:t>
      </w:r>
      <w:r w:rsidRPr="001D34B6">
        <w:rPr>
          <w:u w:val="single"/>
        </w:rPr>
        <w:t>whatever they call it</w:t>
      </w:r>
      <w:r w:rsidRPr="003152E7">
        <w:rPr>
          <w:sz w:val="16"/>
        </w:rPr>
        <w:t xml:space="preserve">,” </w:t>
      </w:r>
      <w:r w:rsidRPr="003152E7">
        <w:rPr>
          <w:u w:val="single"/>
        </w:rPr>
        <w:t>Shatner told Anderson Cooper</w:t>
      </w:r>
      <w:r w:rsidRPr="003152E7">
        <w:rPr>
          <w:sz w:val="16"/>
        </w:rPr>
        <w:t>.</w:t>
      </w:r>
    </w:p>
    <w:p w14:paraId="587E8A52" w14:textId="77777777" w:rsidR="00FD1792" w:rsidRPr="003152E7" w:rsidRDefault="00FD1792" w:rsidP="00FD1792">
      <w:pPr>
        <w:rPr>
          <w:u w:val="single"/>
        </w:rPr>
      </w:pPr>
      <w:r w:rsidRPr="003152E7">
        <w:rPr>
          <w:u w:val="single"/>
        </w:rPr>
        <w:t>“</w:t>
      </w:r>
      <w:r w:rsidRPr="00E40FEA">
        <w:rPr>
          <w:u w:val="single"/>
        </w:rPr>
        <w:t>Training</w:t>
      </w:r>
      <w:r w:rsidRPr="003152E7">
        <w:rPr>
          <w:u w:val="single"/>
        </w:rPr>
        <w:t xml:space="preserve"> I think is what they call it,” Cooper </w:t>
      </w:r>
      <w:proofErr w:type="gramStart"/>
      <w:r w:rsidRPr="003152E7">
        <w:rPr>
          <w:u w:val="single"/>
        </w:rPr>
        <w:t>said,</w:t>
      </w:r>
      <w:proofErr w:type="gramEnd"/>
      <w:r w:rsidRPr="003152E7">
        <w:rPr>
          <w:u w:val="single"/>
        </w:rPr>
        <w:t xml:space="preserve"> to which </w:t>
      </w:r>
      <w:r w:rsidRPr="001D34B6">
        <w:rPr>
          <w:highlight w:val="cyan"/>
          <w:u w:val="single"/>
        </w:rPr>
        <w:t>Shatner</w:t>
      </w:r>
      <w:r w:rsidRPr="003152E7">
        <w:rPr>
          <w:u w:val="single"/>
        </w:rPr>
        <w:t xml:space="preserve"> responded: “I </w:t>
      </w:r>
      <w:r w:rsidRPr="001D34B6">
        <w:rPr>
          <w:highlight w:val="cyan"/>
          <w:u w:val="single"/>
        </w:rPr>
        <w:t>think</w:t>
      </w:r>
      <w:r>
        <w:rPr>
          <w:highlight w:val="cyan"/>
          <w:u w:val="single"/>
        </w:rPr>
        <w:t>[s]</w:t>
      </w:r>
      <w:r w:rsidRPr="001D34B6">
        <w:rPr>
          <w:highlight w:val="cyan"/>
          <w:u w:val="single"/>
        </w:rPr>
        <w:t xml:space="preserve"> of</w:t>
      </w:r>
      <w:r w:rsidRPr="00E40FEA">
        <w:rPr>
          <w:u w:val="single"/>
        </w:rPr>
        <w:t xml:space="preserve"> </w:t>
      </w:r>
      <w:r>
        <w:rPr>
          <w:u w:val="single"/>
        </w:rPr>
        <w:t>[</w:t>
      </w:r>
      <w:r w:rsidRPr="00E40FEA">
        <w:rPr>
          <w:highlight w:val="cyan"/>
          <w:u w:val="single"/>
        </w:rPr>
        <w:t>training</w:t>
      </w:r>
      <w:r>
        <w:rPr>
          <w:u w:val="single"/>
        </w:rPr>
        <w:t xml:space="preserve">] </w:t>
      </w:r>
      <w:r w:rsidRPr="001D34B6">
        <w:rPr>
          <w:u w:val="single"/>
        </w:rPr>
        <w:t xml:space="preserve">it </w:t>
      </w:r>
      <w:r w:rsidRPr="001D34B6">
        <w:rPr>
          <w:highlight w:val="cyan"/>
          <w:u w:val="single"/>
        </w:rPr>
        <w:t>as rehearsal</w:t>
      </w:r>
      <w:r w:rsidRPr="003152E7">
        <w:rPr>
          <w:u w:val="single"/>
        </w:rPr>
        <w:t>.”</w:t>
      </w:r>
    </w:p>
    <w:p w14:paraId="098D43D5" w14:textId="77777777" w:rsidR="00FD1792" w:rsidRPr="003152E7" w:rsidRDefault="00FD1792" w:rsidP="00FD1792">
      <w:pPr>
        <w:rPr>
          <w:u w:val="single"/>
        </w:rPr>
      </w:pPr>
      <w:r w:rsidRPr="003152E7">
        <w:rPr>
          <w:u w:val="single"/>
        </w:rPr>
        <w:t>And</w:t>
      </w:r>
      <w:r w:rsidRPr="00190CD5">
        <w:t xml:space="preserve"> </w:t>
      </w:r>
      <w:r w:rsidRPr="001D34B6">
        <w:rPr>
          <w:highlight w:val="cyan"/>
          <w:u w:val="single"/>
        </w:rPr>
        <w:t>there it is again</w:t>
      </w:r>
      <w:r w:rsidRPr="00190CD5">
        <w:t xml:space="preserve"> — </w:t>
      </w:r>
      <w:r w:rsidRPr="001D34B6">
        <w:rPr>
          <w:highlight w:val="cyan"/>
          <w:u w:val="single"/>
        </w:rPr>
        <w:t>the storyline</w:t>
      </w:r>
      <w:r w:rsidRPr="003152E7">
        <w:rPr>
          <w:u w:val="single"/>
        </w:rPr>
        <w:t>, compelling as ever</w:t>
      </w:r>
      <w:r w:rsidRPr="00190CD5">
        <w:t xml:space="preserve">, </w:t>
      </w:r>
      <w:r w:rsidRPr="001D34B6">
        <w:rPr>
          <w:highlight w:val="cyan"/>
          <w:u w:val="single"/>
        </w:rPr>
        <w:t>stealing oxygen from</w:t>
      </w:r>
      <w:r w:rsidRPr="003152E7">
        <w:rPr>
          <w:u w:val="single"/>
        </w:rPr>
        <w:t xml:space="preserve"> other </w:t>
      </w:r>
      <w:r w:rsidRPr="001D34B6">
        <w:rPr>
          <w:highlight w:val="cyan"/>
          <w:u w:val="single"/>
        </w:rPr>
        <w:t>important questions</w:t>
      </w:r>
      <w:r w:rsidRPr="00190CD5">
        <w:t xml:space="preserve">. </w:t>
      </w:r>
      <w:r w:rsidRPr="003152E7">
        <w:rPr>
          <w:u w:val="single"/>
        </w:rPr>
        <w:t>Should we even be colonizing space?</w:t>
      </w:r>
      <w:r w:rsidRPr="00190CD5">
        <w:t xml:space="preserve"> </w:t>
      </w:r>
      <w:r w:rsidRPr="001D34B6">
        <w:rPr>
          <w:highlight w:val="cyan"/>
          <w:u w:val="single"/>
        </w:rPr>
        <w:t xml:space="preserve">Don’t we have enough </w:t>
      </w:r>
      <w:proofErr w:type="gramStart"/>
      <w:r w:rsidRPr="001D34B6">
        <w:rPr>
          <w:highlight w:val="cyan"/>
          <w:u w:val="single"/>
        </w:rPr>
        <w:t>going</w:t>
      </w:r>
      <w:proofErr w:type="gramEnd"/>
      <w:r w:rsidRPr="001D34B6">
        <w:rPr>
          <w:highlight w:val="cyan"/>
          <w:u w:val="single"/>
        </w:rPr>
        <w:t xml:space="preserve"> on here</w:t>
      </w:r>
      <w:r w:rsidRPr="003152E7">
        <w:rPr>
          <w:u w:val="single"/>
        </w:rPr>
        <w:t xml:space="preserve"> at home </w:t>
      </w:r>
      <w:r w:rsidRPr="001D34B6">
        <w:rPr>
          <w:highlight w:val="cyan"/>
          <w:u w:val="single"/>
        </w:rPr>
        <w:t>to worry about?</w:t>
      </w:r>
      <w:r w:rsidRPr="00190CD5">
        <w:t xml:space="preserve"> </w:t>
      </w:r>
      <w:r w:rsidRPr="00E40FEA">
        <w:rPr>
          <w:u w:val="single"/>
        </w:rPr>
        <w:t>Aren’t there</w:t>
      </w:r>
      <w:r w:rsidRPr="003152E7">
        <w:rPr>
          <w:u w:val="single"/>
        </w:rPr>
        <w:t xml:space="preserve"> people with </w:t>
      </w:r>
      <w:r w:rsidRPr="00E40FEA">
        <w:rPr>
          <w:u w:val="single"/>
        </w:rPr>
        <w:t>problems more pressing</w:t>
      </w:r>
      <w:r w:rsidRPr="003152E7">
        <w:rPr>
          <w:u w:val="single"/>
        </w:rPr>
        <w:t xml:space="preserve"> than this who could use the cash</w:t>
      </w:r>
      <w:r w:rsidRPr="00E40FEA">
        <w:rPr>
          <w:u w:val="single"/>
        </w:rPr>
        <w:t>?</w:t>
      </w:r>
    </w:p>
    <w:p w14:paraId="0B700644" w14:textId="77777777" w:rsidR="00FD1792" w:rsidRPr="00F64C61" w:rsidRDefault="00FD1792" w:rsidP="00FD1792">
      <w:pPr>
        <w:rPr>
          <w:sz w:val="16"/>
        </w:rPr>
      </w:pPr>
      <w:r w:rsidRPr="003152E7">
        <w:rPr>
          <w:u w:val="single"/>
        </w:rPr>
        <w:t>And what if we encounter life that’s not life as we know it, and harm it out of obliviousness or greed?</w:t>
      </w:r>
      <w:r w:rsidRPr="00F64C61">
        <w:rPr>
          <w:sz w:val="16"/>
        </w:rPr>
        <w:t xml:space="preserve"> </w:t>
      </w:r>
      <w:r w:rsidRPr="00F64C61">
        <w:rPr>
          <w:u w:val="single"/>
        </w:rPr>
        <w:t>It’s</w:t>
      </w:r>
      <w:r w:rsidRPr="00F64C61">
        <w:rPr>
          <w:sz w:val="16"/>
        </w:rPr>
        <w:t xml:space="preserve"> not as if that hasn’t </w:t>
      </w:r>
      <w:r w:rsidRPr="00F64C61">
        <w:rPr>
          <w:u w:val="single"/>
        </w:rPr>
        <w:t>happened countless times here on the ground, in the land that put a man on the moon but still grapples with a history brimming with horrors from slave markets to smallpox blankets</w:t>
      </w:r>
      <w:r w:rsidRPr="00F64C61">
        <w:rPr>
          <w:sz w:val="16"/>
        </w:rPr>
        <w:t>. These are only some of the questions that will ascend and descend with Shatner on Wednesday.</w:t>
      </w:r>
    </w:p>
    <w:p w14:paraId="63AD27E8" w14:textId="77777777" w:rsidR="00FD1792" w:rsidRPr="00D73D39" w:rsidRDefault="00FD1792" w:rsidP="00FD1792">
      <w:pPr>
        <w:rPr>
          <w:sz w:val="16"/>
        </w:rPr>
      </w:pPr>
      <w:r w:rsidRPr="00F64C61">
        <w:rPr>
          <w:u w:val="single"/>
        </w:rPr>
        <w:t>Is it a stunt? Sure. Is it a genius marketing ploy? Absolutely. Is it cynical and self-aggrandizing and designed solely to make more money and grab more attention for the world’s richest man?</w:t>
      </w:r>
      <w:r w:rsidRPr="00D73D39">
        <w:rPr>
          <w:sz w:val="16"/>
        </w:rPr>
        <w:t xml:space="preserve"> You’re going to have to decide that one yourself. In the meantime, consider the autobiographical song called </w:t>
      </w:r>
      <w:hyperlink r:id="rId22" w:history="1">
        <w:r w:rsidRPr="00D73D39">
          <w:rPr>
            <w:rStyle w:val="Hyperlink"/>
            <w:sz w:val="16"/>
          </w:rPr>
          <w:t>“Real”</w:t>
        </w:r>
      </w:hyperlink>
      <w:r w:rsidRPr="00D73D39">
        <w:rPr>
          <w:sz w:val="16"/>
        </w:rPr>
        <w:t> that Shatner recorded in 2004 with country singer Brad Paisley.</w:t>
      </w:r>
    </w:p>
    <w:p w14:paraId="04E0DAE2" w14:textId="77777777" w:rsidR="00FD1792" w:rsidRPr="00D73D39" w:rsidRDefault="00FD1792" w:rsidP="00FD1792">
      <w:pPr>
        <w:rPr>
          <w:u w:val="single"/>
        </w:rPr>
      </w:pPr>
      <w:r w:rsidRPr="00241A09">
        <w:t>“</w:t>
      </w:r>
      <w:r w:rsidRPr="001D34B6">
        <w:rPr>
          <w:highlight w:val="cyan"/>
          <w:u w:val="single"/>
        </w:rPr>
        <w:t>I’d love to help the world</w:t>
      </w:r>
      <w:r w:rsidRPr="00D73D39">
        <w:rPr>
          <w:u w:val="single"/>
        </w:rPr>
        <w:t xml:space="preserve"> </w:t>
      </w:r>
      <w:r w:rsidRPr="001D34B6">
        <w:rPr>
          <w:u w:val="single"/>
        </w:rPr>
        <w:t>and</w:t>
      </w:r>
      <w:r w:rsidRPr="00D73D39">
        <w:rPr>
          <w:u w:val="single"/>
        </w:rPr>
        <w:t xml:space="preserve"> all its problems. </w:t>
      </w:r>
      <w:r w:rsidRPr="001D34B6">
        <w:rPr>
          <w:highlight w:val="cyan"/>
          <w:u w:val="single"/>
        </w:rPr>
        <w:t>But I’m an entertainer</w:t>
      </w:r>
      <w:r w:rsidRPr="00D73D39">
        <w:rPr>
          <w:u w:val="single"/>
        </w:rPr>
        <w:t xml:space="preserve">, and that’s all,” </w:t>
      </w:r>
      <w:r w:rsidRPr="001D34B6">
        <w:rPr>
          <w:highlight w:val="cyan"/>
          <w:u w:val="single"/>
        </w:rPr>
        <w:t>he says</w:t>
      </w:r>
      <w:r w:rsidRPr="00D73D39">
        <w:rPr>
          <w:u w:val="single"/>
        </w:rPr>
        <w:t xml:space="preserve"> in it</w:t>
      </w:r>
      <w:r w:rsidRPr="00190CD5">
        <w:t xml:space="preserve">. </w:t>
      </w:r>
      <w:r w:rsidRPr="00D73D39">
        <w:rPr>
          <w:u w:val="single"/>
        </w:rPr>
        <w:t>“</w:t>
      </w:r>
      <w:proofErr w:type="gramStart"/>
      <w:r w:rsidRPr="00D73D39">
        <w:rPr>
          <w:u w:val="single"/>
        </w:rPr>
        <w:t>So</w:t>
      </w:r>
      <w:proofErr w:type="gramEnd"/>
      <w:r w:rsidRPr="00D73D39">
        <w:rPr>
          <w:u w:val="single"/>
        </w:rPr>
        <w:t xml:space="preserve"> the next time there’s an asteroid or a natural disaster, I’m flattered that you thought of me — but I’m not the one to call.”</w:t>
      </w:r>
    </w:p>
    <w:p w14:paraId="4139BD49" w14:textId="77777777" w:rsidR="00FD1792" w:rsidRPr="00C273B6" w:rsidRDefault="00FD1792" w:rsidP="00FD1792">
      <w:pPr>
        <w:rPr>
          <w:u w:val="single"/>
        </w:rPr>
      </w:pPr>
      <w:r w:rsidRPr="00C273B6">
        <w:rPr>
          <w:u w:val="single"/>
        </w:rPr>
        <w:t>Turns out, he is — this time. But next time? In the future of the final frontier and the culture that has grown up around it — in this unusual realm where risk IS the business — that’s eventually going to have to be addressed.</w:t>
      </w:r>
    </w:p>
    <w:p w14:paraId="5F1F614D" w14:textId="77777777" w:rsidR="00FD1792" w:rsidRDefault="00FD1792" w:rsidP="00FD1792"/>
    <w:p w14:paraId="51E4A143" w14:textId="77777777" w:rsidR="00FD1792" w:rsidRPr="000E2E44" w:rsidRDefault="00FD1792" w:rsidP="00FD1792">
      <w:pPr>
        <w:pStyle w:val="Heading4"/>
      </w:pPr>
      <w:r w:rsidRPr="000E2E44">
        <w:t xml:space="preserve">The launch of the </w:t>
      </w:r>
      <w:r w:rsidRPr="000A0BCF">
        <w:rPr>
          <w:u w:val="single"/>
        </w:rPr>
        <w:t>richest man in the world</w:t>
      </w:r>
      <w:r w:rsidRPr="000E2E44">
        <w:t xml:space="preserve"> and </w:t>
      </w:r>
      <w:r w:rsidRPr="000A0BCF">
        <w:rPr>
          <w:u w:val="single"/>
        </w:rPr>
        <w:t>the protagonist of Star Trek</w:t>
      </w:r>
      <w:r w:rsidRPr="000E2E44">
        <w:t xml:space="preserve"> encapsulates the </w:t>
      </w:r>
      <w:r>
        <w:t>world</w:t>
      </w:r>
      <w:r w:rsidRPr="000E2E44">
        <w:t xml:space="preserve"> of </w:t>
      </w:r>
      <w:r>
        <w:t xml:space="preserve">the hyperreal. </w:t>
      </w:r>
      <w:r w:rsidRPr="000A0BCF">
        <w:rPr>
          <w:u w:val="single"/>
        </w:rPr>
        <w:t>Sci-Fi becomes Reality</w:t>
      </w:r>
      <w:r w:rsidRPr="000E2E44">
        <w:t xml:space="preserve">, and thus the boundary between them is destroyed, </w:t>
      </w:r>
      <w:r w:rsidRPr="000A0BCF">
        <w:rPr>
          <w:u w:val="single"/>
        </w:rPr>
        <w:t>imploding all meaning</w:t>
      </w:r>
      <w:r w:rsidRPr="000E2E44">
        <w:t xml:space="preserve"> in the universe.</w:t>
      </w:r>
    </w:p>
    <w:p w14:paraId="4B0B5C75" w14:textId="77777777" w:rsidR="00FD1792" w:rsidRPr="004029F8" w:rsidRDefault="00FD1792" w:rsidP="00FD1792">
      <w:r w:rsidRPr="004029F8">
        <w:rPr>
          <w:rStyle w:val="Style13ptBold"/>
        </w:rPr>
        <w:t>Baudrillard 81</w:t>
      </w:r>
      <w:r>
        <w:t xml:space="preserve"> [</w:t>
      </w:r>
      <w:r w:rsidRPr="004029F8">
        <w:t xml:space="preserve">Jean Baudrillard, Baudrillard was a French sociologist, </w:t>
      </w:r>
      <w:proofErr w:type="gramStart"/>
      <w:r w:rsidRPr="004029F8">
        <w:t>philosopher</w:t>
      </w:r>
      <w:proofErr w:type="gramEnd"/>
      <w:r w:rsidRPr="004029F8">
        <w:t xml:space="preserve"> and cultural theorist. He is best known for his analyses of media, contemporary culture, and technological communication, as well as his formulation of concepts such as simulation and hyperreality, “Simulacra and Simulation”</w:t>
      </w:r>
      <w:r>
        <w:t xml:space="preserve">]/ </w:t>
      </w:r>
      <w:proofErr w:type="spellStart"/>
      <w:r>
        <w:t>lm</w:t>
      </w:r>
      <w:proofErr w:type="spellEnd"/>
    </w:p>
    <w:p w14:paraId="0DE6DB89" w14:textId="77777777" w:rsidR="00FD1792" w:rsidRPr="00234F4E" w:rsidRDefault="00FD1792" w:rsidP="00FD1792">
      <w:pPr>
        <w:rPr>
          <w:sz w:val="16"/>
          <w:szCs w:val="16"/>
        </w:rPr>
      </w:pPr>
      <w:r w:rsidRPr="00234F4E">
        <w:rPr>
          <w:sz w:val="16"/>
          <w:szCs w:val="16"/>
        </w:rPr>
        <w:t>Three orders of simulacra:</w:t>
      </w:r>
    </w:p>
    <w:p w14:paraId="6C80C0E0"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simulacra that are natural, naturalist, founded on the image, on imitation and counterfeit, that are harmonious, optimistic, and that aim for the </w:t>
      </w:r>
      <w:proofErr w:type="gramStart"/>
      <w:r w:rsidRPr="009A4582">
        <w:rPr>
          <w:rFonts w:asciiTheme="minorHAnsi" w:hAnsiTheme="minorHAnsi" w:cstheme="minorHAnsi"/>
          <w:sz w:val="16"/>
        </w:rPr>
        <w:t>restitution</w:t>
      </w:r>
      <w:proofErr w:type="gramEnd"/>
      <w:r w:rsidRPr="009A4582">
        <w:rPr>
          <w:rFonts w:asciiTheme="minorHAnsi" w:hAnsiTheme="minorHAnsi" w:cstheme="minorHAnsi"/>
          <w:sz w:val="16"/>
        </w:rPr>
        <w:t xml:space="preserve"> or the ideal institution of nature made in God's image; </w:t>
      </w:r>
    </w:p>
    <w:p w14:paraId="227454BA" w14:textId="77777777" w:rsidR="00FD1792" w:rsidRDefault="00FD1792" w:rsidP="00FD1792">
      <w:pPr>
        <w:rPr>
          <w:rFonts w:asciiTheme="minorHAnsi" w:hAnsiTheme="minorHAnsi" w:cstheme="minorHAnsi"/>
          <w:sz w:val="16"/>
        </w:rPr>
      </w:pPr>
      <w:r w:rsidRPr="00B0470A">
        <w:rPr>
          <w:rStyle w:val="Emphasis"/>
          <w:rFonts w:asciiTheme="minorHAnsi" w:hAnsiTheme="minorHAnsi" w:cstheme="minorHAnsi"/>
          <w:b w:val="0"/>
          <w:highlight w:val="cyan"/>
        </w:rPr>
        <w:t>simulacra</w:t>
      </w:r>
      <w:r w:rsidRPr="009A4582">
        <w:rPr>
          <w:rFonts w:asciiTheme="minorHAnsi" w:hAnsiTheme="minorHAnsi" w:cstheme="minorHAnsi"/>
          <w:sz w:val="16"/>
        </w:rPr>
        <w:t xml:space="preserve"> that </w:t>
      </w:r>
      <w:r w:rsidRPr="00E40FEA">
        <w:rPr>
          <w:rStyle w:val="StyleUnderline"/>
          <w:rFonts w:asciiTheme="minorHAnsi" w:hAnsiTheme="minorHAnsi" w:cstheme="minorHAnsi"/>
        </w:rPr>
        <w:t>are productive</w:t>
      </w:r>
      <w:r w:rsidRPr="00B0470A">
        <w:rPr>
          <w:rStyle w:val="StyleUnderline"/>
          <w:rFonts w:asciiTheme="minorHAnsi" w:hAnsiTheme="minorHAnsi" w:cstheme="minorHAnsi"/>
        </w:rPr>
        <w:t xml:space="preserve">, </w:t>
      </w:r>
      <w:proofErr w:type="spellStart"/>
      <w:r w:rsidRPr="00B0470A">
        <w:rPr>
          <w:rStyle w:val="StyleUnderline"/>
          <w:rFonts w:asciiTheme="minorHAnsi" w:hAnsiTheme="minorHAnsi" w:cstheme="minorHAnsi"/>
        </w:rPr>
        <w:t>productivist</w:t>
      </w:r>
      <w:proofErr w:type="spellEnd"/>
      <w:r w:rsidRPr="00B0470A">
        <w:rPr>
          <w:rStyle w:val="StyleUnderline"/>
          <w:rFonts w:asciiTheme="minorHAnsi" w:hAnsiTheme="minorHAnsi" w:cstheme="minorHAnsi"/>
        </w:rPr>
        <w:t xml:space="preserve">, </w:t>
      </w:r>
      <w:r w:rsidRPr="00B0470A">
        <w:rPr>
          <w:rStyle w:val="StyleUnderline"/>
          <w:rFonts w:asciiTheme="minorHAnsi" w:hAnsiTheme="minorHAnsi" w:cstheme="minorHAnsi"/>
          <w:highlight w:val="cyan"/>
        </w:rPr>
        <w:t>founded on</w:t>
      </w:r>
      <w:r w:rsidRPr="00E40FEA">
        <w:rPr>
          <w:rStyle w:val="StyleUnderline"/>
          <w:rFonts w:asciiTheme="minorHAnsi" w:hAnsiTheme="minorHAnsi" w:cstheme="minorHAnsi"/>
        </w:rPr>
        <w:t xml:space="preserve"> energy, force</w:t>
      </w:r>
      <w:r w:rsidRPr="00E40FEA">
        <w:rPr>
          <w:rFonts w:asciiTheme="minorHAnsi" w:hAnsiTheme="minorHAnsi" w:cstheme="minorHAnsi"/>
          <w:sz w:val="16"/>
        </w:rPr>
        <w:t xml:space="preserve">, </w:t>
      </w:r>
      <w:r w:rsidRPr="00E40FEA">
        <w:rPr>
          <w:rStyle w:val="StyleUnderline"/>
          <w:rFonts w:asciiTheme="minorHAnsi" w:hAnsiTheme="minorHAnsi" w:cstheme="minorHAnsi"/>
        </w:rPr>
        <w:t xml:space="preserve">its materialization by the machine </w:t>
      </w:r>
      <w:r w:rsidRPr="00B0470A">
        <w:rPr>
          <w:rStyle w:val="StyleUnderline"/>
          <w:rFonts w:asciiTheme="minorHAnsi" w:hAnsiTheme="minorHAnsi" w:cstheme="minorHAnsi"/>
        </w:rPr>
        <w:t xml:space="preserve">and in the whole system </w:t>
      </w:r>
      <w:r w:rsidRPr="00E40FEA">
        <w:rPr>
          <w:rStyle w:val="StyleUnderline"/>
          <w:rFonts w:asciiTheme="minorHAnsi" w:hAnsiTheme="minorHAnsi" w:cstheme="minorHAnsi"/>
        </w:rPr>
        <w:t>of production</w:t>
      </w:r>
      <w:r w:rsidRPr="009A4582">
        <w:rPr>
          <w:rFonts w:asciiTheme="minorHAnsi" w:hAnsiTheme="minorHAnsi" w:cstheme="minorHAnsi"/>
          <w:sz w:val="16"/>
        </w:rPr>
        <w:t xml:space="preserve"> - a Promethean aim of </w:t>
      </w:r>
      <w:r w:rsidRPr="00B0470A">
        <w:rPr>
          <w:rFonts w:asciiTheme="minorHAnsi" w:hAnsiTheme="minorHAnsi" w:cstheme="minorHAnsi"/>
          <w:highlight w:val="cyan"/>
          <w:u w:val="single"/>
        </w:rPr>
        <w:t>a</w:t>
      </w:r>
      <w:r w:rsidRPr="009A4582">
        <w:rPr>
          <w:rFonts w:asciiTheme="minorHAnsi" w:hAnsiTheme="minorHAnsi" w:cstheme="minorHAnsi"/>
          <w:sz w:val="16"/>
          <w:highlight w:val="cyan"/>
        </w:rPr>
        <w:t xml:space="preserve"> </w:t>
      </w:r>
      <w:r w:rsidRPr="00B0470A">
        <w:rPr>
          <w:rStyle w:val="Emphasis"/>
          <w:rFonts w:asciiTheme="minorHAnsi" w:hAnsiTheme="minorHAnsi" w:cstheme="minorHAnsi"/>
          <w:b w:val="0"/>
          <w:highlight w:val="cyan"/>
        </w:rPr>
        <w:t>continuous globalization and expansion</w:t>
      </w:r>
      <w:r w:rsidRPr="009A4582">
        <w:rPr>
          <w:rFonts w:asciiTheme="minorHAnsi" w:hAnsiTheme="minorHAnsi" w:cstheme="minorHAnsi"/>
          <w:sz w:val="16"/>
        </w:rPr>
        <w:t>, of an indefinite liberation of energy (desire belongs to the Utopias related to this order of simulacra</w:t>
      </w:r>
      <w:proofErr w:type="gramStart"/>
      <w:r w:rsidRPr="009A4582">
        <w:rPr>
          <w:rFonts w:asciiTheme="minorHAnsi" w:hAnsiTheme="minorHAnsi" w:cstheme="minorHAnsi"/>
          <w:sz w:val="16"/>
        </w:rPr>
        <w:t>);</w:t>
      </w:r>
      <w:proofErr w:type="gramEnd"/>
      <w:r w:rsidRPr="009A4582">
        <w:rPr>
          <w:rFonts w:asciiTheme="minorHAnsi" w:hAnsiTheme="minorHAnsi" w:cstheme="minorHAnsi"/>
          <w:sz w:val="16"/>
        </w:rPr>
        <w:t xml:space="preserve"> </w:t>
      </w:r>
    </w:p>
    <w:p w14:paraId="63E32714" w14:textId="77777777" w:rsidR="00FD1792" w:rsidRDefault="00FD1792" w:rsidP="00FD1792">
      <w:pPr>
        <w:rPr>
          <w:rFonts w:asciiTheme="minorHAnsi" w:hAnsiTheme="minorHAnsi" w:cstheme="minorHAnsi"/>
          <w:sz w:val="16"/>
        </w:rPr>
      </w:pPr>
      <w:r w:rsidRPr="00B0470A">
        <w:rPr>
          <w:rStyle w:val="StyleUnderline"/>
          <w:rFonts w:asciiTheme="minorHAnsi" w:hAnsiTheme="minorHAnsi" w:cstheme="minorHAnsi"/>
        </w:rPr>
        <w:t xml:space="preserve">simulacra </w:t>
      </w:r>
      <w:r w:rsidRPr="00F763A0">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simulation, founded on information, the model, </w:t>
      </w:r>
      <w:r w:rsidRPr="00E40FEA">
        <w:rPr>
          <w:rStyle w:val="StyleUnderline"/>
          <w:rFonts w:asciiTheme="minorHAnsi" w:hAnsiTheme="minorHAnsi" w:cstheme="minorHAnsi"/>
          <w:highlight w:val="cyan"/>
        </w:rPr>
        <w:t>the cybernetic game</w:t>
      </w:r>
      <w:r w:rsidRPr="00B0470A">
        <w:rPr>
          <w:rStyle w:val="StyleUnderline"/>
          <w:rFonts w:asciiTheme="minorHAnsi" w:hAnsiTheme="minorHAnsi" w:cstheme="minorHAnsi"/>
        </w:rPr>
        <w:t xml:space="preserve"> - total operationality, hyperreality, aim of total control</w:t>
      </w:r>
      <w:r w:rsidRPr="009A4582">
        <w:rPr>
          <w:rFonts w:asciiTheme="minorHAnsi" w:hAnsiTheme="minorHAnsi" w:cstheme="minorHAnsi"/>
          <w:sz w:val="16"/>
        </w:rPr>
        <w:t xml:space="preserve">. </w:t>
      </w:r>
    </w:p>
    <w:p w14:paraId="1C5F1D5C"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To the first category belongs </w:t>
      </w:r>
      <w:r w:rsidRPr="00B0470A">
        <w:rPr>
          <w:rStyle w:val="StyleUnderline"/>
          <w:rFonts w:asciiTheme="minorHAnsi" w:hAnsiTheme="minorHAnsi" w:cstheme="minorHAnsi"/>
        </w:rPr>
        <w:t>the imaginary of the Utopia</w:t>
      </w:r>
      <w:r w:rsidRPr="009A4582">
        <w:rPr>
          <w:rFonts w:asciiTheme="minorHAnsi" w:hAnsiTheme="minorHAnsi" w:cstheme="minorHAnsi"/>
          <w:sz w:val="16"/>
        </w:rPr>
        <w:t xml:space="preserve">. To the second corresponds </w:t>
      </w:r>
      <w:r w:rsidRPr="00B0470A">
        <w:rPr>
          <w:rStyle w:val="StyleUnderline"/>
          <w:rFonts w:asciiTheme="minorHAnsi" w:hAnsiTheme="minorHAnsi" w:cstheme="minorHAnsi"/>
        </w:rPr>
        <w:t>science fiction, strictly speaking.</w:t>
      </w:r>
      <w:r w:rsidRPr="009A4582">
        <w:rPr>
          <w:rFonts w:asciiTheme="minorHAnsi" w:hAnsiTheme="minorHAnsi" w:cstheme="minorHAnsi"/>
          <w:sz w:val="16"/>
        </w:rPr>
        <w:t xml:space="preserve"> To the third corresponds - is there an imaginary that might correspond to this order? The most likely answer is that the </w:t>
      </w:r>
      <w:r w:rsidRPr="00B0470A">
        <w:rPr>
          <w:rStyle w:val="StyleUnderline"/>
          <w:rFonts w:asciiTheme="minorHAnsi" w:hAnsiTheme="minorHAnsi" w:cstheme="minorHAnsi"/>
        </w:rPr>
        <w:t>good old imaginary of science fiction is dead and that something else is in the process of emerging (not only in fiction but in theory as well)</w:t>
      </w:r>
      <w:r w:rsidRPr="009A4582">
        <w:rPr>
          <w:rFonts w:asciiTheme="minorHAnsi" w:hAnsiTheme="minorHAnsi" w:cstheme="minorHAnsi"/>
          <w:sz w:val="16"/>
        </w:rPr>
        <w:t xml:space="preserve">. The same wavering and indeterminate fate </w:t>
      </w:r>
      <w:proofErr w:type="gramStart"/>
      <w:r w:rsidRPr="009A4582">
        <w:rPr>
          <w:rFonts w:asciiTheme="minorHAnsi" w:hAnsiTheme="minorHAnsi" w:cstheme="minorHAnsi"/>
          <w:sz w:val="16"/>
        </w:rPr>
        <w:t>puts</w:t>
      </w:r>
      <w:proofErr w:type="gramEnd"/>
      <w:r w:rsidRPr="009A4582">
        <w:rPr>
          <w:rFonts w:asciiTheme="minorHAnsi" w:hAnsiTheme="minorHAnsi" w:cstheme="minorHAnsi"/>
          <w:sz w:val="16"/>
        </w:rPr>
        <w:t xml:space="preserve"> an end to science fiction - but also to theory, as specific genres. </w:t>
      </w:r>
    </w:p>
    <w:p w14:paraId="07F605E7"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There is </w:t>
      </w:r>
      <w:r w:rsidRPr="00B0470A">
        <w:rPr>
          <w:rStyle w:val="StyleUnderline"/>
          <w:rFonts w:asciiTheme="minorHAnsi" w:hAnsiTheme="minorHAnsi" w:cstheme="minorHAnsi"/>
        </w:rPr>
        <w:t>no real, there is no imaginary except at a certain distance</w:t>
      </w:r>
      <w:r w:rsidRPr="009A4582">
        <w:rPr>
          <w:rFonts w:asciiTheme="minorHAnsi" w:hAnsiTheme="minorHAnsi" w:cstheme="minorHAnsi"/>
          <w:sz w:val="16"/>
        </w:rPr>
        <w:t xml:space="preserve">.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w:t>
      </w:r>
    </w:p>
    <w:p w14:paraId="044D1A3B"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This projection is maximized in the Utopian, in which a transcendent sphere, a radically different universe takes form (the romantic dream is still the individualized form of Utopia, in which transcendence is outlined in depth, even in unconscious structures, </w:t>
      </w:r>
      <w:proofErr w:type="gramStart"/>
      <w:r w:rsidRPr="009A4582">
        <w:rPr>
          <w:rFonts w:asciiTheme="minorHAnsi" w:hAnsiTheme="minorHAnsi" w:cstheme="minorHAnsi"/>
          <w:sz w:val="16"/>
        </w:rPr>
        <w:t xml:space="preserve">but in any case </w:t>
      </w:r>
      <w:proofErr w:type="gramEnd"/>
      <w:r w:rsidRPr="009A4582">
        <w:rPr>
          <w:rFonts w:asciiTheme="minorHAnsi" w:hAnsiTheme="minorHAnsi" w:cstheme="minorHAnsi"/>
          <w:sz w:val="16"/>
        </w:rPr>
        <w:t xml:space="preserve">the dissociation from the real world is maximized, the island of Utopia stands opposed to the continent of the real). </w:t>
      </w:r>
    </w:p>
    <w:p w14:paraId="1CF3FC76"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This projection is greatly reduced in science fiction</w:t>
      </w:r>
      <w:r w:rsidRPr="00B0470A">
        <w:rPr>
          <w:rStyle w:val="StyleUnderline"/>
          <w:rFonts w:asciiTheme="minorHAnsi" w:hAnsiTheme="minorHAnsi" w:cstheme="minorHAnsi"/>
        </w:rPr>
        <w:t>: it is most often nothing other than an unbounded projection of the real world of production, but it is not qualitatively different from it.</w:t>
      </w:r>
      <w:r w:rsidRPr="009A4582">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w:t>
      </w:r>
    </w:p>
    <w:p w14:paraId="57290917" w14:textId="77777777" w:rsidR="00FD1792" w:rsidRDefault="00FD1792" w:rsidP="00FD1792">
      <w:pPr>
        <w:rPr>
          <w:rStyle w:val="StyleUnderline"/>
          <w:rFonts w:asciiTheme="minorHAnsi" w:hAnsiTheme="minorHAnsi" w:cstheme="minorHAnsi"/>
          <w:highlight w:val="cyan"/>
        </w:rPr>
      </w:pPr>
      <w:r w:rsidRPr="009A4582">
        <w:rPr>
          <w:rFonts w:asciiTheme="minorHAnsi" w:hAnsiTheme="minorHAnsi" w:cstheme="minorHAnsi"/>
          <w:sz w:val="16"/>
        </w:rPr>
        <w:t xml:space="preserve">This projection is totally reabsorbed in the implosive era of models. The models no longer constitute either transcendence or projection, they no longer constitute the imaginary in relation to the real, </w:t>
      </w:r>
      <w:r w:rsidRPr="00B0470A">
        <w:rPr>
          <w:rStyle w:val="StyleUnderline"/>
          <w:rFonts w:asciiTheme="minorHAnsi" w:hAnsiTheme="minorHAnsi" w:cstheme="minorHAnsi"/>
        </w:rPr>
        <w:t>they are themselves an anticipation of the real, and thus leave no room for any sort of fictional anticipation</w:t>
      </w:r>
      <w:r w:rsidRPr="009A4582">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B0470A">
        <w:rPr>
          <w:rStyle w:val="StyleUnderline"/>
          <w:rFonts w:asciiTheme="minorHAnsi" w:hAnsiTheme="minorHAnsi" w:cstheme="minorHAnsi"/>
          <w:highlight w:val="cyan"/>
        </w:rPr>
        <w:t>there is no more fiction.</w:t>
      </w:r>
    </w:p>
    <w:p w14:paraId="5C4EA978" w14:textId="77777777" w:rsidR="00FD1792" w:rsidRDefault="00FD1792" w:rsidP="00FD1792">
      <w:pPr>
        <w:rPr>
          <w:rFonts w:asciiTheme="minorHAnsi" w:hAnsiTheme="minorHAnsi" w:cstheme="minorHAnsi"/>
          <w:sz w:val="16"/>
        </w:rPr>
      </w:pPr>
      <w:r w:rsidRPr="00B0470A">
        <w:rPr>
          <w:rStyle w:val="StyleUnderline"/>
          <w:rFonts w:asciiTheme="minorHAnsi" w:hAnsiTheme="minorHAnsi" w:cstheme="minorHAnsi"/>
          <w:highlight w:val="cyan"/>
        </w:rPr>
        <w:t>Reality could go beyond fiction:</w:t>
      </w:r>
      <w:r w:rsidRPr="00E40FEA">
        <w:rPr>
          <w:rStyle w:val="StyleUnderline"/>
          <w:rFonts w:asciiTheme="minorHAnsi" w:hAnsiTheme="minorHAnsi" w:cstheme="minorHAnsi"/>
        </w:rPr>
        <w:t xml:space="preserve"> </w:t>
      </w:r>
      <w:r w:rsidRPr="00B0470A">
        <w:rPr>
          <w:rStyle w:val="StyleUnderline"/>
          <w:rFonts w:asciiTheme="minorHAnsi" w:hAnsiTheme="minorHAnsi" w:cstheme="minorHAnsi"/>
        </w:rPr>
        <w:t xml:space="preserve">that was </w:t>
      </w:r>
      <w:r w:rsidRPr="00E40FEA">
        <w:rPr>
          <w:rStyle w:val="StyleUnderline"/>
          <w:rFonts w:asciiTheme="minorHAnsi" w:hAnsiTheme="minorHAnsi" w:cstheme="minorHAnsi"/>
        </w:rPr>
        <w:t>the</w:t>
      </w:r>
      <w:r w:rsidRPr="00B0470A">
        <w:rPr>
          <w:rStyle w:val="StyleUnderline"/>
          <w:rFonts w:asciiTheme="minorHAnsi" w:hAnsiTheme="minorHAnsi" w:cstheme="minorHAnsi"/>
        </w:rPr>
        <w:t xml:space="preserve"> surest </w:t>
      </w:r>
      <w:r w:rsidRPr="00E40FEA">
        <w:rPr>
          <w:rStyle w:val="StyleUnderline"/>
          <w:rFonts w:asciiTheme="minorHAnsi" w:hAnsiTheme="minorHAnsi" w:cstheme="minorHAnsi"/>
        </w:rPr>
        <w:t xml:space="preserve">sign of the </w:t>
      </w:r>
      <w:r w:rsidRPr="00B0470A">
        <w:rPr>
          <w:rStyle w:val="StyleUnderline"/>
          <w:rFonts w:asciiTheme="minorHAnsi" w:hAnsiTheme="minorHAnsi" w:cstheme="minorHAnsi"/>
        </w:rPr>
        <w:t xml:space="preserve">possibility of an </w:t>
      </w:r>
      <w:r w:rsidRPr="00E40FEA">
        <w:rPr>
          <w:rStyle w:val="StyleUnderline"/>
          <w:rFonts w:asciiTheme="minorHAnsi" w:hAnsiTheme="minorHAnsi" w:cstheme="minorHAnsi"/>
        </w:rPr>
        <w:t xml:space="preserve">ever- increasing imaginary. </w:t>
      </w:r>
      <w:r w:rsidRPr="00B0470A">
        <w:rPr>
          <w:rStyle w:val="StyleUnderline"/>
          <w:rFonts w:asciiTheme="minorHAnsi" w:hAnsiTheme="minorHAnsi" w:cstheme="minorHAnsi"/>
        </w:rPr>
        <w:t>But the real cannot surpass the model - it is nothing but its alibi</w:t>
      </w:r>
      <w:r w:rsidRPr="009A4582">
        <w:rPr>
          <w:rFonts w:asciiTheme="minorHAnsi" w:hAnsiTheme="minorHAnsi" w:cstheme="minorHAnsi"/>
          <w:sz w:val="16"/>
        </w:rPr>
        <w:t xml:space="preserve">. </w:t>
      </w:r>
    </w:p>
    <w:p w14:paraId="50C852EF" w14:textId="77777777" w:rsidR="00FD1792" w:rsidRDefault="00FD1792" w:rsidP="00FD1792">
      <w:pPr>
        <w:rPr>
          <w:rFonts w:asciiTheme="minorHAnsi" w:hAnsiTheme="minorHAnsi" w:cstheme="minorHAnsi"/>
          <w:sz w:val="16"/>
        </w:rPr>
      </w:pPr>
      <w:r w:rsidRPr="00B0470A">
        <w:rPr>
          <w:rStyle w:val="StyleUnderline"/>
          <w:rFonts w:asciiTheme="minorHAnsi" w:hAnsiTheme="minorHAnsi" w:cstheme="minorHAnsi"/>
        </w:rPr>
        <w:t xml:space="preserve">The imaginary was the alibi of the real, in a world dominated by the reality principle. Today, it is </w:t>
      </w:r>
      <w:r w:rsidRPr="00B0470A">
        <w:rPr>
          <w:rStyle w:val="StyleUnderline"/>
          <w:rFonts w:asciiTheme="minorHAnsi" w:hAnsiTheme="minorHAnsi" w:cstheme="minorHAnsi"/>
          <w:highlight w:val="cyan"/>
        </w:rPr>
        <w:t xml:space="preserve">the real </w:t>
      </w:r>
      <w:r w:rsidRPr="00A854FA">
        <w:rPr>
          <w:rStyle w:val="StyleUnderline"/>
          <w:rFonts w:asciiTheme="minorHAnsi" w:hAnsiTheme="minorHAnsi" w:cstheme="minorHAnsi"/>
        </w:rPr>
        <w:t xml:space="preserve">that </w:t>
      </w:r>
      <w:r w:rsidRPr="00B0470A">
        <w:rPr>
          <w:rStyle w:val="StyleUnderline"/>
          <w:rFonts w:asciiTheme="minorHAnsi" w:hAnsiTheme="minorHAnsi" w:cstheme="minorHAnsi"/>
          <w:highlight w:val="cyan"/>
        </w:rPr>
        <w:t>has become the alibi of the model, in a world controlled by</w:t>
      </w:r>
      <w:r w:rsidRPr="00B0470A">
        <w:rPr>
          <w:rStyle w:val="StyleUnderline"/>
          <w:rFonts w:asciiTheme="minorHAnsi" w:hAnsiTheme="minorHAnsi" w:cstheme="minorHAnsi"/>
        </w:rPr>
        <w:t xml:space="preserve"> the principle of </w:t>
      </w:r>
      <w:r w:rsidRPr="00B0470A">
        <w:rPr>
          <w:rStyle w:val="StyleUnderline"/>
          <w:rFonts w:asciiTheme="minorHAnsi" w:hAnsiTheme="minorHAnsi" w:cstheme="minorHAnsi"/>
          <w:highlight w:val="cyan"/>
        </w:rPr>
        <w:t>simulation</w:t>
      </w:r>
      <w:r w:rsidRPr="00B0470A">
        <w:rPr>
          <w:rStyle w:val="StyleUnderline"/>
          <w:rFonts w:asciiTheme="minorHAnsi" w:hAnsiTheme="minorHAnsi" w:cstheme="minorHAnsi"/>
        </w:rPr>
        <w:t xml:space="preserve">. And, paradoxically, it is the real that has become our true Utopia - but a </w:t>
      </w:r>
      <w:proofErr w:type="gramStart"/>
      <w:r w:rsidRPr="00B0470A">
        <w:rPr>
          <w:rStyle w:val="StyleUnderline"/>
          <w:rFonts w:asciiTheme="minorHAnsi" w:hAnsiTheme="minorHAnsi" w:cstheme="minorHAnsi"/>
        </w:rPr>
        <w:t>Utopia</w:t>
      </w:r>
      <w:proofErr w:type="gramEnd"/>
      <w:r w:rsidRPr="00B0470A">
        <w:rPr>
          <w:rStyle w:val="StyleUnderline"/>
          <w:rFonts w:asciiTheme="minorHAnsi" w:hAnsiTheme="minorHAnsi" w:cstheme="minorHAnsi"/>
        </w:rPr>
        <w:t xml:space="preserve"> that is no longer in the realm of the possible, that can only be dreamt of as one would dream of a lost object.</w:t>
      </w:r>
      <w:r w:rsidRPr="009A4582">
        <w:rPr>
          <w:rFonts w:asciiTheme="minorHAnsi" w:hAnsiTheme="minorHAnsi" w:cstheme="minorHAnsi"/>
          <w:sz w:val="16"/>
        </w:rPr>
        <w:t xml:space="preserve"> </w:t>
      </w:r>
    </w:p>
    <w:p w14:paraId="30227BB5"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w:t>
      </w:r>
      <w:proofErr w:type="gramStart"/>
      <w:r w:rsidRPr="009A4582">
        <w:rPr>
          <w:rFonts w:asciiTheme="minorHAnsi" w:hAnsiTheme="minorHAnsi" w:cstheme="minorHAnsi"/>
          <w:sz w:val="16"/>
        </w:rPr>
        <w:t>Thus</w:t>
      </w:r>
      <w:proofErr w:type="gramEnd"/>
      <w:r w:rsidRPr="009A4582">
        <w:rPr>
          <w:rFonts w:asciiTheme="minorHAnsi" w:hAnsiTheme="minorHAnsi" w:cstheme="minorHAnsi"/>
          <w:sz w:val="16"/>
        </w:rPr>
        <w:t xml:space="preserve"> in Simulacra by Philip K. Dick, the war of Secession. Gigantic hologram in three dimensions, in which fiction will </w:t>
      </w:r>
      <w:r w:rsidRPr="00B0470A">
        <w:rPr>
          <w:rStyle w:val="StyleUnderline"/>
          <w:rFonts w:asciiTheme="minorHAnsi" w:hAnsiTheme="minorHAnsi" w:cstheme="minorHAnsi"/>
        </w:rPr>
        <w:t xml:space="preserve">never again be a mirror held toward the future, but a desperate </w:t>
      </w:r>
      <w:proofErr w:type="spellStart"/>
      <w:r w:rsidRPr="00B0470A">
        <w:rPr>
          <w:rStyle w:val="StyleUnderline"/>
          <w:rFonts w:asciiTheme="minorHAnsi" w:hAnsiTheme="minorHAnsi" w:cstheme="minorHAnsi"/>
        </w:rPr>
        <w:t>rehallucination</w:t>
      </w:r>
      <w:proofErr w:type="spellEnd"/>
      <w:r w:rsidRPr="00B0470A">
        <w:rPr>
          <w:rStyle w:val="StyleUnderline"/>
          <w:rFonts w:asciiTheme="minorHAnsi" w:hAnsiTheme="minorHAnsi" w:cstheme="minorHAnsi"/>
        </w:rPr>
        <w:t xml:space="preserve"> of the past</w:t>
      </w:r>
      <w:r w:rsidRPr="009A4582">
        <w:rPr>
          <w:rFonts w:asciiTheme="minorHAnsi" w:hAnsiTheme="minorHAnsi" w:cstheme="minorHAnsi"/>
          <w:sz w:val="16"/>
        </w:rPr>
        <w:t xml:space="preserve">. </w:t>
      </w:r>
    </w:p>
    <w:p w14:paraId="35F0A346" w14:textId="77777777" w:rsidR="00FD1792" w:rsidRDefault="00FD1792" w:rsidP="00FD1792">
      <w:pPr>
        <w:rPr>
          <w:rFonts w:asciiTheme="minorHAnsi" w:hAnsiTheme="minorHAnsi" w:cstheme="minorHAnsi"/>
          <w:sz w:val="16"/>
        </w:rPr>
      </w:pPr>
      <w:r w:rsidRPr="00B0470A">
        <w:rPr>
          <w:rStyle w:val="StyleUnderline"/>
          <w:rFonts w:asciiTheme="minorHAnsi" w:hAnsiTheme="minorHAnsi" w:cstheme="minorHAnsi"/>
        </w:rPr>
        <w:t>We can no longer imagine any other universe: the grace of transcendence was taken away from us in that respect too.</w:t>
      </w:r>
      <w:r w:rsidRPr="009A4582">
        <w:rPr>
          <w:rFonts w:asciiTheme="minorHAnsi" w:hAnsiTheme="minorHAnsi" w:cstheme="minorHAnsi"/>
          <w:sz w:val="16"/>
        </w:rPr>
        <w:t xml:space="preserve"> Classical science fiction was that of an expanding universe, besides, </w:t>
      </w:r>
      <w:r w:rsidRPr="00E40FEA">
        <w:rPr>
          <w:rStyle w:val="StyleUnderline"/>
          <w:rFonts w:asciiTheme="minorHAnsi" w:hAnsiTheme="minorHAnsi" w:cstheme="minorHAnsi"/>
          <w:highlight w:val="cyan"/>
        </w:rPr>
        <w:t xml:space="preserve">it forged </w:t>
      </w:r>
      <w:proofErr w:type="gramStart"/>
      <w:r w:rsidRPr="00E40FEA">
        <w:rPr>
          <w:rStyle w:val="StyleUnderline"/>
          <w:rFonts w:asciiTheme="minorHAnsi" w:hAnsiTheme="minorHAnsi" w:cstheme="minorHAnsi"/>
          <w:highlight w:val="cyan"/>
        </w:rPr>
        <w:t>its</w:t>
      </w:r>
      <w:proofErr w:type="gramEnd"/>
      <w:r w:rsidRPr="00E40FEA">
        <w:rPr>
          <w:rStyle w:val="StyleUnderline"/>
          <w:rFonts w:asciiTheme="minorHAnsi" w:hAnsiTheme="minorHAnsi" w:cstheme="minorHAnsi"/>
          <w:highlight w:val="cyan"/>
        </w:rPr>
        <w:t xml:space="preserve"> path in</w:t>
      </w:r>
      <w:r w:rsidRPr="00B0470A">
        <w:rPr>
          <w:rStyle w:val="StyleUnderline"/>
          <w:rFonts w:asciiTheme="minorHAnsi" w:hAnsiTheme="minorHAnsi" w:cstheme="minorHAnsi"/>
        </w:rPr>
        <w:t xml:space="preserve"> the </w:t>
      </w:r>
      <w:r w:rsidRPr="00E40FEA">
        <w:rPr>
          <w:rStyle w:val="StyleUnderline"/>
          <w:rFonts w:asciiTheme="minorHAnsi" w:hAnsiTheme="minorHAnsi" w:cstheme="minorHAnsi"/>
          <w:highlight w:val="cyan"/>
        </w:rPr>
        <w:t>narratives of spatial exploration</w:t>
      </w:r>
      <w:r w:rsidRPr="00B0470A">
        <w:rPr>
          <w:rStyle w:val="StyleUnderline"/>
          <w:rFonts w:asciiTheme="minorHAnsi" w:hAnsiTheme="minorHAnsi" w:cstheme="minorHAnsi"/>
        </w:rPr>
        <w:t xml:space="preserve">, counterparts to the more terrestrial forms of exploration </w:t>
      </w:r>
      <w:r w:rsidRPr="00E40FEA">
        <w:rPr>
          <w:rStyle w:val="StyleUnderline"/>
          <w:rFonts w:asciiTheme="minorHAnsi" w:hAnsiTheme="minorHAnsi" w:cstheme="minorHAnsi"/>
          <w:highlight w:val="cyan"/>
        </w:rPr>
        <w:t>and colonization</w:t>
      </w:r>
      <w:r w:rsidRPr="00B0470A">
        <w:rPr>
          <w:rStyle w:val="StyleUnderline"/>
          <w:rFonts w:asciiTheme="minorHAnsi" w:hAnsiTheme="minorHAnsi" w:cstheme="minorHAnsi"/>
        </w:rPr>
        <w:t xml:space="preserve"> of the nineteenth and twentieth centuries</w:t>
      </w:r>
      <w:r w:rsidRPr="009A4582">
        <w:rPr>
          <w:rFonts w:asciiTheme="minorHAnsi" w:hAnsiTheme="minorHAnsi" w:cstheme="minorHAnsi"/>
          <w:sz w:val="16"/>
        </w:rPr>
        <w:t xml:space="preserve">. </w:t>
      </w:r>
      <w:r w:rsidRPr="00B0470A">
        <w:rPr>
          <w:rStyle w:val="StyleUnderline"/>
          <w:rFonts w:asciiTheme="minorHAnsi" w:hAnsiTheme="minorHAnsi" w:cstheme="minorHAnsi"/>
        </w:rPr>
        <w:t xml:space="preserve">There is no relationship of cause and effect there: it is not because </w:t>
      </w:r>
      <w:r w:rsidRPr="00B0470A">
        <w:rPr>
          <w:rStyle w:val="StyleUnderline"/>
          <w:rFonts w:asciiTheme="minorHAnsi" w:hAnsiTheme="minorHAnsi" w:cstheme="minorHAnsi"/>
          <w:highlight w:val="cyan"/>
        </w:rPr>
        <w:t>terrestrial space today is virtually coded</w:t>
      </w:r>
      <w:r w:rsidRPr="00B0470A">
        <w:rPr>
          <w:rStyle w:val="StyleUnderline"/>
          <w:rFonts w:asciiTheme="minorHAnsi" w:hAnsiTheme="minorHAnsi" w:cstheme="minorHAnsi"/>
        </w:rPr>
        <w:t xml:space="preserve">, mapped, registered, saturated, has thus in a sense </w:t>
      </w:r>
      <w:r w:rsidRPr="00B0470A">
        <w:rPr>
          <w:rStyle w:val="StyleUnderline"/>
          <w:rFonts w:asciiTheme="minorHAnsi" w:hAnsiTheme="minorHAnsi" w:cstheme="minorHAnsi"/>
          <w:highlight w:val="cyan"/>
        </w:rPr>
        <w:t>closed up again in universalizing itself</w:t>
      </w:r>
      <w:r w:rsidRPr="00B0470A">
        <w:rPr>
          <w:rStyle w:val="StyleUnderline"/>
          <w:rFonts w:asciiTheme="minorHAnsi" w:hAnsiTheme="minorHAnsi" w:cstheme="minorHAnsi"/>
        </w:rPr>
        <w:t xml:space="preserve"> - </w:t>
      </w:r>
      <w:r w:rsidRPr="00E40FEA">
        <w:rPr>
          <w:rStyle w:val="StyleUnderline"/>
          <w:rFonts w:asciiTheme="minorHAnsi" w:hAnsiTheme="minorHAnsi" w:cstheme="minorHAnsi"/>
          <w:highlight w:val="cyan"/>
        </w:rPr>
        <w:t>a</w:t>
      </w:r>
      <w:r w:rsidRPr="00B0470A">
        <w:rPr>
          <w:rStyle w:val="StyleUnderline"/>
          <w:rFonts w:asciiTheme="minorHAnsi" w:hAnsiTheme="minorHAnsi" w:cstheme="minorHAnsi"/>
        </w:rPr>
        <w:t xml:space="preserve"> universal </w:t>
      </w:r>
      <w:r w:rsidRPr="00E40FEA">
        <w:rPr>
          <w:rStyle w:val="StyleUnderline"/>
          <w:rFonts w:asciiTheme="minorHAnsi" w:hAnsiTheme="minorHAnsi" w:cstheme="minorHAnsi"/>
          <w:highlight w:val="cyan"/>
        </w:rPr>
        <w:t>market</w:t>
      </w:r>
      <w:r w:rsidRPr="00B0470A">
        <w:rPr>
          <w:rStyle w:val="StyleUnderline"/>
          <w:rFonts w:asciiTheme="minorHAnsi" w:hAnsiTheme="minorHAnsi" w:cstheme="minorHAnsi"/>
        </w:rPr>
        <w:t xml:space="preserve">, not only </w:t>
      </w:r>
      <w:r w:rsidRPr="00E40FEA">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merchandise, but of values, </w:t>
      </w:r>
      <w:r w:rsidRPr="00E40FEA">
        <w:rPr>
          <w:rStyle w:val="StyleUnderline"/>
          <w:rFonts w:asciiTheme="minorHAnsi" w:hAnsiTheme="minorHAnsi" w:cstheme="minorHAnsi"/>
          <w:highlight w:val="cyan"/>
        </w:rPr>
        <w:t>signs</w:t>
      </w:r>
      <w:r w:rsidRPr="00B0470A">
        <w:rPr>
          <w:rStyle w:val="StyleUnderline"/>
          <w:rFonts w:asciiTheme="minorHAnsi" w:hAnsiTheme="minorHAnsi" w:cstheme="minorHAnsi"/>
        </w:rPr>
        <w:t xml:space="preserve">, models, </w:t>
      </w:r>
      <w:r w:rsidRPr="00E40FEA">
        <w:rPr>
          <w:rStyle w:val="StyleUnderline"/>
          <w:rFonts w:asciiTheme="minorHAnsi" w:hAnsiTheme="minorHAnsi" w:cstheme="minorHAnsi"/>
        </w:rPr>
        <w:t>leaving no room for the imaginary</w:t>
      </w:r>
      <w:r w:rsidRPr="00B0470A">
        <w:rPr>
          <w:rStyle w:val="StyleUnderline"/>
          <w:rFonts w:asciiTheme="minorHAnsi" w:hAnsiTheme="minorHAnsi" w:cstheme="minorHAnsi"/>
        </w:rPr>
        <w:t xml:space="preserve"> - it is not exactly because of this that </w:t>
      </w:r>
      <w:r w:rsidRPr="00B0470A">
        <w:rPr>
          <w:rStyle w:val="StyleUnderline"/>
          <w:rFonts w:asciiTheme="minorHAnsi" w:hAnsiTheme="minorHAnsi" w:cstheme="minorHAnsi"/>
          <w:highlight w:val="cyan"/>
        </w:rPr>
        <w:t>the exploratory universe</w:t>
      </w:r>
      <w:r w:rsidRPr="00B0470A">
        <w:rPr>
          <w:rStyle w:val="StyleUnderline"/>
          <w:rFonts w:asciiTheme="minorHAnsi" w:hAnsiTheme="minorHAnsi" w:cstheme="minorHAnsi"/>
        </w:rPr>
        <w:t xml:space="preserve"> (technical, mental, cosmic) </w:t>
      </w:r>
      <w:r w:rsidRPr="00B0470A">
        <w:rPr>
          <w:rStyle w:val="StyleUnderline"/>
          <w:rFonts w:asciiTheme="minorHAnsi" w:hAnsiTheme="minorHAnsi" w:cstheme="minorHAnsi"/>
          <w:highlight w:val="cyan"/>
        </w:rPr>
        <w:t>of sci</w:t>
      </w:r>
      <w:r w:rsidRPr="00B0470A">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B0470A">
        <w:rPr>
          <w:rStyle w:val="StyleUnderline"/>
          <w:rFonts w:asciiTheme="minorHAnsi" w:hAnsiTheme="minorHAnsi" w:cstheme="minorHAnsi"/>
        </w:rPr>
        <w:t xml:space="preserve">ction has also </w:t>
      </w:r>
      <w:r w:rsidRPr="00B0470A">
        <w:rPr>
          <w:rStyle w:val="StyleUnderline"/>
          <w:rFonts w:asciiTheme="minorHAnsi" w:hAnsiTheme="minorHAnsi" w:cstheme="minorHAnsi"/>
          <w:highlight w:val="cyan"/>
        </w:rPr>
        <w:t>ceased</w:t>
      </w:r>
      <w:r w:rsidRPr="00B0470A">
        <w:rPr>
          <w:rStyle w:val="StyleUnderline"/>
          <w:rFonts w:asciiTheme="minorHAnsi" w:hAnsiTheme="minorHAnsi" w:cstheme="minorHAnsi"/>
        </w:rPr>
        <w:t xml:space="preserve"> to function. But the two are narrowly linked, and they are two versions of </w:t>
      </w:r>
      <w:r w:rsidRPr="00B0470A">
        <w:rPr>
          <w:rStyle w:val="StyleUnderline"/>
          <w:rFonts w:asciiTheme="minorHAnsi" w:hAnsiTheme="minorHAnsi" w:cstheme="minorHAnsi"/>
          <w:highlight w:val="cyan"/>
        </w:rPr>
        <w:t>the</w:t>
      </w:r>
      <w:r w:rsidRPr="00B0470A">
        <w:rPr>
          <w:rStyle w:val="StyleUnderline"/>
          <w:rFonts w:asciiTheme="minorHAnsi" w:hAnsiTheme="minorHAnsi" w:cstheme="minorHAnsi"/>
        </w:rPr>
        <w:t xml:space="preserve"> same general </w:t>
      </w:r>
      <w:r w:rsidRPr="00B0470A">
        <w:rPr>
          <w:rStyle w:val="StyleUnderline"/>
          <w:rFonts w:asciiTheme="minorHAnsi" w:hAnsiTheme="minorHAnsi" w:cstheme="minorHAnsi"/>
          <w:highlight w:val="cyan"/>
        </w:rPr>
        <w:t>process of implosion</w:t>
      </w:r>
      <w:r w:rsidRPr="00B0470A">
        <w:rPr>
          <w:rStyle w:val="StyleUnderline"/>
          <w:rFonts w:asciiTheme="minorHAnsi" w:hAnsiTheme="minorHAnsi" w:cstheme="minorHAnsi"/>
        </w:rPr>
        <w:t xml:space="preserve"> that </w:t>
      </w:r>
      <w:r w:rsidRPr="00B0470A">
        <w:rPr>
          <w:rStyle w:val="StyleUnderline"/>
          <w:rFonts w:asciiTheme="minorHAnsi" w:hAnsiTheme="minorHAnsi" w:cstheme="minorHAnsi"/>
          <w:highlight w:val="cyan"/>
        </w:rPr>
        <w:t>follows</w:t>
      </w:r>
      <w:r w:rsidRPr="00B0470A">
        <w:rPr>
          <w:rStyle w:val="StyleUnderline"/>
          <w:rFonts w:asciiTheme="minorHAnsi" w:hAnsiTheme="minorHAnsi" w:cstheme="minorHAnsi"/>
        </w:rPr>
        <w:t xml:space="preserve"> the gigantic process of explosion and expansion characteristic of past centuries.</w:t>
      </w:r>
      <w:r w:rsidRPr="009A4582">
        <w:rPr>
          <w:rFonts w:asciiTheme="minorHAnsi" w:hAnsiTheme="minorHAnsi" w:cstheme="minorHAnsi"/>
          <w:sz w:val="16"/>
        </w:rPr>
        <w:t xml:space="preserve"> When a system reaches its own limits and becomes saturated, a reversal is produced - something else takes place, in the imaginary as well. </w:t>
      </w:r>
    </w:p>
    <w:p w14:paraId="6BB48A12"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Until now we have always had a reserve of the imaginary - now the coefficient of reality is proportional to the reserve of the imaginary that gives it its specific weight. This </w:t>
      </w:r>
      <w:r w:rsidRPr="00B0470A">
        <w:rPr>
          <w:rFonts w:asciiTheme="minorHAnsi" w:hAnsiTheme="minorHAnsi" w:cstheme="minorHAnsi"/>
          <w:u w:val="single"/>
        </w:rPr>
        <w:t>is</w:t>
      </w:r>
      <w:r w:rsidRPr="009A4582">
        <w:rPr>
          <w:rFonts w:asciiTheme="minorHAnsi" w:hAnsiTheme="minorHAnsi" w:cstheme="minorHAnsi"/>
          <w:sz w:val="16"/>
        </w:rPr>
        <w:t xml:space="preserve"> also </w:t>
      </w:r>
      <w:r w:rsidRPr="00B0470A">
        <w:rPr>
          <w:rFonts w:asciiTheme="minorHAnsi" w:hAnsiTheme="minorHAnsi" w:cstheme="minorHAnsi"/>
          <w:u w:val="single"/>
        </w:rPr>
        <w:t>true of</w:t>
      </w:r>
      <w:r w:rsidRPr="009A4582">
        <w:rPr>
          <w:rFonts w:asciiTheme="minorHAnsi" w:hAnsiTheme="minorHAnsi" w:cstheme="minorHAnsi"/>
          <w:sz w:val="16"/>
        </w:rPr>
        <w:t xml:space="preserve"> geographic and </w:t>
      </w:r>
      <w:r w:rsidRPr="00B0470A">
        <w:rPr>
          <w:rStyle w:val="StyleUnderline"/>
          <w:rFonts w:asciiTheme="minorHAnsi" w:hAnsiTheme="minorHAnsi" w:cstheme="minorHAnsi"/>
          <w:highlight w:val="cyan"/>
        </w:rPr>
        <w:t>spatial exploration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when there is no longer any virgin territory</w:t>
      </w:r>
      <w:r w:rsidRPr="00B0470A">
        <w:rPr>
          <w:rStyle w:val="Emphasis"/>
          <w:rFonts w:asciiTheme="minorHAnsi" w:hAnsiTheme="minorHAnsi" w:cstheme="minorHAnsi"/>
          <w:b w:val="0"/>
        </w:rPr>
        <w:t xml:space="preserve">, and thus one </w:t>
      </w:r>
      <w:r w:rsidRPr="00B0470A">
        <w:rPr>
          <w:rStyle w:val="Emphasis"/>
          <w:rFonts w:asciiTheme="minorHAnsi" w:hAnsiTheme="minorHAnsi" w:cstheme="minorHAnsi"/>
          <w:b w:val="0"/>
          <w:highlight w:val="cyan"/>
        </w:rPr>
        <w:t>available to the imaginary</w:t>
      </w:r>
      <w:r w:rsidRPr="00B0470A">
        <w:rPr>
          <w:rStyle w:val="Emphasis"/>
          <w:rFonts w:asciiTheme="minorHAnsi" w:hAnsiTheme="minorHAnsi" w:cstheme="minorHAnsi"/>
          <w:b w:val="0"/>
        </w:rPr>
        <w:t xml:space="preserve">, when the map covers the whole territory, something like the principle of </w:t>
      </w:r>
      <w:r w:rsidRPr="00B0470A">
        <w:rPr>
          <w:rStyle w:val="Emphasis"/>
          <w:rFonts w:asciiTheme="minorHAnsi" w:hAnsiTheme="minorHAnsi" w:cstheme="minorHAnsi"/>
          <w:b w:val="0"/>
          <w:highlight w:val="cyan"/>
        </w:rPr>
        <w:t>reality disappears</w:t>
      </w:r>
      <w:r w:rsidRPr="00B0470A">
        <w:rPr>
          <w:rStyle w:val="Emphasis"/>
          <w:rFonts w:asciiTheme="minorHAnsi" w:hAnsiTheme="minorHAnsi" w:cstheme="minorHAnsi"/>
          <w:b w:val="0"/>
        </w:rPr>
        <w:t>.</w:t>
      </w:r>
      <w:r w:rsidRPr="009A4582">
        <w:rPr>
          <w:rFonts w:asciiTheme="minorHAnsi" w:hAnsiTheme="minorHAnsi" w:cstheme="minorHAnsi"/>
          <w:sz w:val="16"/>
        </w:rPr>
        <w:t xml:space="preserve"> In this way, </w:t>
      </w:r>
      <w:r w:rsidRPr="00B0470A">
        <w:rPr>
          <w:rFonts w:asciiTheme="minorHAnsi" w:hAnsiTheme="minorHAnsi" w:cstheme="minorHAnsi"/>
          <w:highlight w:val="cyan"/>
          <w:u w:val="single"/>
        </w:rPr>
        <w:t>the conquest of space</w:t>
      </w:r>
      <w:r w:rsidRPr="00B0470A">
        <w:rPr>
          <w:rFonts w:asciiTheme="minorHAnsi" w:hAnsiTheme="minorHAnsi" w:cstheme="minorHAnsi"/>
          <w:u w:val="single"/>
        </w:rPr>
        <w:t xml:space="preserve"> constitutes an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irreversible</w:t>
      </w:r>
      <w:r w:rsidRPr="009A4582">
        <w:rPr>
          <w:rFonts w:asciiTheme="minorHAnsi" w:hAnsiTheme="minorHAnsi" w:cstheme="minorHAnsi"/>
          <w:sz w:val="16"/>
        </w:rPr>
        <w:t xml:space="preserve"> crossing toward the loss of the terrestrial referential</w:t>
      </w:r>
      <w:r w:rsidRPr="00B0470A">
        <w:rPr>
          <w:rStyle w:val="StyleUnderline"/>
          <w:rFonts w:asciiTheme="minorHAnsi" w:hAnsiTheme="minorHAnsi" w:cstheme="minorHAnsi"/>
        </w:rPr>
        <w:t xml:space="preserve">. There is a hemorrhaging of reality as an internal coherence of a limited </w:t>
      </w:r>
      <w:proofErr w:type="gramStart"/>
      <w:r w:rsidRPr="00B0470A">
        <w:rPr>
          <w:rStyle w:val="StyleUnderline"/>
          <w:rFonts w:asciiTheme="minorHAnsi" w:hAnsiTheme="minorHAnsi" w:cstheme="minorHAnsi"/>
        </w:rPr>
        <w:t>universe</w:t>
      </w:r>
      <w:r w:rsidRPr="009A4582">
        <w:rPr>
          <w:rFonts w:asciiTheme="minorHAnsi" w:hAnsiTheme="minorHAnsi" w:cstheme="minorHAnsi"/>
          <w:sz w:val="16"/>
        </w:rPr>
        <w:t xml:space="preserve">, </w:t>
      </w:r>
      <w:r w:rsidRPr="00B0470A">
        <w:rPr>
          <w:rStyle w:val="StyleUnderline"/>
          <w:rFonts w:asciiTheme="minorHAnsi" w:hAnsiTheme="minorHAnsi" w:cstheme="minorHAnsi"/>
        </w:rPr>
        <w:t>once</w:t>
      </w:r>
      <w:proofErr w:type="gramEnd"/>
      <w:r w:rsidRPr="00B0470A">
        <w:rPr>
          <w:rStyle w:val="StyleUnderline"/>
          <w:rFonts w:asciiTheme="minorHAnsi" w:hAnsiTheme="minorHAnsi" w:cstheme="minorHAnsi"/>
        </w:rPr>
        <w:t xml:space="preserve"> the limits of this universe recede into infinity</w:t>
      </w:r>
      <w:r w:rsidRPr="009A4582">
        <w:rPr>
          <w:rFonts w:asciiTheme="minorHAnsi" w:hAnsiTheme="minorHAnsi" w:cstheme="minorHAnsi"/>
          <w:sz w:val="16"/>
        </w:rPr>
        <w:t xml:space="preserve">. The </w:t>
      </w:r>
      <w:r w:rsidRPr="00B0470A">
        <w:rPr>
          <w:rStyle w:val="Emphasis"/>
          <w:rFonts w:asciiTheme="minorHAnsi" w:hAnsiTheme="minorHAnsi" w:cstheme="minorHAnsi"/>
          <w:b w:val="0"/>
        </w:rPr>
        <w:t>conquest of space that follows that of</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rPr>
        <w:t xml:space="preserve">the planet is equal to </w:t>
      </w:r>
      <w:proofErr w:type="spellStart"/>
      <w:r w:rsidRPr="00B0470A">
        <w:rPr>
          <w:rStyle w:val="Emphasis"/>
          <w:rFonts w:asciiTheme="minorHAnsi" w:hAnsiTheme="minorHAnsi" w:cstheme="minorHAnsi"/>
          <w:b w:val="0"/>
          <w:highlight w:val="cyan"/>
        </w:rPr>
        <w:t>derealizing</w:t>
      </w:r>
      <w:proofErr w:type="spellEnd"/>
      <w:r w:rsidRPr="00B0470A">
        <w:rPr>
          <w:rStyle w:val="Emphasis"/>
          <w:rFonts w:asciiTheme="minorHAnsi" w:hAnsiTheme="minorHAnsi" w:cstheme="minorHAnsi"/>
          <w:b w:val="0"/>
        </w:rPr>
        <w:t xml:space="preserve"> (dematerializing) </w:t>
      </w:r>
      <w:r w:rsidRPr="00B0470A">
        <w:rPr>
          <w:rStyle w:val="Emphasis"/>
          <w:rFonts w:asciiTheme="minorHAnsi" w:hAnsiTheme="minorHAnsi" w:cstheme="minorHAnsi"/>
          <w:b w:val="0"/>
          <w:highlight w:val="cyan"/>
        </w:rPr>
        <w:t>human space</w:t>
      </w:r>
      <w:r w:rsidRPr="00B0470A">
        <w:rPr>
          <w:rStyle w:val="Emphasis"/>
          <w:rFonts w:asciiTheme="minorHAnsi" w:hAnsiTheme="minorHAnsi" w:cstheme="minorHAnsi"/>
          <w:b w:val="0"/>
        </w:rPr>
        <w:t xml:space="preserve">, or to </w:t>
      </w:r>
      <w:r w:rsidRPr="00B0470A">
        <w:rPr>
          <w:rStyle w:val="Emphasis"/>
          <w:rFonts w:asciiTheme="minorHAnsi" w:hAnsiTheme="minorHAnsi" w:cstheme="minorHAnsi"/>
          <w:b w:val="0"/>
          <w:highlight w:val="cyan"/>
        </w:rPr>
        <w:t>transferring it into a hyperreal of simulation</w:t>
      </w:r>
      <w:r w:rsidRPr="00B0470A">
        <w:rPr>
          <w:rStyle w:val="Emphasis"/>
          <w:rFonts w:asciiTheme="minorHAnsi" w:hAnsiTheme="minorHAnsi" w:cstheme="minorHAnsi"/>
          <w:b w:val="0"/>
        </w:rPr>
        <w:t>.</w:t>
      </w:r>
      <w:r w:rsidRPr="009A4582">
        <w:rPr>
          <w:rFonts w:asciiTheme="minorHAnsi" w:hAnsiTheme="minorHAnsi" w:cstheme="minorHAnsi"/>
          <w:b/>
          <w:sz w:val="16"/>
        </w:rPr>
        <w:t xml:space="preserve"> </w:t>
      </w:r>
      <w:r w:rsidRPr="009A4582">
        <w:rPr>
          <w:rFonts w:asciiTheme="minorHAnsi" w:hAnsiTheme="minorHAnsi" w:cstheme="minorHAnsi"/>
          <w:sz w:val="16"/>
        </w:rPr>
        <w:t>Witness this two-bedroom/kitchen/shower put into orbit, raised to a spatial power (one could say) with the most recent lunar module. The every-</w:t>
      </w:r>
      <w:proofErr w:type="spellStart"/>
      <w:r w:rsidRPr="009A4582">
        <w:rPr>
          <w:rFonts w:asciiTheme="minorHAnsi" w:hAnsiTheme="minorHAnsi" w:cstheme="minorHAnsi"/>
          <w:sz w:val="16"/>
        </w:rPr>
        <w:t>dayness</w:t>
      </w:r>
      <w:proofErr w:type="spellEnd"/>
      <w:r w:rsidRPr="009A4582">
        <w:rPr>
          <w:rFonts w:asciiTheme="minorHAnsi" w:hAnsiTheme="minorHAnsi" w:cstheme="minorHAnsi"/>
          <w:sz w:val="16"/>
        </w:rPr>
        <w:t xml:space="preserve"> of the terrestrial habitat itself elevated to the rank of cosmic value, hypostatized in space - the </w:t>
      </w:r>
      <w:proofErr w:type="spellStart"/>
      <w:r w:rsidRPr="009A4582">
        <w:rPr>
          <w:rFonts w:asciiTheme="minorHAnsi" w:hAnsiTheme="minorHAnsi" w:cstheme="minorHAnsi"/>
          <w:sz w:val="16"/>
        </w:rPr>
        <w:t>satellization</w:t>
      </w:r>
      <w:proofErr w:type="spellEnd"/>
      <w:r w:rsidRPr="009A4582">
        <w:rPr>
          <w:rFonts w:asciiTheme="minorHAnsi" w:hAnsiTheme="minorHAnsi" w:cstheme="minorHAnsi"/>
          <w:sz w:val="16"/>
        </w:rPr>
        <w:t xml:space="preserve"> of the real in the transcendence of space - it is the end of metaphysics, </w:t>
      </w:r>
      <w:r w:rsidRPr="00B0470A">
        <w:rPr>
          <w:rStyle w:val="StyleUnderline"/>
          <w:rFonts w:asciiTheme="minorHAnsi" w:hAnsiTheme="minorHAnsi" w:cstheme="minorHAnsi"/>
        </w:rPr>
        <w:t xml:space="preserve">the end of the phantasm, </w:t>
      </w:r>
      <w:r w:rsidRPr="00B0470A">
        <w:rPr>
          <w:rStyle w:val="StyleUnderline"/>
          <w:rFonts w:asciiTheme="minorHAnsi" w:hAnsiTheme="minorHAnsi" w:cstheme="minorHAnsi"/>
          <w:highlight w:val="cyan"/>
        </w:rPr>
        <w:t>the end of sci</w:t>
      </w:r>
      <w:r w:rsidRPr="005D298E">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5D298E">
        <w:rPr>
          <w:rStyle w:val="StyleUnderline"/>
          <w:rFonts w:asciiTheme="minorHAnsi" w:hAnsiTheme="minorHAnsi" w:cstheme="minorHAnsi"/>
        </w:rPr>
        <w:t>ction</w:t>
      </w:r>
      <w:r w:rsidRPr="00B0470A">
        <w:rPr>
          <w:rStyle w:val="StyleUnderline"/>
          <w:rFonts w:asciiTheme="minorHAnsi" w:hAnsiTheme="minorHAnsi" w:cstheme="minorHAnsi"/>
        </w:rPr>
        <w:t xml:space="preserve"> - </w:t>
      </w:r>
      <w:r w:rsidRPr="00B0470A">
        <w:rPr>
          <w:rStyle w:val="StyleUnderline"/>
          <w:rFonts w:asciiTheme="minorHAnsi" w:hAnsiTheme="minorHAnsi" w:cstheme="minorHAnsi"/>
          <w:highlight w:val="cyan"/>
        </w:rPr>
        <w:t>the era of hyper-reality begins</w:t>
      </w:r>
      <w:r w:rsidRPr="009A4582">
        <w:rPr>
          <w:rFonts w:asciiTheme="minorHAnsi" w:hAnsiTheme="minorHAnsi" w:cstheme="minorHAnsi"/>
          <w:sz w:val="16"/>
        </w:rPr>
        <w:t xml:space="preserve">. </w:t>
      </w:r>
    </w:p>
    <w:p w14:paraId="0821C5FC"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highlight w:val="cyan"/>
        </w:rPr>
        <w:t>it will</w:t>
      </w:r>
      <w:r w:rsidRPr="00B0470A">
        <w:rPr>
          <w:rStyle w:val="Emphasis"/>
          <w:rFonts w:asciiTheme="minorHAnsi" w:hAnsiTheme="minorHAnsi" w:cstheme="minorHAnsi"/>
          <w:b w:val="0"/>
        </w:rPr>
        <w:t xml:space="preserve"> be to </w:t>
      </w:r>
      <w:r w:rsidRPr="00B0470A">
        <w:rPr>
          <w:rStyle w:val="Emphasis"/>
          <w:rFonts w:asciiTheme="minorHAnsi" w:hAnsiTheme="minorHAnsi" w:cstheme="minorHAnsi"/>
          <w:b w:val="0"/>
          <w:highlight w:val="cyan"/>
        </w:rPr>
        <w:t>put</w:t>
      </w:r>
      <w:r w:rsidRPr="00B0470A">
        <w:rPr>
          <w:rStyle w:val="Emphasis"/>
          <w:rFonts w:asciiTheme="minorHAnsi" w:hAnsiTheme="minorHAnsi" w:cstheme="minorHAnsi"/>
          <w:b w:val="0"/>
        </w:rPr>
        <w:t xml:space="preserve"> decentered situations, </w:t>
      </w:r>
      <w:r w:rsidRPr="00B0470A">
        <w:rPr>
          <w:rStyle w:val="Emphasis"/>
          <w:rFonts w:asciiTheme="minorHAnsi" w:hAnsiTheme="minorHAnsi" w:cstheme="minorHAnsi"/>
          <w:b w:val="0"/>
          <w:highlight w:val="cyan"/>
        </w:rPr>
        <w:t>models of simulation in place</w:t>
      </w:r>
      <w:r w:rsidRPr="00B0470A">
        <w:rPr>
          <w:rStyle w:val="Emphasis"/>
          <w:rFonts w:asciiTheme="minorHAnsi" w:hAnsiTheme="minorHAnsi" w:cstheme="minorHAnsi"/>
          <w:b w:val="0"/>
        </w:rPr>
        <w:t xml:space="preserve"> and to contrive to </w:t>
      </w:r>
      <w:r w:rsidRPr="00B0470A">
        <w:rPr>
          <w:rStyle w:val="Emphasis"/>
          <w:rFonts w:asciiTheme="minorHAnsi" w:hAnsiTheme="minorHAnsi" w:cstheme="minorHAnsi"/>
          <w:b w:val="0"/>
          <w:highlight w:val="cyan"/>
        </w:rPr>
        <w:t xml:space="preserve">give </w:t>
      </w:r>
      <w:r w:rsidRPr="00B0470A">
        <w:rPr>
          <w:rStyle w:val="Emphasis"/>
          <w:rFonts w:asciiTheme="minorHAnsi" w:hAnsiTheme="minorHAnsi" w:cstheme="minorHAnsi"/>
          <w:b w:val="0"/>
        </w:rPr>
        <w:t xml:space="preserve">them </w:t>
      </w:r>
      <w:r w:rsidRPr="00B0470A">
        <w:rPr>
          <w:rStyle w:val="Emphasis"/>
          <w:rFonts w:asciiTheme="minorHAnsi" w:hAnsiTheme="minorHAnsi" w:cstheme="minorHAnsi"/>
          <w:b w:val="0"/>
          <w:highlight w:val="cyan"/>
        </w:rPr>
        <w:t>the feeling of the real</w:t>
      </w:r>
      <w:r w:rsidRPr="00B0470A">
        <w:rPr>
          <w:rStyle w:val="Emphasis"/>
          <w:rFonts w:asciiTheme="minorHAnsi" w:hAnsiTheme="minorHAnsi" w:cstheme="minorHAnsi"/>
          <w:b w:val="0"/>
        </w:rPr>
        <w:t xml:space="preserve">, of the banal, of lived experience, </w:t>
      </w:r>
      <w:r w:rsidRPr="00B0470A">
        <w:rPr>
          <w:rStyle w:val="Emphasis"/>
          <w:rFonts w:asciiTheme="minorHAnsi" w:hAnsiTheme="minorHAnsi" w:cstheme="minorHAnsi"/>
          <w:b w:val="0"/>
          <w:highlight w:val="cyan"/>
        </w:rPr>
        <w:t>to reinvent the real as fiction, precisely because it has disappeared</w:t>
      </w:r>
      <w:r w:rsidRPr="00B0470A">
        <w:rPr>
          <w:rStyle w:val="Emphasis"/>
          <w:rFonts w:asciiTheme="minorHAnsi" w:hAnsiTheme="minorHAnsi" w:cstheme="minorHAnsi"/>
          <w:b w:val="0"/>
        </w:rPr>
        <w:t xml:space="preserve"> from our life.</w:t>
      </w:r>
      <w:r w:rsidRPr="00B0470A">
        <w:rPr>
          <w:rStyle w:val="Emphasis"/>
          <w:rFonts w:asciiTheme="minorHAnsi" w:hAnsiTheme="minorHAnsi" w:cstheme="minorHAnsi"/>
        </w:rPr>
        <w:t xml:space="preserve"> </w:t>
      </w:r>
      <w:r w:rsidRPr="009A4582">
        <w:rPr>
          <w:rFonts w:asciiTheme="minorHAnsi" w:hAnsiTheme="minorHAnsi" w:cstheme="minorHAnsi"/>
          <w:sz w:val="16"/>
        </w:rPr>
        <w:t xml:space="preserve">Hallucination of the real, of lived experience, of the quotidian, but reconstituted, sometimes down to disquietingly strange details, reconstituted as an animal or vegetal reserve, brought to light with a transparent precision, but without substance, </w:t>
      </w:r>
      <w:proofErr w:type="spellStart"/>
      <w:r w:rsidRPr="009A4582">
        <w:rPr>
          <w:rFonts w:asciiTheme="minorHAnsi" w:hAnsiTheme="minorHAnsi" w:cstheme="minorHAnsi"/>
          <w:sz w:val="16"/>
        </w:rPr>
        <w:t>derealized</w:t>
      </w:r>
      <w:proofErr w:type="spellEnd"/>
      <w:r w:rsidRPr="009A4582">
        <w:rPr>
          <w:rFonts w:asciiTheme="minorHAnsi" w:hAnsiTheme="minorHAnsi" w:cstheme="minorHAnsi"/>
          <w:sz w:val="16"/>
        </w:rPr>
        <w:t xml:space="preserve"> in advance, </w:t>
      </w:r>
      <w:proofErr w:type="spellStart"/>
      <w:r w:rsidRPr="00B0470A">
        <w:rPr>
          <w:rStyle w:val="StyleUnderline"/>
          <w:rFonts w:asciiTheme="minorHAnsi" w:hAnsiTheme="minorHAnsi" w:cstheme="minorHAnsi"/>
        </w:rPr>
        <w:t>hyperrealized</w:t>
      </w:r>
      <w:proofErr w:type="spellEnd"/>
      <w:r w:rsidRPr="009A4582">
        <w:rPr>
          <w:rFonts w:asciiTheme="minorHAnsi" w:hAnsiTheme="minorHAnsi" w:cstheme="minorHAnsi"/>
          <w:sz w:val="16"/>
        </w:rPr>
        <w:t xml:space="preserve">. </w:t>
      </w:r>
    </w:p>
    <w:p w14:paraId="12B50853"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In this way, </w:t>
      </w:r>
      <w:r w:rsidRPr="00B0470A">
        <w:rPr>
          <w:rStyle w:val="StyleUnderline"/>
          <w:rFonts w:asciiTheme="minorHAnsi" w:hAnsiTheme="minorHAnsi" w:cstheme="minorHAnsi"/>
        </w:rPr>
        <w:t xml:space="preserve">science fiction would no longer be a romantic expansion with all the freedom and naivete that the charm of discovery gave it, but, quite the contrary, it would evolve implosively in the very image of our current conception of the universe, attempting to revitalize, </w:t>
      </w:r>
      <w:proofErr w:type="spellStart"/>
      <w:r w:rsidRPr="00B0470A">
        <w:rPr>
          <w:rStyle w:val="StyleUnderline"/>
          <w:rFonts w:asciiTheme="minorHAnsi" w:hAnsiTheme="minorHAnsi" w:cstheme="minorHAnsi"/>
        </w:rPr>
        <w:t>reactualize</w:t>
      </w:r>
      <w:proofErr w:type="spellEnd"/>
      <w:r w:rsidRPr="00B0470A">
        <w:rPr>
          <w:rStyle w:val="StyleUnderline"/>
          <w:rFonts w:asciiTheme="minorHAnsi" w:hAnsiTheme="minorHAnsi" w:cstheme="minorHAnsi"/>
        </w:rPr>
        <w:t xml:space="preserve">, </w:t>
      </w:r>
      <w:proofErr w:type="spellStart"/>
      <w:r w:rsidRPr="00B0470A">
        <w:rPr>
          <w:rStyle w:val="StyleUnderline"/>
          <w:rFonts w:asciiTheme="minorHAnsi" w:hAnsiTheme="minorHAnsi" w:cstheme="minorHAnsi"/>
        </w:rPr>
        <w:t>requotidianize</w:t>
      </w:r>
      <w:proofErr w:type="spellEnd"/>
      <w:r w:rsidRPr="00B0470A">
        <w:rPr>
          <w:rStyle w:val="StyleUnderline"/>
          <w:rFonts w:asciiTheme="minorHAnsi" w:hAnsiTheme="minorHAnsi" w:cstheme="minorHAnsi"/>
        </w:rPr>
        <w:t xml:space="preserve"> fragments of simulation, fragments of this universal simulation that have become for us the so-called real world.</w:t>
      </w:r>
      <w:r w:rsidRPr="009A4582">
        <w:rPr>
          <w:rFonts w:asciiTheme="minorHAnsi" w:hAnsiTheme="minorHAnsi" w:cstheme="minorHAnsi"/>
          <w:sz w:val="16"/>
        </w:rPr>
        <w:t xml:space="preserve"> </w:t>
      </w:r>
    </w:p>
    <w:p w14:paraId="460D1F56"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Where would the works be that would meet, here and now, this situational inversion, this situational reversion? </w:t>
      </w:r>
      <w:proofErr w:type="gramStart"/>
      <w:r w:rsidRPr="009A4582">
        <w:rPr>
          <w:rFonts w:asciiTheme="minorHAnsi" w:hAnsiTheme="minorHAnsi" w:cstheme="minorHAnsi"/>
          <w:sz w:val="16"/>
        </w:rPr>
        <w:t>Obviously</w:t>
      </w:r>
      <w:proofErr w:type="gramEnd"/>
      <w:r w:rsidRPr="009A4582">
        <w:rPr>
          <w:rFonts w:asciiTheme="minorHAnsi" w:hAnsiTheme="minorHAnsi" w:cstheme="minorHAnsi"/>
          <w:sz w:val="16"/>
        </w:rPr>
        <w:t xml:space="preserve">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w:t>
      </w:r>
      <w:proofErr w:type="spellStart"/>
      <w:r w:rsidRPr="009A4582">
        <w:rPr>
          <w:rFonts w:asciiTheme="minorHAnsi" w:hAnsiTheme="minorHAnsi" w:cstheme="minorHAnsi"/>
          <w:sz w:val="16"/>
        </w:rPr>
        <w:t>signaletic</w:t>
      </w:r>
      <w:proofErr w:type="spellEnd"/>
      <w:r w:rsidRPr="009A4582">
        <w:rPr>
          <w:rFonts w:asciiTheme="minorHAnsi" w:hAnsiTheme="minorHAnsi" w:cstheme="minorHAnsi"/>
          <w:sz w:val="16"/>
        </w:rPr>
        <w:t xml:space="preserve">) - it is not about a parallel universe, a double universe, or even a possible universe - neither possible, impossible, neither real nor unreal: </w:t>
      </w:r>
      <w:r w:rsidRPr="00B0470A">
        <w:rPr>
          <w:rStyle w:val="Emphasis"/>
          <w:rFonts w:asciiTheme="minorHAnsi" w:hAnsiTheme="minorHAnsi" w:cstheme="minorHAnsi"/>
          <w:b w:val="0"/>
        </w:rPr>
        <w:t xml:space="preserve">hyperreal - </w:t>
      </w:r>
      <w:r w:rsidRPr="00B0470A">
        <w:rPr>
          <w:rStyle w:val="Emphasis"/>
          <w:rFonts w:asciiTheme="minorHAnsi" w:hAnsiTheme="minorHAnsi" w:cstheme="minorHAnsi"/>
          <w:b w:val="0"/>
          <w:highlight w:val="cyan"/>
        </w:rPr>
        <w:t>it is a universe of simulation</w:t>
      </w:r>
      <w:r w:rsidRPr="00B0470A">
        <w:rPr>
          <w:rStyle w:val="Emphasis"/>
          <w:rFonts w:asciiTheme="minorHAnsi" w:hAnsiTheme="minorHAnsi" w:cstheme="minorHAnsi"/>
          <w:b w:val="0"/>
        </w:rPr>
        <w:t>, which is something else altogether</w:t>
      </w:r>
      <w:r w:rsidRPr="009A4582">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w:t>
      </w:r>
      <w:proofErr w:type="spellStart"/>
      <w:r w:rsidRPr="009A4582">
        <w:rPr>
          <w:rFonts w:asciiTheme="minorHAnsi" w:hAnsiTheme="minorHAnsi" w:cstheme="minorHAnsi"/>
          <w:sz w:val="16"/>
        </w:rPr>
        <w:t>an other</w:t>
      </w:r>
      <w:proofErr w:type="spellEnd"/>
      <w:r w:rsidRPr="009A4582">
        <w:rPr>
          <w:rFonts w:asciiTheme="minorHAnsi" w:hAnsiTheme="minorHAnsi" w:cstheme="minorHAnsi"/>
          <w:sz w:val="16"/>
        </w:rPr>
        <w:t xml:space="preserve">, without a mirror, a projection, or a Utopia that can reflect it - </w:t>
      </w:r>
      <w:r w:rsidRPr="00B0470A">
        <w:rPr>
          <w:rStyle w:val="StyleUnderline"/>
          <w:rFonts w:asciiTheme="minorHAnsi" w:hAnsiTheme="minorHAnsi" w:cstheme="minorHAnsi"/>
        </w:rPr>
        <w:t>simulation is insuperable, unsurpassable, dull and flat, without exteriority</w:t>
      </w:r>
      <w:r w:rsidRPr="009A4582">
        <w:rPr>
          <w:rFonts w:asciiTheme="minorHAnsi" w:hAnsiTheme="minorHAnsi" w:cstheme="minorHAnsi"/>
          <w:sz w:val="16"/>
        </w:rPr>
        <w:t xml:space="preserve"> - we will no longer even pass through to "the other side of mirror," that was still the golden age of transcendence. </w:t>
      </w:r>
    </w:p>
    <w:p w14:paraId="0077EF27" w14:textId="77777777" w:rsidR="00FD1792" w:rsidRDefault="00FD1792" w:rsidP="00FD1792">
      <w:pPr>
        <w:rPr>
          <w:rFonts w:asciiTheme="minorHAnsi" w:hAnsiTheme="minorHAnsi" w:cstheme="minorHAnsi"/>
          <w:sz w:val="16"/>
        </w:rPr>
      </w:pPr>
      <w:r w:rsidRPr="009A4582">
        <w:rPr>
          <w:rFonts w:asciiTheme="minorHAnsi" w:hAnsiTheme="minorHAnsi" w:cstheme="minorHAnsi"/>
          <w:sz w:val="16"/>
        </w:rPr>
        <w:t xml:space="preserve">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w:t>
      </w:r>
      <w:proofErr w:type="gramStart"/>
      <w:r w:rsidRPr="009A4582">
        <w:rPr>
          <w:rFonts w:asciiTheme="minorHAnsi" w:hAnsiTheme="minorHAnsi" w:cstheme="minorHAnsi"/>
          <w:sz w:val="16"/>
        </w:rPr>
        <w:t>that is to say the</w:t>
      </w:r>
      <w:proofErr w:type="gramEnd"/>
      <w:r w:rsidRPr="009A4582">
        <w:rPr>
          <w:rFonts w:asciiTheme="minorHAnsi" w:hAnsiTheme="minorHAnsi" w:cstheme="minorHAnsi"/>
          <w:sz w:val="16"/>
        </w:rPr>
        <w:t xml:space="preserve"> acceleration of our own models, of all models that surround us, blended and </w:t>
      </w:r>
      <w:proofErr w:type="spellStart"/>
      <w:r w:rsidRPr="009A4582">
        <w:rPr>
          <w:rFonts w:asciiTheme="minorHAnsi" w:hAnsiTheme="minorHAnsi" w:cstheme="minorHAnsi"/>
          <w:sz w:val="16"/>
        </w:rPr>
        <w:t>hyperoperational</w:t>
      </w:r>
      <w:proofErr w:type="spellEnd"/>
      <w:r w:rsidRPr="009A4582">
        <w:rPr>
          <w:rFonts w:asciiTheme="minorHAnsi" w:hAnsiTheme="minorHAnsi" w:cstheme="minorHAnsi"/>
          <w:sz w:val="16"/>
        </w:rPr>
        <w:t xml:space="preserve">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w:t>
      </w:r>
    </w:p>
    <w:p w14:paraId="141E5488" w14:textId="77777777" w:rsidR="00FD1792" w:rsidRPr="009A4582" w:rsidRDefault="00FD1792" w:rsidP="00FD1792">
      <w:pPr>
        <w:rPr>
          <w:rFonts w:asciiTheme="minorHAnsi" w:hAnsiTheme="minorHAnsi" w:cstheme="minorHAnsi"/>
          <w:sz w:val="16"/>
        </w:rPr>
      </w:pPr>
      <w:r w:rsidRPr="009A4582">
        <w:rPr>
          <w:rFonts w:asciiTheme="minorHAnsi" w:hAnsiTheme="minorHAnsi" w:cstheme="minorHAnsi"/>
          <w:sz w:val="16"/>
        </w:rPr>
        <w:t>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6A9DA312" w14:textId="77777777" w:rsidR="00FD1792" w:rsidRPr="006E7A27" w:rsidRDefault="00FD1792" w:rsidP="00FD1792">
      <w:pPr>
        <w:rPr>
          <w:sz w:val="16"/>
        </w:rPr>
      </w:pPr>
      <w:r w:rsidRPr="006E7A27">
        <w:rPr>
          <w:sz w:val="16"/>
        </w:rPr>
        <w:t xml:space="preserve">Without a doubt, </w:t>
      </w:r>
      <w:r w:rsidRPr="006E7A27">
        <w:rPr>
          <w:u w:val="single"/>
        </w:rPr>
        <w:t>the most difficult thing</w:t>
      </w:r>
      <w:r w:rsidRPr="006E7A27">
        <w:rPr>
          <w:sz w:val="16"/>
        </w:rPr>
        <w:t xml:space="preserve"> today, </w:t>
      </w:r>
      <w:r w:rsidRPr="006E7A27">
        <w:rPr>
          <w:u w:val="single"/>
        </w:rPr>
        <w:t>in the complex universe of science fiction</w:t>
      </w:r>
      <w:r w:rsidRPr="006E7A27">
        <w:rPr>
          <w:sz w:val="16"/>
        </w:rPr>
        <w:t xml:space="preserve">, </w:t>
      </w:r>
      <w:r w:rsidRPr="006E7A27">
        <w:rPr>
          <w:u w:val="single"/>
        </w:rPr>
        <w:t>is to unravel what still complies</w:t>
      </w:r>
      <w:r w:rsidRPr="006E7A27">
        <w:rPr>
          <w:sz w:val="16"/>
        </w:rPr>
        <w:t xml:space="preserve"> (and a large part still does) </w:t>
      </w:r>
      <w:r w:rsidRPr="006E7A27">
        <w:rPr>
          <w:u w:val="single"/>
        </w:rPr>
        <w:t>with the imaginary</w:t>
      </w:r>
      <w:r w:rsidRPr="006E7A27">
        <w:rPr>
          <w:sz w:val="16"/>
        </w:rPr>
        <w:t xml:space="preserve"> </w:t>
      </w:r>
      <w:proofErr w:type="gramStart"/>
      <w:r w:rsidRPr="006E7A27">
        <w:rPr>
          <w:sz w:val="16"/>
        </w:rPr>
        <w:t>of the second order,</w:t>
      </w:r>
      <w:proofErr w:type="gramEnd"/>
      <w:r w:rsidRPr="006E7A27">
        <w:rPr>
          <w:sz w:val="16"/>
        </w:rPr>
        <w:t xml:space="preserve"> of the productive/projective order, and what already comes from this vagueness of the imaginary, of this uncertainty proper to the third order of simulation. </w:t>
      </w:r>
      <w:proofErr w:type="gramStart"/>
      <w:r w:rsidRPr="006E7A27">
        <w:rPr>
          <w:sz w:val="16"/>
        </w:rPr>
        <w:t>Thus</w:t>
      </w:r>
      <w:proofErr w:type="gramEnd"/>
      <w:r w:rsidRPr="006E7A27">
        <w:rPr>
          <w:sz w:val="16"/>
        </w:rPr>
        <w:t xml:space="preserve"> one can clearly mark the difference between the </w:t>
      </w:r>
      <w:r w:rsidRPr="006E7A27">
        <w:rPr>
          <w:u w:val="single"/>
        </w:rPr>
        <w:t>mechanical robot machines</w:t>
      </w:r>
      <w:r w:rsidRPr="006E7A27">
        <w:rPr>
          <w:sz w:val="16"/>
        </w:rPr>
        <w:t xml:space="preserve">, characteristic of the second order, </w:t>
      </w:r>
      <w:r w:rsidRPr="006E7A27">
        <w:rPr>
          <w:u w:val="single"/>
        </w:rPr>
        <w:t>and the cybernetic machines, computers,</w:t>
      </w:r>
      <w:r w:rsidRPr="006E7A27">
        <w:rPr>
          <w:sz w:val="16"/>
        </w:rPr>
        <w:t xml:space="preserve"> etc., that, </w:t>
      </w:r>
      <w:r w:rsidRPr="006E7A27">
        <w:rPr>
          <w:u w:val="single"/>
        </w:rPr>
        <w:t>in their governing</w:t>
      </w:r>
      <w:r w:rsidRPr="006E7A27">
        <w:rPr>
          <w:sz w:val="16"/>
        </w:rPr>
        <w:t xml:space="preserve"> principle, </w:t>
      </w:r>
      <w:r w:rsidRPr="006E7A27">
        <w:rPr>
          <w:u w:val="single"/>
        </w:rPr>
        <w:t>depend on the third order</w:t>
      </w:r>
      <w:r w:rsidRPr="006E7A27">
        <w:rPr>
          <w:sz w:val="16"/>
        </w:rPr>
        <w:t xml:space="preserve">. But one order can certainly contaminate another, and </w:t>
      </w:r>
      <w:r w:rsidRPr="006E7A27">
        <w:rPr>
          <w:u w:val="single"/>
        </w:rPr>
        <w:t>the computer</w:t>
      </w:r>
      <w:r w:rsidRPr="006E7A27">
        <w:rPr>
          <w:sz w:val="16"/>
        </w:rPr>
        <w:t xml:space="preserve"> can certainly </w:t>
      </w:r>
      <w:r w:rsidRPr="006E7A27">
        <w:rPr>
          <w:u w:val="single"/>
        </w:rPr>
        <w:t xml:space="preserve">function as a mechanical </w:t>
      </w:r>
      <w:proofErr w:type="spellStart"/>
      <w:r w:rsidRPr="006E7A27">
        <w:rPr>
          <w:u w:val="single"/>
        </w:rPr>
        <w:t>supermachine</w:t>
      </w:r>
      <w:proofErr w:type="spellEnd"/>
      <w:r w:rsidRPr="006E7A27">
        <w:rPr>
          <w:u w:val="single"/>
        </w:rPr>
        <w:t xml:space="preserve">, a </w:t>
      </w:r>
      <w:proofErr w:type="spellStart"/>
      <w:r w:rsidRPr="006E7A27">
        <w:rPr>
          <w:u w:val="single"/>
        </w:rPr>
        <w:t>superrobot</w:t>
      </w:r>
      <w:proofErr w:type="spellEnd"/>
      <w:r w:rsidRPr="006E7A27">
        <w:rPr>
          <w:u w:val="single"/>
        </w:rPr>
        <w:t>, a superpower machine, exposing the productive genie of the simulacra</w:t>
      </w:r>
      <w:r w:rsidRPr="006E7A27">
        <w:rPr>
          <w:sz w:val="16"/>
        </w:rPr>
        <w:t xml:space="preserve"> of the second order: </w:t>
      </w:r>
      <w:r w:rsidRPr="006E7A27">
        <w:rPr>
          <w:u w:val="single"/>
        </w:rPr>
        <w:t>the computer does not come into play as a process of simulation, and it still bears witness to the reflexes of a finalized universe</w:t>
      </w:r>
      <w:r w:rsidRPr="006E7A27">
        <w:rPr>
          <w:sz w:val="16"/>
        </w:rPr>
        <w:t xml:space="preserve"> (including ambivalence and revolt, like the computer from 2001 or </w:t>
      </w:r>
      <w:proofErr w:type="spellStart"/>
      <w:r w:rsidRPr="006E7A27">
        <w:rPr>
          <w:sz w:val="16"/>
        </w:rPr>
        <w:t>Shalmanezer</w:t>
      </w:r>
      <w:proofErr w:type="spellEnd"/>
      <w:r w:rsidRPr="006E7A27">
        <w:rPr>
          <w:sz w:val="16"/>
        </w:rPr>
        <w:t xml:space="preserve"> in Everyone to Zanzibar). </w:t>
      </w:r>
    </w:p>
    <w:p w14:paraId="3C85E1B0" w14:textId="77777777" w:rsidR="00FD1792" w:rsidRDefault="00FD1792" w:rsidP="00FD1792">
      <w:pPr>
        <w:rPr>
          <w:sz w:val="16"/>
          <w:szCs w:val="16"/>
        </w:rPr>
      </w:pPr>
      <w:r w:rsidRPr="006E7A27">
        <w:rPr>
          <w:sz w:val="16"/>
          <w:szCs w:val="16"/>
        </w:rPr>
        <w:t>Between the operatic (the theatrical status of theatrical and fantastical machinery, the "grand opera" of technique) that corresponds to the first order, the operative (the industrial, productive status, productive of power and energy) that corresponds to the second order, and the operational (the cybernetic, aleatory, uncertain status of "</w:t>
      </w:r>
      <w:proofErr w:type="spellStart"/>
      <w:r w:rsidRPr="006E7A27">
        <w:rPr>
          <w:sz w:val="16"/>
          <w:szCs w:val="16"/>
        </w:rPr>
        <w:t>metatechnique</w:t>
      </w:r>
      <w:proofErr w:type="spellEnd"/>
      <w:r w:rsidRPr="006E7A27">
        <w:rPr>
          <w:sz w:val="16"/>
          <w:szCs w:val="16"/>
        </w:rPr>
        <w:t>") that corresponds to the third order, all interference can still be produced today at the level of science fiction. But only the last order can still truly interest us.</w:t>
      </w:r>
    </w:p>
    <w:p w14:paraId="772FED8F" w14:textId="77777777" w:rsidR="00FD1792" w:rsidRPr="006E7A27" w:rsidRDefault="00FD1792" w:rsidP="00FD1792">
      <w:pPr>
        <w:rPr>
          <w:sz w:val="16"/>
          <w:szCs w:val="16"/>
        </w:rPr>
      </w:pPr>
    </w:p>
    <w:p w14:paraId="04B971E0" w14:textId="77777777" w:rsidR="00FD1792" w:rsidRPr="000E2E44" w:rsidRDefault="00FD1792" w:rsidP="00FD1792">
      <w:pPr>
        <w:pStyle w:val="Heading4"/>
      </w:pPr>
      <w:r w:rsidRPr="000A0BCF">
        <w:rPr>
          <w:u w:val="single"/>
        </w:rPr>
        <w:t>Art imitates life, and life imitates art</w:t>
      </w:r>
      <w:r w:rsidRPr="000E2E44">
        <w:t xml:space="preserve">. But what happens when this cycle has repeated for so long, that </w:t>
      </w:r>
      <w:r w:rsidRPr="000A0BCF">
        <w:rPr>
          <w:u w:val="single"/>
        </w:rPr>
        <w:t>you can no longer tell the difference</w:t>
      </w:r>
      <w:r w:rsidRPr="000E2E44">
        <w:t xml:space="preserve"> between the two?</w:t>
      </w:r>
    </w:p>
    <w:p w14:paraId="595259A4" w14:textId="77777777" w:rsidR="00FD1792" w:rsidRDefault="00FD1792" w:rsidP="00FD1792"/>
    <w:p w14:paraId="4745DC6B" w14:textId="77777777" w:rsidR="00FD1792" w:rsidRPr="000E2E44" w:rsidRDefault="00FD1792" w:rsidP="00FD1792">
      <w:pPr>
        <w:pStyle w:val="Heading4"/>
      </w:pPr>
      <w:r w:rsidRPr="000A0BCF">
        <w:rPr>
          <w:u w:val="single"/>
        </w:rPr>
        <w:t>Welcome to hyperreality</w:t>
      </w:r>
      <w:r w:rsidRPr="000E2E44">
        <w:t xml:space="preserve">, where the symbolic no longer stands in for the Real as a copy, but instead stands on its own as </w:t>
      </w:r>
      <w:r w:rsidRPr="000A0BCF">
        <w:rPr>
          <w:u w:val="single"/>
        </w:rPr>
        <w:t>a copy of a copy</w:t>
      </w:r>
      <w:r w:rsidRPr="000E2E44">
        <w:t xml:space="preserve">. The market operates through the exchange of </w:t>
      </w:r>
      <w:r w:rsidRPr="000A0BCF">
        <w:rPr>
          <w:u w:val="single"/>
        </w:rPr>
        <w:t>signs and symbols</w:t>
      </w:r>
      <w:r w:rsidRPr="000E2E44">
        <w:t xml:space="preserve">, overwhelming the subject in the </w:t>
      </w:r>
      <w:r w:rsidRPr="000A0BCF">
        <w:rPr>
          <w:u w:val="single"/>
        </w:rPr>
        <w:t>digital matrix of data</w:t>
      </w:r>
      <w:r w:rsidRPr="000E2E44">
        <w:t xml:space="preserve">, making </w:t>
      </w:r>
      <w:r w:rsidRPr="000A0BCF">
        <w:rPr>
          <w:u w:val="single"/>
        </w:rPr>
        <w:t>truth inaccessible</w:t>
      </w:r>
      <w:r w:rsidRPr="000E2E44">
        <w:t xml:space="preserve"> and </w:t>
      </w:r>
      <w:r w:rsidRPr="000A0BCF">
        <w:rPr>
          <w:u w:val="single"/>
        </w:rPr>
        <w:t>information dissuasive</w:t>
      </w:r>
      <w:r w:rsidRPr="000E2E44">
        <w:t xml:space="preserve">. Thus, the </w:t>
      </w:r>
      <w:proofErr w:type="spellStart"/>
      <w:r w:rsidRPr="000E2E44">
        <w:t>R</w:t>
      </w:r>
      <w:r>
        <w:t>o</w:t>
      </w:r>
      <w:r w:rsidRPr="000E2E44">
        <w:t>T</w:t>
      </w:r>
      <w:r>
        <w:t>J</w:t>
      </w:r>
      <w:proofErr w:type="spellEnd"/>
      <w:r w:rsidRPr="000E2E44">
        <w:t xml:space="preserve"> is to </w:t>
      </w:r>
      <w:r w:rsidRPr="000A0BCF">
        <w:rPr>
          <w:u w:val="single"/>
        </w:rPr>
        <w:t>deconstruct the hyperreal</w:t>
      </w:r>
      <w:r w:rsidRPr="000E2E44">
        <w:t>.</w:t>
      </w:r>
      <w:r>
        <w:t xml:space="preserve"> </w:t>
      </w:r>
    </w:p>
    <w:p w14:paraId="5E25C7AA" w14:textId="77777777" w:rsidR="00FD1792" w:rsidRPr="00C42904" w:rsidRDefault="00FD1792" w:rsidP="00FD1792">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C42904">
        <w:t>Gatti</w:t>
      </w:r>
      <w:proofErr w:type="spellEnd"/>
      <w:r w:rsidRPr="00C42904">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C42904">
        <w:t>recognised</w:t>
      </w:r>
      <w:proofErr w:type="spellEnd"/>
      <w:r w:rsidRPr="00C42904">
        <w:t xml:space="preserve"> as one of the leading experts on the philosophy and cultural theory of Jean Baudrillard. He is currently working on a book of essays for an Italian book publisher. 01/05/2017. “Baudrillard and Trump: Simulation and Object-Orientation, Not True and False,” </w:t>
      </w:r>
      <w:hyperlink r:id="rId23" w:history="1">
        <w:r w:rsidRPr="00C42904">
          <w:rPr>
            <w:rStyle w:val="Hyperlink"/>
          </w:rPr>
          <w:t>http://www.alan-shapiro.com/baudrillard-and-trump-simulation-and-object-orientation-not-true-and-false-by-alan-n-shapiro/</w:t>
        </w:r>
      </w:hyperlink>
      <w:r w:rsidRPr="00C42904">
        <w:t xml:space="preserve">] </w:t>
      </w:r>
      <w:r>
        <w:t xml:space="preserve">/ </w:t>
      </w:r>
      <w:proofErr w:type="spellStart"/>
      <w:r>
        <w:t>lm</w:t>
      </w:r>
      <w:proofErr w:type="spellEnd"/>
    </w:p>
    <w:p w14:paraId="6A69B9F2" w14:textId="77777777" w:rsidR="00FD1792" w:rsidRPr="001C1AF5" w:rsidRDefault="00FD1792" w:rsidP="00FD1792">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750F560C" w14:textId="77777777" w:rsidR="00FD1792" w:rsidRPr="001C1AF5" w:rsidRDefault="00FD1792" w:rsidP="00FD1792">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68650218" w14:textId="77777777" w:rsidR="00FD1792" w:rsidRPr="001C1AF5" w:rsidRDefault="00FD1792" w:rsidP="00FD1792">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 xml:space="preserve">the concern with “true” and “false” is an </w:t>
      </w:r>
      <w:proofErr w:type="spellStart"/>
      <w:r w:rsidRPr="001C1AF5">
        <w:rPr>
          <w:u w:val="single"/>
        </w:rPr>
        <w:t>epistème</w:t>
      </w:r>
      <w:proofErr w:type="spellEnd"/>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060E36C0" w14:textId="77777777" w:rsidR="00FD1792" w:rsidRPr="001C1AF5" w:rsidRDefault="00FD1792" w:rsidP="00FD1792">
      <w:pPr>
        <w:rPr>
          <w:sz w:val="16"/>
        </w:rPr>
      </w:pPr>
      <w:r w:rsidRPr="001C1AF5">
        <w:rPr>
          <w:sz w:val="16"/>
        </w:rPr>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481E05">
        <w:rPr>
          <w:highlight w:val="cyan"/>
          <w:u w:val="single"/>
        </w:rPr>
        <w:t>They 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w:t>
      </w:r>
      <w:proofErr w:type="spellStart"/>
      <w:r w:rsidRPr="001C1AF5">
        <w:rPr>
          <w:sz w:val="16"/>
        </w:rPr>
        <w:t>recursivity</w:t>
      </w:r>
      <w:proofErr w:type="spellEnd"/>
      <w:r w:rsidRPr="001C1AF5">
        <w:rPr>
          <w:sz w:val="16"/>
        </w:rPr>
        <w:t xml:space="preserve"> of our awareness of being lost within the culture of simulation (as Baudrillard has taught us in his fascinating lengthy discussions of the “Canetti point,” and as Gerry Coulter has taught us, for example, in his essay on America).</w:t>
      </w:r>
    </w:p>
    <w:p w14:paraId="6A572A08" w14:textId="77777777" w:rsidR="00FD1792" w:rsidRPr="001C1AF5" w:rsidRDefault="00FD1792" w:rsidP="00FD1792">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w:t>
      </w:r>
      <w:proofErr w:type="gramStart"/>
      <w:r w:rsidRPr="001C1AF5">
        <w:rPr>
          <w:sz w:val="16"/>
        </w:rPr>
        <w:t>invoked</w:t>
      </w:r>
      <w:proofErr w:type="gramEnd"/>
      <w:r w:rsidRPr="001C1AF5">
        <w:rPr>
          <w:sz w:val="16"/>
        </w:rPr>
        <w:t xml:space="preserve">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2CF45D48" w14:textId="77777777" w:rsidR="00FD1792" w:rsidRPr="001C1AF5" w:rsidRDefault="00FD1792" w:rsidP="00FD1792">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35AB6DF8" w14:textId="77777777" w:rsidR="00FD1792" w:rsidRPr="001C1AF5" w:rsidRDefault="00FD1792" w:rsidP="00FD1792">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w:t>
      </w:r>
      <w:proofErr w:type="gramStart"/>
      <w:r w:rsidRPr="001C1AF5">
        <w:rPr>
          <w:sz w:val="16"/>
        </w:rPr>
        <w:t>all of</w:t>
      </w:r>
      <w:proofErr w:type="gramEnd"/>
      <w:r w:rsidRPr="001C1AF5">
        <w:rPr>
          <w:sz w:val="16"/>
        </w:rPr>
        <w:t xml:space="preserve">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 xml:space="preserve">Hybrid </w:t>
      </w:r>
      <w:proofErr w:type="spellStart"/>
      <w:r w:rsidRPr="001C1AF5">
        <w:rPr>
          <w:u w:val="single"/>
        </w:rPr>
        <w:t>posthumanist</w:t>
      </w:r>
      <w:proofErr w:type="spellEnd"/>
      <w:r w:rsidRPr="001C1AF5">
        <w:rPr>
          <w:u w:val="single"/>
        </w:rPr>
        <w:t xml:space="preserve"> and humanist</w:t>
      </w:r>
      <w:r w:rsidRPr="001C1AF5">
        <w:rPr>
          <w:sz w:val="16"/>
        </w:rPr>
        <w:t xml:space="preserve">. We never took seriously the great thought of Albert Camus, that in almost every area, we need to have a sense of limits (as Dominick </w:t>
      </w:r>
      <w:proofErr w:type="spellStart"/>
      <w:r w:rsidRPr="001C1AF5">
        <w:rPr>
          <w:sz w:val="16"/>
        </w:rPr>
        <w:t>LaCapra</w:t>
      </w:r>
      <w:proofErr w:type="spellEnd"/>
      <w:r w:rsidRPr="001C1AF5">
        <w:rPr>
          <w:sz w:val="16"/>
        </w:rPr>
        <w:t xml:space="preserve">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 xml:space="preserve">you </w:t>
      </w:r>
      <w:proofErr w:type="gramStart"/>
      <w:r w:rsidRPr="001C1AF5">
        <w:rPr>
          <w:u w:val="single"/>
        </w:rPr>
        <w:t>enter into</w:t>
      </w:r>
      <w:proofErr w:type="gramEnd"/>
      <w:r w:rsidRPr="001C1AF5">
        <w:rPr>
          <w:u w:val="single"/>
        </w:rPr>
        <w:t xml:space="preserve"> the twilight zone of hyper-referentiality and then the whole business does not function anymore. You do it because you </w:t>
      </w:r>
      <w:proofErr w:type="gramStart"/>
      <w:r w:rsidRPr="001C1AF5">
        <w:rPr>
          <w:u w:val="single"/>
        </w:rPr>
        <w:t>have to</w:t>
      </w:r>
      <w:proofErr w:type="gramEnd"/>
      <w:r w:rsidRPr="001C1AF5">
        <w:rPr>
          <w:u w:val="single"/>
        </w:rPr>
        <w:t xml:space="preserve"> do it and the original purpose is lost</w:t>
      </w:r>
      <w:r w:rsidRPr="001C1AF5">
        <w:rPr>
          <w:sz w:val="16"/>
        </w:rPr>
        <w:t>.</w:t>
      </w:r>
    </w:p>
    <w:p w14:paraId="0CA6A2A1" w14:textId="77777777" w:rsidR="00FD1792" w:rsidRPr="001C1AF5" w:rsidRDefault="00FD1792" w:rsidP="00FD1792">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w:t>
      </w:r>
      <w:proofErr w:type="spellStart"/>
      <w:r w:rsidRPr="001C1AF5">
        <w:rPr>
          <w:sz w:val="16"/>
        </w:rPr>
        <w:t>telemorphosis</w:t>
      </w:r>
      <w:proofErr w:type="spellEnd"/>
      <w:r w:rsidRPr="001C1AF5">
        <w:rPr>
          <w:sz w:val="16"/>
        </w:rPr>
        <w:t xml:space="preserve">,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w:t>
      </w:r>
      <w:proofErr w:type="gramStart"/>
      <w:r w:rsidRPr="001C1AF5">
        <w:rPr>
          <w:sz w:val="16"/>
        </w:rPr>
        <w:t>easy</w:t>
      </w:r>
      <w:proofErr w:type="gramEnd"/>
      <w:r w:rsidRPr="001C1AF5">
        <w:rPr>
          <w:sz w:val="16"/>
        </w:rPr>
        <w:t xml:space="preserve">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The only way 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xml:space="preserve">. Until we can start to do that, to paraphrase David Cronenberg’s </w:t>
      </w:r>
      <w:proofErr w:type="spellStart"/>
      <w:r w:rsidRPr="001C1AF5">
        <w:rPr>
          <w:sz w:val="16"/>
        </w:rPr>
        <w:t>Videodrome</w:t>
      </w:r>
      <w:proofErr w:type="spellEnd"/>
      <w:r w:rsidRPr="001C1AF5">
        <w:rPr>
          <w:sz w:val="16"/>
        </w:rPr>
        <w:t>: LONG LIVE THE NEW TRUTH!</w:t>
      </w:r>
    </w:p>
    <w:p w14:paraId="6FB9C4AA" w14:textId="77777777" w:rsidR="00FD1792" w:rsidRDefault="00FD1792" w:rsidP="00FD1792"/>
    <w:p w14:paraId="44BAA737" w14:textId="77777777" w:rsidR="00FD1792" w:rsidRDefault="00FD1792" w:rsidP="00FD1792">
      <w:pPr>
        <w:pStyle w:val="Heading4"/>
      </w:pPr>
      <w:r>
        <w:t xml:space="preserve">In the final stages of </w:t>
      </w:r>
      <w:r w:rsidRPr="00377B34">
        <w:rPr>
          <w:u w:val="single"/>
        </w:rPr>
        <w:t>postmodern capitalism</w:t>
      </w:r>
      <w:r>
        <w:t xml:space="preserve"> Space Billionaires such as Bezos are </w:t>
      </w:r>
      <w:r w:rsidRPr="00377B34">
        <w:rPr>
          <w:u w:val="single"/>
        </w:rPr>
        <w:t>looking up towards the stars</w:t>
      </w:r>
      <w:r>
        <w:t xml:space="preserve">. Out of the ashes of the old world, </w:t>
      </w:r>
      <w:proofErr w:type="spellStart"/>
      <w:r w:rsidRPr="00377B34">
        <w:rPr>
          <w:u w:val="single"/>
        </w:rPr>
        <w:t>NewSpace</w:t>
      </w:r>
      <w:proofErr w:type="spellEnd"/>
      <w:r w:rsidRPr="00377B34">
        <w:rPr>
          <w:u w:val="single"/>
        </w:rPr>
        <w:t xml:space="preserve"> emerges</w:t>
      </w:r>
      <w:r>
        <w:t xml:space="preserve"> – the next object of appropriation, the next colonial project. </w:t>
      </w:r>
      <w:r w:rsidRPr="00377B34">
        <w:rPr>
          <w:u w:val="single"/>
        </w:rPr>
        <w:t>The final frontier</w:t>
      </w:r>
      <w:r>
        <w:t>.</w:t>
      </w:r>
    </w:p>
    <w:p w14:paraId="47ADD3C1" w14:textId="77777777" w:rsidR="00FD1792" w:rsidRPr="007E2856" w:rsidRDefault="00FD1792" w:rsidP="00FD1792"/>
    <w:p w14:paraId="72A166BB" w14:textId="77777777" w:rsidR="00FD1792" w:rsidRPr="008278CC" w:rsidRDefault="00FD1792" w:rsidP="00FD1792">
      <w:pPr>
        <w:pStyle w:val="Heading4"/>
      </w:pPr>
      <w:proofErr w:type="spellStart"/>
      <w:r w:rsidRPr="000A0BCF">
        <w:rPr>
          <w:u w:val="single"/>
        </w:rPr>
        <w:t>NewSpace</w:t>
      </w:r>
      <w:proofErr w:type="spellEnd"/>
      <w:r w:rsidRPr="000A0BCF">
        <w:rPr>
          <w:u w:val="single"/>
        </w:rPr>
        <w:t xml:space="preserve"> is a simulacrum</w:t>
      </w:r>
      <w:r>
        <w:t xml:space="preserve"> of the emerging </w:t>
      </w:r>
      <w:r w:rsidRPr="000A0BCF">
        <w:rPr>
          <w:u w:val="single"/>
        </w:rPr>
        <w:t>cosmic hyperreality</w:t>
      </w:r>
      <w:r>
        <w:t xml:space="preserve"> that reproduces colonialism. The logics of </w:t>
      </w:r>
      <w:r w:rsidRPr="000A0BCF">
        <w:rPr>
          <w:u w:val="single"/>
        </w:rPr>
        <w:t>semiotic space capitalism</w:t>
      </w:r>
      <w:r>
        <w:t xml:space="preserve"> entrench us in the </w:t>
      </w:r>
      <w:r w:rsidRPr="000A0BCF">
        <w:rPr>
          <w:u w:val="single"/>
        </w:rPr>
        <w:t>simulation</w:t>
      </w:r>
      <w:r>
        <w:t>.</w:t>
      </w:r>
    </w:p>
    <w:p w14:paraId="34EF090C" w14:textId="77777777" w:rsidR="00FD1792" w:rsidRPr="00E6272A" w:rsidRDefault="00FD1792" w:rsidP="00FD1792">
      <w:r w:rsidRPr="00E6272A">
        <w:rPr>
          <w:rStyle w:val="Style13ptBold"/>
        </w:rPr>
        <w:t>Genovese 17</w:t>
      </w:r>
      <w:r w:rsidRPr="00E6272A">
        <w:t xml:space="preserve"> </w:t>
      </w:r>
      <w:r>
        <w:t>[</w:t>
      </w:r>
      <w:r w:rsidRPr="00E6272A">
        <w:t xml:space="preserve">T. R. (2017). [The new right stuff: Social imaginaries of outer space and the capitalist accumulation of the cosmos (Doctoral dissertation, Northern Arizona University)] </w:t>
      </w:r>
    </w:p>
    <w:p w14:paraId="513AE79A" w14:textId="77777777" w:rsidR="00FD1792" w:rsidRPr="008F3D80" w:rsidRDefault="00FD1792" w:rsidP="00FD1792">
      <w:pPr>
        <w:rPr>
          <w:sz w:val="16"/>
        </w:rPr>
      </w:pPr>
      <w:r w:rsidRPr="008F3D80">
        <w:rPr>
          <w:sz w:val="16"/>
        </w:rPr>
        <w:t xml:space="preserve">The discussion of human futures is a difficult topic with which to engage. </w:t>
      </w:r>
      <w:r w:rsidRPr="001506F7">
        <w:rPr>
          <w:u w:val="single"/>
        </w:rPr>
        <w:t>Within the Western conception of linear time, the future is temporally forward and veiled within statically three-dimensional existence</w:t>
      </w:r>
      <w:r w:rsidRPr="008F3D80">
        <w:rPr>
          <w:sz w:val="16"/>
        </w:rPr>
        <w:t xml:space="preserve">. Therefore, in this chapter, I will turn to some </w:t>
      </w:r>
      <w:r w:rsidRPr="009A4582">
        <w:rPr>
          <w:highlight w:val="cyan"/>
          <w:u w:val="single"/>
        </w:rPr>
        <w:t>postmodern</w:t>
      </w:r>
      <w:r w:rsidRPr="001506F7">
        <w:rPr>
          <w:u w:val="single"/>
        </w:rPr>
        <w:t xml:space="preserve"> theorists and </w:t>
      </w:r>
      <w:r w:rsidRPr="009A4582">
        <w:rPr>
          <w:highlight w:val="cyan"/>
          <w:u w:val="single"/>
        </w:rPr>
        <w:t>philosophers</w:t>
      </w:r>
      <w:r w:rsidRPr="008F3D80">
        <w:rPr>
          <w:sz w:val="16"/>
        </w:rPr>
        <w:t xml:space="preserve"> </w:t>
      </w:r>
      <w:proofErr w:type="gramStart"/>
      <w:r w:rsidRPr="008F3D80">
        <w:rPr>
          <w:sz w:val="16"/>
        </w:rPr>
        <w:t>in order to</w:t>
      </w:r>
      <w:proofErr w:type="gramEnd"/>
      <w:r w:rsidRPr="008F3D80">
        <w:rPr>
          <w:sz w:val="16"/>
        </w:rPr>
        <w:t xml:space="preserve"> </w:t>
      </w:r>
      <w:r w:rsidRPr="009A4582">
        <w:rPr>
          <w:highlight w:val="cyan"/>
          <w:u w:val="single"/>
        </w:rPr>
        <w:t>engage</w:t>
      </w:r>
      <w:r w:rsidRPr="009A4582">
        <w:rPr>
          <w:sz w:val="16"/>
          <w:highlight w:val="cyan"/>
        </w:rPr>
        <w:t xml:space="preserve"> </w:t>
      </w:r>
      <w:r w:rsidRPr="009A4582">
        <w:rPr>
          <w:highlight w:val="cyan"/>
          <w:u w:val="single"/>
        </w:rPr>
        <w:t>with</w:t>
      </w:r>
      <w:r w:rsidRPr="001506F7">
        <w:rPr>
          <w:u w:val="single"/>
        </w:rPr>
        <w:t xml:space="preserve"> how to situate the role of </w:t>
      </w:r>
      <w:r w:rsidRPr="009A4582">
        <w:rPr>
          <w:highlight w:val="cyan"/>
          <w:u w:val="single"/>
        </w:rPr>
        <w:t>sci</w:t>
      </w:r>
      <w:r w:rsidRPr="001506F7">
        <w:rPr>
          <w:u w:val="single"/>
        </w:rPr>
        <w:t xml:space="preserve">ence </w:t>
      </w:r>
      <w:r w:rsidRPr="009A4582">
        <w:rPr>
          <w:highlight w:val="cyan"/>
          <w:u w:val="single"/>
        </w:rPr>
        <w:t>fi</w:t>
      </w:r>
      <w:r w:rsidRPr="001506F7">
        <w:rPr>
          <w:u w:val="single"/>
        </w:rPr>
        <w:t xml:space="preserve">ction, science, </w:t>
      </w:r>
      <w:r w:rsidRPr="009A4582">
        <w:rPr>
          <w:highlight w:val="cyan"/>
          <w:u w:val="single"/>
        </w:rPr>
        <w:t xml:space="preserve">and </w:t>
      </w:r>
      <w:proofErr w:type="spellStart"/>
      <w:r w:rsidRPr="009A4582">
        <w:rPr>
          <w:highlight w:val="cyan"/>
          <w:u w:val="single"/>
        </w:rPr>
        <w:t>NewSpace</w:t>
      </w:r>
      <w:proofErr w:type="spellEnd"/>
      <w:r w:rsidRPr="008F3D80">
        <w:rPr>
          <w:sz w:val="16"/>
        </w:rPr>
        <w:t xml:space="preserve"> </w:t>
      </w:r>
      <w:r w:rsidRPr="001506F7">
        <w:rPr>
          <w:u w:val="single"/>
        </w:rPr>
        <w:t>with</w:t>
      </w:r>
      <w:r w:rsidRPr="009A4582">
        <w:rPr>
          <w:highlight w:val="cyan"/>
          <w:u w:val="single"/>
        </w:rPr>
        <w:t>in</w:t>
      </w:r>
      <w:r w:rsidRPr="001506F7">
        <w:rPr>
          <w:u w:val="single"/>
        </w:rPr>
        <w:t xml:space="preserve"> human futures in </w:t>
      </w:r>
      <w:r w:rsidRPr="009A4582">
        <w:rPr>
          <w:highlight w:val="cyan"/>
          <w:u w:val="single"/>
        </w:rPr>
        <w:t>outer space</w:t>
      </w:r>
      <w:r w:rsidRPr="001506F7">
        <w:rPr>
          <w:u w:val="single"/>
        </w:rPr>
        <w:t>.</w:t>
      </w:r>
      <w:r w:rsidRPr="008F3D80">
        <w:rPr>
          <w:sz w:val="16"/>
        </w:rPr>
        <w:t xml:space="preserve"> This section is also a dreamscape of ideas that may not be fully fleshed out, but are here to generate discussion, hence the heavy reliance on phenomenology. </w:t>
      </w:r>
      <w:r w:rsidRPr="00C566A8">
        <w:rPr>
          <w:u w:val="single"/>
        </w:rPr>
        <w:t>The ideas of hyperreality were first generated by</w:t>
      </w:r>
      <w:r w:rsidRPr="008F3D80">
        <w:rPr>
          <w:sz w:val="16"/>
        </w:rPr>
        <w:t xml:space="preserve"> Jean </w:t>
      </w:r>
      <w:r w:rsidRPr="00C566A8">
        <w:rPr>
          <w:u w:val="single"/>
        </w:rPr>
        <w:t>Baudrillard</w:t>
      </w:r>
      <w:r w:rsidRPr="008F3D80">
        <w:rPr>
          <w:sz w:val="16"/>
        </w:rPr>
        <w:t xml:space="preserve"> ([1981] 1994) who defined the concept as “the generation by models of a real without origin or reality” (1). </w:t>
      </w:r>
      <w:r w:rsidRPr="009A4582">
        <w:rPr>
          <w:highlight w:val="cyan"/>
          <w:u w:val="single"/>
        </w:rPr>
        <w:t>Hyperreality is a simulation</w:t>
      </w:r>
      <w:r w:rsidRPr="008F3D80">
        <w:rPr>
          <w:sz w:val="16"/>
        </w:rPr>
        <w:t xml:space="preserve">; </w:t>
      </w:r>
      <w:r w:rsidRPr="00C566A8">
        <w:rPr>
          <w:u w:val="single"/>
        </w:rPr>
        <w:t xml:space="preserve">an intense </w:t>
      </w:r>
      <w:r w:rsidRPr="009A4582">
        <w:rPr>
          <w:highlight w:val="cyan"/>
          <w:u w:val="single"/>
        </w:rPr>
        <w:t>blending</w:t>
      </w:r>
      <w:r w:rsidRPr="00C566A8">
        <w:rPr>
          <w:u w:val="single"/>
        </w:rPr>
        <w:t xml:space="preserve"> of “</w:t>
      </w:r>
      <w:r w:rsidRPr="009A4582">
        <w:rPr>
          <w:highlight w:val="cyan"/>
          <w:u w:val="single"/>
        </w:rPr>
        <w:t>reality</w:t>
      </w:r>
      <w:r w:rsidRPr="00C566A8">
        <w:rPr>
          <w:u w:val="single"/>
        </w:rPr>
        <w:t xml:space="preserve">” </w:t>
      </w:r>
      <w:r w:rsidRPr="009A4582">
        <w:rPr>
          <w:highlight w:val="cyan"/>
          <w:u w:val="single"/>
        </w:rPr>
        <w:t>and representation</w:t>
      </w:r>
      <w:r w:rsidRPr="00C566A8">
        <w:rPr>
          <w:u w:val="single"/>
        </w:rPr>
        <w:t xml:space="preserve"> </w:t>
      </w:r>
      <w:r w:rsidRPr="009A4582">
        <w:rPr>
          <w:highlight w:val="cyan"/>
          <w:u w:val="single"/>
        </w:rPr>
        <w:t>so</w:t>
      </w:r>
      <w:r w:rsidRPr="00C566A8">
        <w:rPr>
          <w:u w:val="single"/>
        </w:rPr>
        <w:t xml:space="preserve"> that </w:t>
      </w:r>
      <w:r w:rsidRPr="009A4582">
        <w:rPr>
          <w:highlight w:val="cyan"/>
          <w:u w:val="single"/>
        </w:rPr>
        <w:t>there is no</w:t>
      </w:r>
      <w:r w:rsidRPr="00C566A8">
        <w:rPr>
          <w:u w:val="single"/>
        </w:rPr>
        <w:t xml:space="preserve"> longer </w:t>
      </w:r>
      <w:r w:rsidRPr="00F63034">
        <w:rPr>
          <w:u w:val="single"/>
        </w:rPr>
        <w:t xml:space="preserve">any clear </w:t>
      </w:r>
      <w:r w:rsidRPr="009A4582">
        <w:rPr>
          <w:highlight w:val="cyan"/>
          <w:u w:val="single"/>
        </w:rPr>
        <w:t>line where</w:t>
      </w:r>
      <w:r w:rsidRPr="00F63034">
        <w:rPr>
          <w:u w:val="single"/>
        </w:rPr>
        <w:t xml:space="preserve">in </w:t>
      </w:r>
      <w:r w:rsidRPr="009A4582">
        <w:rPr>
          <w:highlight w:val="cyan"/>
          <w:u w:val="single"/>
        </w:rPr>
        <w:t>one ends and the other begins</w:t>
      </w:r>
      <w:r w:rsidRPr="008F3D80">
        <w:rPr>
          <w:sz w:val="16"/>
        </w:rPr>
        <w:t xml:space="preserve">—and in fact, if one accepts the theory of hyperreality, </w:t>
      </w:r>
      <w:r w:rsidRPr="009A4582">
        <w:rPr>
          <w:highlight w:val="cyan"/>
          <w:u w:val="single"/>
        </w:rPr>
        <w:t>there is no reality anymore</w:t>
      </w:r>
      <w:r w:rsidRPr="008F3D80">
        <w:rPr>
          <w:sz w:val="16"/>
        </w:rPr>
        <w:t xml:space="preserve">, </w:t>
      </w:r>
      <w:r w:rsidRPr="009A4582">
        <w:rPr>
          <w:highlight w:val="cyan"/>
          <w:u w:val="single"/>
        </w:rPr>
        <w:t>only simulations</w:t>
      </w:r>
      <w:r w:rsidRPr="00C566A8">
        <w:rPr>
          <w:u w:val="single"/>
        </w:rPr>
        <w:t xml:space="preserve"> of reality</w:t>
      </w:r>
      <w:r w:rsidRPr="008F3D80">
        <w:rPr>
          <w:sz w:val="16"/>
        </w:rPr>
        <w:t xml:space="preserve">, which are unmeasurable because </w:t>
      </w:r>
      <w:r w:rsidRPr="00C566A8">
        <w:rPr>
          <w:u w:val="single"/>
        </w:rPr>
        <w:t>reality and hyperreality are indistinguishable</w:t>
      </w:r>
      <w:r w:rsidRPr="008F3D80">
        <w:rPr>
          <w:sz w:val="16"/>
        </w:rPr>
        <w:t xml:space="preserve">—there’s nothing to measure against the two since reality no longer exists as a separate entity (Baudrillard [1981] 1994). Umberto Eco (1986) expands on Baudrillard’s ideas to suggest that </w:t>
      </w:r>
      <w:r w:rsidRPr="00666A02">
        <w:rPr>
          <w:u w:val="single"/>
        </w:rPr>
        <w:t xml:space="preserve">hyperreality is created through a desire for a certain “reality,” and </w:t>
      </w:r>
      <w:proofErr w:type="gramStart"/>
      <w:r w:rsidRPr="00666A02">
        <w:rPr>
          <w:u w:val="single"/>
        </w:rPr>
        <w:t>in order to</w:t>
      </w:r>
      <w:proofErr w:type="gramEnd"/>
      <w:r w:rsidRPr="00666A02">
        <w:rPr>
          <w:u w:val="single"/>
        </w:rPr>
        <w:t xml:space="preserve"> realize that desire, one must fabricate a reality that can be consumed as real.</w:t>
      </w:r>
      <w:r w:rsidRPr="008F3D80">
        <w:rPr>
          <w:sz w:val="16"/>
        </w:rPr>
        <w:t xml:space="preserve"> Like Baudrillard before him, Eco (1986) uses </w:t>
      </w:r>
      <w:r w:rsidRPr="00666A02">
        <w:rPr>
          <w:u w:val="single"/>
        </w:rPr>
        <w:t>Disneyland as an example of hyperreality that manufactures desires that can only be realized within the hyperreality it has created</w:t>
      </w:r>
      <w:r w:rsidRPr="008F3D80">
        <w:rPr>
          <w:sz w:val="16"/>
        </w:rPr>
        <w:t xml:space="preserve">, leading one to wish for the hyperreal rather than nature/the “real.” Eco (1986) illustrates this by saying </w:t>
      </w:r>
      <w:proofErr w:type="gramStart"/>
      <w:r w:rsidRPr="008F3D80">
        <w:rPr>
          <w:sz w:val="16"/>
        </w:rPr>
        <w:t>In</w:t>
      </w:r>
      <w:proofErr w:type="gramEnd"/>
      <w:r w:rsidRPr="008F3D80">
        <w:rPr>
          <w:sz w:val="16"/>
        </w:rPr>
        <w:t xml:space="preserve"> this sense, </w:t>
      </w:r>
      <w:r w:rsidRPr="00666A02">
        <w:rPr>
          <w:u w:val="single"/>
        </w:rPr>
        <w:t>Disneyland not only produces illusion, but</w:t>
      </w:r>
      <w:r w:rsidRPr="008F3D80">
        <w:rPr>
          <w:sz w:val="16"/>
        </w:rPr>
        <w:t xml:space="preserve">—in confessing it— </w:t>
      </w:r>
      <w:r w:rsidRPr="00666A02">
        <w:rPr>
          <w:u w:val="single"/>
        </w:rPr>
        <w:t>stimulates the desire for it</w:t>
      </w:r>
      <w:r w:rsidRPr="008F3D80">
        <w:rPr>
          <w:sz w:val="16"/>
        </w:rPr>
        <w:t xml:space="preserve">: A real crocodile can be found in the zoo, and as a 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666A02">
        <w:rPr>
          <w:u w:val="single"/>
        </w:rPr>
        <w:t>Disneyland tells us that technology can give us more reality than nature can</w:t>
      </w:r>
      <w:r w:rsidRPr="008F3D80">
        <w:rPr>
          <w:sz w:val="16"/>
        </w:rPr>
        <w:t xml:space="preserve">. (44) Baudrillard ([1981] 1994) further discusses what happens </w:t>
      </w:r>
      <w:r w:rsidRPr="00666A02">
        <w:rPr>
          <w:u w:val="single"/>
        </w:rPr>
        <w:t>when science emerges out of science fiction</w:t>
      </w:r>
      <w:r w:rsidRPr="008F3D80">
        <w:rPr>
          <w:sz w:val="16"/>
        </w:rPr>
        <w:t xml:space="preserve"> and what happens </w:t>
      </w:r>
      <w:r w:rsidRPr="00666A02">
        <w:rPr>
          <w:u w:val="single"/>
        </w:rPr>
        <w:t>when the difference between the two is indistinguishable</w:t>
      </w:r>
      <w:r w:rsidRPr="008F3D80">
        <w:rPr>
          <w:sz w:val="16"/>
        </w:rPr>
        <w:t xml:space="preserve">—in other words, the real recedes and </w:t>
      </w:r>
      <w:r w:rsidRPr="00D32BD8">
        <w:rPr>
          <w:u w:val="single"/>
        </w:rPr>
        <w:t xml:space="preserve">all that is left are simulations of the hyperreal and “science fiction in this sense is no longer anywhere, and it is everywhere” </w:t>
      </w:r>
      <w:r w:rsidRPr="008F3D80">
        <w:rPr>
          <w:sz w:val="16"/>
        </w:rPr>
        <w:t xml:space="preserve">(126). </w:t>
      </w:r>
      <w:r w:rsidRPr="00F63034">
        <w:rPr>
          <w:u w:val="single"/>
        </w:rPr>
        <w:t>In this age of accelerated technoscientific development</w:t>
      </w:r>
      <w:r w:rsidRPr="008F3D80">
        <w:rPr>
          <w:sz w:val="16"/>
        </w:rPr>
        <w:t>—as I have argued in previous chapters—</w:t>
      </w:r>
      <w:r w:rsidRPr="009A4582">
        <w:rPr>
          <w:highlight w:val="cyan"/>
          <w:u w:val="single"/>
        </w:rPr>
        <w:t>science and sci</w:t>
      </w:r>
      <w:r w:rsidRPr="00D32BD8">
        <w:rPr>
          <w:u w:val="single"/>
        </w:rPr>
        <w:t xml:space="preserve">ence </w:t>
      </w:r>
      <w:r w:rsidRPr="009A4582">
        <w:rPr>
          <w:highlight w:val="cyan"/>
          <w:u w:val="single"/>
        </w:rPr>
        <w:t>fi</w:t>
      </w:r>
      <w:r w:rsidRPr="00D32BD8">
        <w:rPr>
          <w:u w:val="single"/>
        </w:rPr>
        <w:t xml:space="preserve">ction </w:t>
      </w:r>
      <w:r w:rsidRPr="009A4582">
        <w:rPr>
          <w:highlight w:val="cyan"/>
          <w:u w:val="single"/>
        </w:rPr>
        <w:t>are melded into a Baudrillardian simulation</w:t>
      </w:r>
      <w:r w:rsidRPr="00D32BD8">
        <w:rPr>
          <w:u w:val="single"/>
        </w:rPr>
        <w:t xml:space="preserve"> where artificial intelligence, autonomous rocket boosters that land on autonomous drone ships, and a constant </w:t>
      </w:r>
      <w:r w:rsidRPr="009A4582">
        <w:rPr>
          <w:highlight w:val="cyan"/>
          <w:u w:val="single"/>
        </w:rPr>
        <w:t>human presence in outer space is the sedimentation of hyperreality</w:t>
      </w:r>
      <w:r w:rsidRPr="008F3D80">
        <w:rPr>
          <w:sz w:val="16"/>
        </w:rPr>
        <w:t xml:space="preserve"> where, as Milburn (2003) has said, “</w:t>
      </w:r>
      <w:r w:rsidRPr="00D32BD8">
        <w:rPr>
          <w:u w:val="single"/>
        </w:rPr>
        <w:t>the model becomes indistinguishable from the real, supplants the real, precedes the real, and finally is taken as more real than the real</w:t>
      </w:r>
      <w:r w:rsidRPr="008F3D80">
        <w:rPr>
          <w:sz w:val="16"/>
        </w:rPr>
        <w:t xml:space="preserve">” (267). </w:t>
      </w:r>
      <w:r w:rsidRPr="00D32BD8">
        <w:rPr>
          <w:u w:val="single"/>
        </w:rPr>
        <w:t xml:space="preserve">When </w:t>
      </w:r>
      <w:r w:rsidRPr="009A4582">
        <w:rPr>
          <w:highlight w:val="cyan"/>
          <w:u w:val="single"/>
        </w:rPr>
        <w:t xml:space="preserve">the hyperreal meets the </w:t>
      </w:r>
      <w:proofErr w:type="spellStart"/>
      <w:r w:rsidRPr="009A4582">
        <w:rPr>
          <w:highlight w:val="cyan"/>
          <w:u w:val="single"/>
        </w:rPr>
        <w:t>hyperobject</w:t>
      </w:r>
      <w:proofErr w:type="spellEnd"/>
      <w:r w:rsidRPr="009A4582">
        <w:rPr>
          <w:highlight w:val="cyan"/>
          <w:u w:val="single"/>
        </w:rPr>
        <w:t xml:space="preserve"> of the cosmos</w:t>
      </w:r>
      <w:r w:rsidRPr="008F3D80">
        <w:rPr>
          <w:sz w:val="16"/>
        </w:rPr>
        <w:t xml:space="preserve">, a term coined by Timothy Morton (2013) to describe a thing that is “massively distributed in time and space relative to humans” (1), interesting (and confusing) discussions can arise. </w:t>
      </w:r>
      <w:proofErr w:type="gramStart"/>
      <w:r w:rsidRPr="008F3D80">
        <w:rPr>
          <w:sz w:val="16"/>
        </w:rPr>
        <w:t>For the purpose of</w:t>
      </w:r>
      <w:proofErr w:type="gramEnd"/>
      <w:r w:rsidRPr="008F3D80">
        <w:rPr>
          <w:sz w:val="16"/>
        </w:rPr>
        <w:t xml:space="preserve"> this thesis, I would like to argue that </w:t>
      </w:r>
      <w:r w:rsidRPr="009A4582">
        <w:rPr>
          <w:highlight w:val="cyan"/>
          <w:u w:val="single"/>
        </w:rPr>
        <w:t>the</w:t>
      </w:r>
      <w:r w:rsidRPr="00D32BD8">
        <w:rPr>
          <w:u w:val="single"/>
        </w:rPr>
        <w:t xml:space="preserve"> nebulous </w:t>
      </w:r>
      <w:r w:rsidRPr="009A4582">
        <w:rPr>
          <w:highlight w:val="cyan"/>
          <w:u w:val="single"/>
        </w:rPr>
        <w:t xml:space="preserve">entity of </w:t>
      </w:r>
      <w:proofErr w:type="spellStart"/>
      <w:r w:rsidRPr="009A4582">
        <w:rPr>
          <w:highlight w:val="cyan"/>
          <w:u w:val="single"/>
        </w:rPr>
        <w:t>NewSpace</w:t>
      </w:r>
      <w:proofErr w:type="spellEnd"/>
      <w:r w:rsidRPr="008F3D80">
        <w:rPr>
          <w:sz w:val="16"/>
        </w:rPr>
        <w:t>— which is multifaceted in that it is philosophical, ideological, and physical in itself—</w:t>
      </w:r>
      <w:r w:rsidRPr="00D32BD8">
        <w:rPr>
          <w:u w:val="single"/>
        </w:rPr>
        <w:t xml:space="preserve">has </w:t>
      </w:r>
      <w:r w:rsidRPr="009A4582">
        <w:rPr>
          <w:highlight w:val="cyan"/>
          <w:u w:val="single"/>
        </w:rPr>
        <w:t xml:space="preserve">emerged as a </w:t>
      </w:r>
      <w:r w:rsidRPr="00F63034">
        <w:rPr>
          <w:highlight w:val="cyan"/>
          <w:u w:val="single"/>
        </w:rPr>
        <w:t xml:space="preserve">simulacrum from the hyperreality of </w:t>
      </w:r>
      <w:r w:rsidRPr="00481E05">
        <w:rPr>
          <w:highlight w:val="cyan"/>
          <w:u w:val="single"/>
        </w:rPr>
        <w:t xml:space="preserve">contemporary space </w:t>
      </w:r>
      <w:r w:rsidRPr="00F63034">
        <w:rPr>
          <w:highlight w:val="cyan"/>
          <w:u w:val="single"/>
        </w:rPr>
        <w:t>developments</w:t>
      </w:r>
      <w:r w:rsidRPr="008F3D80">
        <w:rPr>
          <w:sz w:val="16"/>
        </w:rPr>
        <w:t xml:space="preserve">. Baudrillard ([1981] 1994) describes a simulacrum as not exactly a copy or imitation of the real, but </w:t>
      </w:r>
      <w:r w:rsidRPr="00021E2A">
        <w:rPr>
          <w:u w:val="single"/>
        </w:rPr>
        <w:t>a thing that becomes a truth in itself</w:t>
      </w:r>
      <w:r w:rsidRPr="008F3D80">
        <w:rPr>
          <w:sz w:val="16"/>
        </w:rPr>
        <w:t>—</w:t>
      </w:r>
      <w:r w:rsidRPr="00021E2A">
        <w:rPr>
          <w:u w:val="single"/>
        </w:rPr>
        <w:t xml:space="preserve">as </w:t>
      </w:r>
      <w:r w:rsidRPr="00F63034">
        <w:rPr>
          <w:u w:val="single"/>
        </w:rPr>
        <w:t>it has emerged from hyperreality,</w:t>
      </w:r>
      <w:r w:rsidRPr="00021E2A">
        <w:rPr>
          <w:u w:val="single"/>
        </w:rPr>
        <w:t xml:space="preserve"> which is its own truth</w:t>
      </w:r>
      <w:r w:rsidRPr="008F3D80">
        <w:rPr>
          <w:sz w:val="16"/>
        </w:rPr>
        <w:t xml:space="preserve">. I believe Gilles </w:t>
      </w:r>
      <w:r w:rsidRPr="00021E2A">
        <w:rPr>
          <w:u w:val="single"/>
        </w:rPr>
        <w:t>Deleuze</w:t>
      </w:r>
      <w:r w:rsidRPr="008F3D80">
        <w:rPr>
          <w:sz w:val="16"/>
        </w:rPr>
        <w:t xml:space="preserve"> (1990) </w:t>
      </w:r>
      <w:r w:rsidRPr="00021E2A">
        <w:rPr>
          <w:u w:val="single"/>
        </w:rPr>
        <w:t>defined simulacra</w:t>
      </w:r>
      <w:r w:rsidRPr="008F3D80">
        <w:rPr>
          <w:sz w:val="16"/>
        </w:rPr>
        <w:t xml:space="preserve"> (plural of simulacrum) best when he said: “</w:t>
      </w:r>
      <w:r w:rsidRPr="00021E2A">
        <w:rPr>
          <w:u w:val="single"/>
        </w:rPr>
        <w:t>The copy is an image endowed with resemblance, the simulacrum is an image without resemblance</w:t>
      </w:r>
      <w:r w:rsidRPr="008F3D80">
        <w:rPr>
          <w:sz w:val="16"/>
        </w:rPr>
        <w:t xml:space="preserve">” (257). </w:t>
      </w:r>
      <w:r w:rsidRPr="00021E2A">
        <w:rPr>
          <w:u w:val="single"/>
        </w:rPr>
        <w:t xml:space="preserve">The overarching </w:t>
      </w:r>
      <w:r w:rsidRPr="009A4582">
        <w:rPr>
          <w:highlight w:val="cyan"/>
          <w:u w:val="single"/>
        </w:rPr>
        <w:t>colonial romanticism</w:t>
      </w:r>
      <w:r w:rsidRPr="008F3D80">
        <w:rPr>
          <w:sz w:val="16"/>
        </w:rPr>
        <w:t xml:space="preserve">—of a rustic pioneer traveling to a distant land—that </w:t>
      </w:r>
      <w:r w:rsidRPr="00021E2A">
        <w:rPr>
          <w:u w:val="single"/>
        </w:rPr>
        <w:t xml:space="preserve">is </w:t>
      </w:r>
      <w:r w:rsidRPr="009A4582">
        <w:rPr>
          <w:highlight w:val="cyan"/>
          <w:u w:val="single"/>
        </w:rPr>
        <w:t>utilized</w:t>
      </w:r>
      <w:r w:rsidRPr="00021E2A">
        <w:rPr>
          <w:u w:val="single"/>
        </w:rPr>
        <w:t xml:space="preserve"> so often </w:t>
      </w:r>
      <w:r w:rsidRPr="009A4582">
        <w:rPr>
          <w:highlight w:val="cyan"/>
          <w:u w:val="single"/>
        </w:rPr>
        <w:t xml:space="preserve">by </w:t>
      </w:r>
      <w:proofErr w:type="spellStart"/>
      <w:r w:rsidRPr="009A4582">
        <w:rPr>
          <w:highlight w:val="cyan"/>
          <w:u w:val="single"/>
        </w:rPr>
        <w:t>NewSpace</w:t>
      </w:r>
      <w:proofErr w:type="spellEnd"/>
      <w:r w:rsidRPr="008F3D80">
        <w:rPr>
          <w:sz w:val="16"/>
        </w:rPr>
        <w:t xml:space="preserve"> plays into similar romanticisms employed by NASA, but instead of the objectives remaining the same, </w:t>
      </w:r>
      <w:r w:rsidRPr="00021E2A">
        <w:rPr>
          <w:u w:val="single"/>
        </w:rPr>
        <w:t xml:space="preserve">the </w:t>
      </w:r>
      <w:proofErr w:type="spellStart"/>
      <w:r w:rsidRPr="00021E2A">
        <w:rPr>
          <w:u w:val="single"/>
        </w:rPr>
        <w:t>NewSpace</w:t>
      </w:r>
      <w:proofErr w:type="spellEnd"/>
      <w:r w:rsidRPr="00021E2A">
        <w:rPr>
          <w:u w:val="single"/>
        </w:rPr>
        <w:t xml:space="preserve"> agenda is </w:t>
      </w:r>
      <w:r w:rsidRPr="009A4582">
        <w:rPr>
          <w:highlight w:val="cyan"/>
          <w:u w:val="single"/>
        </w:rPr>
        <w:t>only concerned with profits</w:t>
      </w:r>
      <w:r w:rsidRPr="008F3D80">
        <w:rPr>
          <w:sz w:val="16"/>
        </w:rPr>
        <w:t xml:space="preserve">. </w:t>
      </w:r>
      <w:proofErr w:type="gramStart"/>
      <w:r w:rsidRPr="008F3D80">
        <w:rPr>
          <w:sz w:val="16"/>
        </w:rPr>
        <w:t>This is why</w:t>
      </w:r>
      <w:proofErr w:type="gramEnd"/>
      <w:r w:rsidRPr="008F3D80">
        <w:rPr>
          <w:sz w:val="16"/>
        </w:rPr>
        <w:t xml:space="preserve"> I argue that </w:t>
      </w:r>
      <w:proofErr w:type="spellStart"/>
      <w:r w:rsidRPr="00021E2A">
        <w:rPr>
          <w:u w:val="single"/>
        </w:rPr>
        <w:t>NewSpace</w:t>
      </w:r>
      <w:proofErr w:type="spellEnd"/>
      <w:r w:rsidRPr="00021E2A">
        <w:rPr>
          <w:u w:val="single"/>
        </w:rPr>
        <w:t xml:space="preserve"> </w:t>
      </w:r>
      <w:r w:rsidRPr="009A4582">
        <w:rPr>
          <w:highlight w:val="cyan"/>
          <w:u w:val="single"/>
        </w:rPr>
        <w:t>is</w:t>
      </w:r>
      <w:r w:rsidRPr="008F3D80">
        <w:rPr>
          <w:sz w:val="16"/>
        </w:rPr>
        <w:t xml:space="preserve"> acting as Saturn devouring his son, </w:t>
      </w:r>
      <w:r w:rsidRPr="00021E2A">
        <w:rPr>
          <w:u w:val="single"/>
        </w:rPr>
        <w:t xml:space="preserve">simultaneously </w:t>
      </w:r>
      <w:r w:rsidRPr="009A4582">
        <w:rPr>
          <w:u w:val="single"/>
        </w:rPr>
        <w:t>destroying</w:t>
      </w:r>
      <w:r w:rsidRPr="00021E2A">
        <w:rPr>
          <w:u w:val="single"/>
        </w:rPr>
        <w:t xml:space="preserve"> and </w:t>
      </w:r>
      <w:r w:rsidRPr="009A4582">
        <w:rPr>
          <w:highlight w:val="cyan"/>
          <w:u w:val="single"/>
        </w:rPr>
        <w:t>emerging</w:t>
      </w:r>
      <w:r w:rsidRPr="00021E2A">
        <w:rPr>
          <w:u w:val="single"/>
        </w:rPr>
        <w:t xml:space="preserve"> as a simulacrum</w:t>
      </w:r>
      <w:r w:rsidRPr="008F3D80">
        <w:rPr>
          <w:sz w:val="16"/>
        </w:rPr>
        <w:t xml:space="preserve"> </w:t>
      </w:r>
      <w:r w:rsidRPr="00021E2A">
        <w:rPr>
          <w:u w:val="single"/>
        </w:rPr>
        <w:t xml:space="preserve">from the </w:t>
      </w:r>
      <w:r w:rsidRPr="008F3D80">
        <w:rPr>
          <w:sz w:val="16"/>
        </w:rPr>
        <w:t>32</w:t>
      </w:r>
      <w:r w:rsidRPr="00021E2A">
        <w:rPr>
          <w:u w:val="single"/>
        </w:rPr>
        <w:t xml:space="preserve"> </w:t>
      </w:r>
      <w:r w:rsidRPr="009A4582">
        <w:rPr>
          <w:highlight w:val="cyan"/>
          <w:u w:val="single"/>
        </w:rPr>
        <w:t>hyperreality of cosmic imaginaries</w:t>
      </w:r>
      <w:r w:rsidRPr="008F3D80">
        <w:rPr>
          <w:sz w:val="16"/>
        </w:rPr>
        <w:t xml:space="preserve">. In essence, </w:t>
      </w:r>
      <w:proofErr w:type="spellStart"/>
      <w:r w:rsidRPr="00021E2A">
        <w:rPr>
          <w:u w:val="single"/>
        </w:rPr>
        <w:t>NewSpace</w:t>
      </w:r>
      <w:proofErr w:type="spellEnd"/>
      <w:r w:rsidRPr="00021E2A">
        <w:rPr>
          <w:u w:val="single"/>
        </w:rPr>
        <w:t xml:space="preserve"> is a copy without an </w:t>
      </w:r>
      <w:proofErr w:type="gramStart"/>
      <w:r w:rsidRPr="00021E2A">
        <w:rPr>
          <w:u w:val="single"/>
        </w:rPr>
        <w:t>original</w:t>
      </w:r>
      <w:r w:rsidRPr="008F3D80">
        <w:rPr>
          <w:sz w:val="16"/>
        </w:rPr>
        <w:t xml:space="preserve"> —</w:t>
      </w:r>
      <w:r w:rsidRPr="00021E2A">
        <w:rPr>
          <w:u w:val="single"/>
        </w:rPr>
        <w:t>feeding</w:t>
      </w:r>
      <w:proofErr w:type="gramEnd"/>
      <w:r w:rsidRPr="00021E2A">
        <w:rPr>
          <w:u w:val="single"/>
        </w:rPr>
        <w:t xml:space="preserve"> off of imaginaries that are simulations and creations of their own devising</w:t>
      </w:r>
      <w:r w:rsidRPr="008F3D80">
        <w:rPr>
          <w:sz w:val="16"/>
        </w:rPr>
        <w:t xml:space="preserve">. The public, in turn, is buying into this vision as if it is the only reality possible. To utilize Eco’s (1986) example above, </w:t>
      </w:r>
      <w:proofErr w:type="spellStart"/>
      <w:r w:rsidRPr="00021E2A">
        <w:rPr>
          <w:u w:val="single"/>
        </w:rPr>
        <w:t>NewSpace</w:t>
      </w:r>
      <w:proofErr w:type="spellEnd"/>
      <w:r w:rsidRPr="00021E2A">
        <w:rPr>
          <w:u w:val="single"/>
        </w:rPr>
        <w:t xml:space="preserve"> is Adventureland in Disneyland and </w:t>
      </w:r>
      <w:r w:rsidRPr="009A4582">
        <w:rPr>
          <w:u w:val="single"/>
        </w:rPr>
        <w:t>NASA</w:t>
      </w:r>
      <w:r w:rsidRPr="00021E2A">
        <w:rPr>
          <w:u w:val="single"/>
        </w:rPr>
        <w:t xml:space="preserve"> and other governmental agencies of “</w:t>
      </w:r>
      <w:proofErr w:type="spellStart"/>
      <w:r w:rsidRPr="00021E2A">
        <w:rPr>
          <w:u w:val="single"/>
        </w:rPr>
        <w:t>OldSpace</w:t>
      </w:r>
      <w:proofErr w:type="spellEnd"/>
      <w:r w:rsidRPr="00021E2A">
        <w:rPr>
          <w:u w:val="single"/>
        </w:rPr>
        <w:t xml:space="preserve">” are the </w:t>
      </w:r>
      <w:proofErr w:type="gramStart"/>
      <w:r w:rsidRPr="00021E2A">
        <w:rPr>
          <w:u w:val="single"/>
        </w:rPr>
        <w:t>paddle-boat</w:t>
      </w:r>
      <w:proofErr w:type="gramEnd"/>
      <w:r w:rsidRPr="00021E2A">
        <w:rPr>
          <w:u w:val="single"/>
        </w:rPr>
        <w:t xml:space="preserve"> on the Mississippi</w:t>
      </w:r>
      <w:r w:rsidRPr="008F3D80">
        <w:rPr>
          <w:sz w:val="16"/>
        </w:rPr>
        <w:t xml:space="preserve">. </w:t>
      </w:r>
      <w:r w:rsidRPr="00021E2A">
        <w:rPr>
          <w:u w:val="single"/>
        </w:rPr>
        <w:t>No one wants to wait ten years for a scientific mission when Elon Musk can bring them to Mars in half that time</w:t>
      </w:r>
      <w:r w:rsidRPr="008F3D80">
        <w:rPr>
          <w:sz w:val="16"/>
        </w:rPr>
        <w:t xml:space="preserve">. However, this is not a defense of the “real.” I am a proponent of “utopic thinking,” which </w:t>
      </w:r>
      <w:proofErr w:type="gramStart"/>
      <w:r w:rsidRPr="008F3D80">
        <w:rPr>
          <w:sz w:val="16"/>
        </w:rPr>
        <w:t>in itself is</w:t>
      </w:r>
      <w:proofErr w:type="gramEnd"/>
      <w:r w:rsidRPr="008F3D80">
        <w:rPr>
          <w:sz w:val="16"/>
        </w:rPr>
        <w:t xml:space="preserve"> hinged on a dislocation from reality in order to imagine a better world. The tyranny of the so-called real—a term that is often defined by governments and corporations </w:t>
      </w:r>
      <w:proofErr w:type="gramStart"/>
      <w:r w:rsidRPr="008F3D80">
        <w:rPr>
          <w:sz w:val="16"/>
        </w:rPr>
        <w:t>in order to</w:t>
      </w:r>
      <w:proofErr w:type="gramEnd"/>
      <w:r w:rsidRPr="008F3D80">
        <w:rPr>
          <w:sz w:val="16"/>
        </w:rPr>
        <w:t xml:space="preserve"> sustain the status-quo (Collins 2008)—is precisely how </w:t>
      </w:r>
      <w:proofErr w:type="spellStart"/>
      <w:r w:rsidRPr="00021E2A">
        <w:rPr>
          <w:u w:val="single"/>
        </w:rPr>
        <w:t>NewSpace</w:t>
      </w:r>
      <w:proofErr w:type="spellEnd"/>
      <w:r w:rsidRPr="00021E2A">
        <w:rPr>
          <w:u w:val="single"/>
        </w:rPr>
        <w:t xml:space="preserve"> is able to invade the imaginaries of the future so easily</w:t>
      </w:r>
      <w:r w:rsidRPr="008F3D80">
        <w:rPr>
          <w:sz w:val="16"/>
        </w:rPr>
        <w:t xml:space="preserve">. If one </w:t>
      </w:r>
      <w:proofErr w:type="gramStart"/>
      <w:r w:rsidRPr="008F3D80">
        <w:rPr>
          <w:sz w:val="16"/>
        </w:rPr>
        <w:t>is able to</w:t>
      </w:r>
      <w:proofErr w:type="gramEnd"/>
      <w:r w:rsidRPr="008F3D80">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F3D80">
        <w:rPr>
          <w:sz w:val="16"/>
        </w:rPr>
        <w:t>NewSpace</w:t>
      </w:r>
      <w:proofErr w:type="spellEnd"/>
      <w:r w:rsidRPr="008F3D80">
        <w:rPr>
          <w:sz w:val="16"/>
        </w:rPr>
        <w:t xml:space="preserve">: If the mess seems impossible to change then it is simply because there is indeed “no alternative.” It is the supreme rationality of the market versus the silly irrationality of anything else. And all those </w:t>
      </w:r>
      <w:r w:rsidRPr="00021E2A">
        <w:rPr>
          <w:u w:val="single"/>
        </w:rPr>
        <w:t>institutions that might have helped define some alternatives have other been suppressed</w:t>
      </w:r>
      <w:r w:rsidRPr="008F3D80">
        <w:rPr>
          <w:sz w:val="16"/>
        </w:rPr>
        <w:t xml:space="preserve"> or—with some notable exceptions, such as the church—brow-</w:t>
      </w:r>
      <w:r w:rsidRPr="00021E2A">
        <w:rPr>
          <w:u w:val="single"/>
        </w:rPr>
        <w:t>beaten into submission</w:t>
      </w:r>
      <w:r w:rsidRPr="008F3D80">
        <w:rPr>
          <w:sz w:val="16"/>
        </w:rPr>
        <w:t xml:space="preserve">. (154) </w:t>
      </w:r>
      <w:r w:rsidRPr="00021E2A">
        <w:rPr>
          <w:u w:val="single"/>
        </w:rPr>
        <w:t>In the “rationality of the market” all that remains are “degenerate utopias</w:t>
      </w:r>
      <w:r w:rsidRPr="008F3D80">
        <w:rPr>
          <w:sz w:val="16"/>
        </w:rPr>
        <w:t xml:space="preserve">” (Collins 2008; Marin 1993), places like the previously mentioned </w:t>
      </w:r>
      <w:r w:rsidRPr="00021E2A">
        <w:rPr>
          <w:u w:val="single"/>
        </w:rPr>
        <w:t>Disneyland</w:t>
      </w:r>
      <w:r w:rsidRPr="008F3D80">
        <w:rPr>
          <w:sz w:val="16"/>
        </w:rPr>
        <w:t xml:space="preserve">, which </w:t>
      </w:r>
      <w:r w:rsidRPr="00021E2A">
        <w:rPr>
          <w:u w:val="single"/>
        </w:rPr>
        <w:t>presents itself as a utopic place</w:t>
      </w:r>
      <w:r w:rsidRPr="008F3D80">
        <w:rPr>
          <w:sz w:val="16"/>
        </w:rPr>
        <w:t xml:space="preserve">, but is actually </w:t>
      </w:r>
      <w:r w:rsidRPr="00021E2A">
        <w:rPr>
          <w:u w:val="single"/>
        </w:rPr>
        <w:t>shrouding the commercial “reality”—“</w:t>
      </w:r>
      <w:r w:rsidRPr="008F3D80">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021E2A">
        <w:rPr>
          <w:u w:val="single"/>
        </w:rPr>
        <w:t xml:space="preserve">Disneyland’s hyperreality begins when one submits to the complete “fakeness” of the simulation </w:t>
      </w:r>
      <w:proofErr w:type="gramStart"/>
      <w:r w:rsidRPr="00021E2A">
        <w:rPr>
          <w:u w:val="single"/>
        </w:rPr>
        <w:t>in order to</w:t>
      </w:r>
      <w:proofErr w:type="gramEnd"/>
      <w:r w:rsidRPr="00021E2A">
        <w:rPr>
          <w:u w:val="single"/>
        </w:rPr>
        <w:t xml:space="preserve"> bask in the desirous visions of the utopia that it presents</w:t>
      </w:r>
      <w:r w:rsidRPr="008F3D80">
        <w:rPr>
          <w:sz w:val="16"/>
        </w:rPr>
        <w:t xml:space="preserve">. </w:t>
      </w:r>
      <w:proofErr w:type="gramStart"/>
      <w:r w:rsidRPr="008F3D80">
        <w:rPr>
          <w:sz w:val="16"/>
        </w:rPr>
        <w:t>Thus</w:t>
      </w:r>
      <w:proofErr w:type="gramEnd"/>
      <w:r w:rsidRPr="008F3D80">
        <w:rPr>
          <w:sz w:val="16"/>
        </w:rPr>
        <w:t xml:space="preserve"> it becomes completely real. I saw this attempt at creating a hyperreality at Spaceport America, with the science fiction inspired door frames and the tour guides dressed in flight suits. Elon </w:t>
      </w:r>
      <w:r w:rsidRPr="00481E05">
        <w:rPr>
          <w:highlight w:val="cyan"/>
          <w:u w:val="single"/>
        </w:rPr>
        <w:t>Musk presents</w:t>
      </w:r>
      <w:r w:rsidRPr="00021E2A">
        <w:rPr>
          <w:u w:val="single"/>
        </w:rPr>
        <w:t xml:space="preserve"> it to </w:t>
      </w:r>
      <w:r w:rsidRPr="00F63034">
        <w:rPr>
          <w:u w:val="single"/>
        </w:rPr>
        <w:t>us</w:t>
      </w:r>
      <w:r w:rsidRPr="00021E2A">
        <w:rPr>
          <w:u w:val="single"/>
        </w:rPr>
        <w:t xml:space="preserve"> when he utilizes a four-stage </w:t>
      </w:r>
      <w:r w:rsidRPr="00F63034">
        <w:rPr>
          <w:u w:val="single"/>
        </w:rPr>
        <w:t xml:space="preserve">image of </w:t>
      </w:r>
      <w:r w:rsidRPr="009A4582">
        <w:rPr>
          <w:highlight w:val="cyan"/>
          <w:u w:val="single"/>
        </w:rPr>
        <w:t>Mars</w:t>
      </w:r>
      <w:r w:rsidRPr="008F3D80">
        <w:rPr>
          <w:sz w:val="16"/>
        </w:rPr>
        <w:t xml:space="preserve">, starting with the red planet and ending with a terraformed, Eden-like utopia of oceans and clouds and green </w:t>
      </w:r>
      <w:proofErr w:type="gramStart"/>
      <w:r w:rsidRPr="008F3D80">
        <w:rPr>
          <w:sz w:val="16"/>
        </w:rPr>
        <w:t>forests;</w:t>
      </w:r>
      <w:proofErr w:type="gramEnd"/>
      <w:r w:rsidRPr="008F3D80">
        <w:rPr>
          <w:sz w:val="16"/>
        </w:rPr>
        <w:t xml:space="preserve"> </w:t>
      </w:r>
      <w:r w:rsidRPr="009A4582">
        <w:rPr>
          <w:highlight w:val="cyan"/>
          <w:u w:val="single"/>
        </w:rPr>
        <w:t>a new Earth that beckons to colonizers</w:t>
      </w:r>
      <w:r w:rsidRPr="00021E2A">
        <w:rPr>
          <w:u w:val="single"/>
        </w:rPr>
        <w:t xml:space="preserve"> with new possibilities and untapped markets</w:t>
      </w:r>
      <w:r w:rsidRPr="008F3D80">
        <w:rPr>
          <w:sz w:val="16"/>
        </w:rPr>
        <w:t>. This photo is a Debordian “</w:t>
      </w:r>
      <w:r w:rsidRPr="009A4582">
        <w:rPr>
          <w:highlight w:val="cyan"/>
          <w:u w:val="single"/>
        </w:rPr>
        <w:t>spectacle</w:t>
      </w:r>
      <w:r w:rsidRPr="008F3D80">
        <w:rPr>
          <w:sz w:val="16"/>
        </w:rPr>
        <w:t xml:space="preserve">” that </w:t>
      </w:r>
      <w:r w:rsidRPr="005F65A2">
        <w:rPr>
          <w:u w:val="single"/>
        </w:rPr>
        <w:t>establishes</w:t>
      </w:r>
      <w:r w:rsidRPr="008F3D80">
        <w:rPr>
          <w:sz w:val="16"/>
        </w:rPr>
        <w:t xml:space="preserve"> and mediates a social relationship with the public </w:t>
      </w:r>
      <w:r w:rsidRPr="009A4582">
        <w:rPr>
          <w:highlight w:val="cyan"/>
          <w:u w:val="single"/>
        </w:rPr>
        <w:t>through images</w:t>
      </w:r>
      <w:r w:rsidRPr="008F3D80">
        <w:rPr>
          <w:sz w:val="16"/>
        </w:rPr>
        <w:t xml:space="preserve"> (</w:t>
      </w:r>
      <w:proofErr w:type="spellStart"/>
      <w:r w:rsidRPr="008F3D80">
        <w:rPr>
          <w:sz w:val="16"/>
        </w:rPr>
        <w:t>Debord</w:t>
      </w:r>
      <w:proofErr w:type="spellEnd"/>
      <w:r w:rsidRPr="008F3D80">
        <w:rPr>
          <w:sz w:val="16"/>
        </w:rPr>
        <w:t xml:space="preserve"> 1994). Photos like the one above </w:t>
      </w:r>
      <w:proofErr w:type="gramStart"/>
      <w:r w:rsidRPr="008F3D80">
        <w:rPr>
          <w:sz w:val="16"/>
        </w:rPr>
        <w:t>are</w:t>
      </w:r>
      <w:proofErr w:type="gramEnd"/>
      <w:r w:rsidRPr="008F3D80">
        <w:rPr>
          <w:sz w:val="16"/>
        </w:rPr>
        <w:t xml:space="preserve"> preambles to the spectacle of 1,000 ships departing to Mars every 26 months. Even if that does not become a reality, </w:t>
      </w:r>
      <w:r w:rsidRPr="005F65A2">
        <w:rPr>
          <w:u w:val="single"/>
        </w:rPr>
        <w:t xml:space="preserve">Musk and other </w:t>
      </w:r>
      <w:proofErr w:type="spellStart"/>
      <w:r w:rsidRPr="009A4582">
        <w:rPr>
          <w:highlight w:val="cyan"/>
          <w:u w:val="single"/>
        </w:rPr>
        <w:t>NewSpacers</w:t>
      </w:r>
      <w:proofErr w:type="spellEnd"/>
      <w:r w:rsidRPr="00F63034">
        <w:rPr>
          <w:u w:val="single"/>
        </w:rPr>
        <w:t xml:space="preserve"> </w:t>
      </w:r>
      <w:r w:rsidRPr="009A4582">
        <w:rPr>
          <w:u w:val="single"/>
        </w:rPr>
        <w:t>have</w:t>
      </w:r>
      <w:r w:rsidRPr="005F65A2">
        <w:rPr>
          <w:u w:val="single"/>
        </w:rPr>
        <w:t xml:space="preserve"> already </w:t>
      </w:r>
      <w:r w:rsidRPr="009A4582">
        <w:rPr>
          <w:u w:val="single"/>
        </w:rPr>
        <w:t>begun</w:t>
      </w:r>
      <w:r w:rsidRPr="005F65A2">
        <w:rPr>
          <w:u w:val="single"/>
        </w:rPr>
        <w:t xml:space="preserve"> to creep into the social imaginary of space and </w:t>
      </w:r>
      <w:r w:rsidRPr="009A4582">
        <w:rPr>
          <w:highlight w:val="cyan"/>
          <w:u w:val="single"/>
        </w:rPr>
        <w:t>supplant their</w:t>
      </w:r>
      <w:r w:rsidRPr="005F65A2">
        <w:rPr>
          <w:u w:val="single"/>
        </w:rPr>
        <w:t xml:space="preserve"> own </w:t>
      </w:r>
      <w:r w:rsidRPr="009A4582">
        <w:rPr>
          <w:highlight w:val="cyan"/>
          <w:u w:val="single"/>
        </w:rPr>
        <w:t>ideologies</w:t>
      </w:r>
      <w:r w:rsidRPr="005F65A2">
        <w:rPr>
          <w:u w:val="single"/>
        </w:rPr>
        <w:t xml:space="preserve"> as truth </w:t>
      </w:r>
      <w:r w:rsidRPr="009A4582">
        <w:rPr>
          <w:highlight w:val="cyan"/>
          <w:u w:val="single"/>
        </w:rPr>
        <w:t>into the cosmic hyperreality</w:t>
      </w:r>
      <w:r w:rsidRPr="008F3D80">
        <w:rPr>
          <w:sz w:val="16"/>
        </w:rPr>
        <w:t xml:space="preserve">, which may relate to why my survey results contained foundationally contradictory answers. </w:t>
      </w:r>
      <w:r w:rsidRPr="005F65A2">
        <w:rPr>
          <w:u w:val="single"/>
        </w:rPr>
        <w:t>These photos are part of a larger trend within the space science hyperreality</w:t>
      </w:r>
      <w:r w:rsidRPr="008F3D80">
        <w:rPr>
          <w:sz w:val="16"/>
        </w:rPr>
        <w:t xml:space="preserve">. </w:t>
      </w:r>
      <w:proofErr w:type="spellStart"/>
      <w:r w:rsidRPr="008F3D80">
        <w:rPr>
          <w:sz w:val="16"/>
        </w:rPr>
        <w:t>Messeri</w:t>
      </w:r>
      <w:proofErr w:type="spellEnd"/>
      <w:r w:rsidRPr="008F3D80">
        <w:rPr>
          <w:sz w:val="16"/>
        </w:rPr>
        <w:t xml:space="preserve"> (2016) ethnographically uncovers how Martian mapmakers are creating incredibly detailed maps that are created without direct reference to the landscape, since we have never set foot there. Therefore, “</w:t>
      </w:r>
      <w:r w:rsidRPr="005F65A2">
        <w:rPr>
          <w:u w:val="single"/>
        </w:rPr>
        <w:t xml:space="preserve">the primary goal of today’s [Martian] maps </w:t>
      </w:r>
      <w:proofErr w:type="gramStart"/>
      <w:r w:rsidRPr="005F65A2">
        <w:rPr>
          <w:u w:val="single"/>
        </w:rPr>
        <w:t>is</w:t>
      </w:r>
      <w:proofErr w:type="gramEnd"/>
      <w:r w:rsidRPr="005F65A2">
        <w:rPr>
          <w:u w:val="single"/>
        </w:rPr>
        <w:t xml:space="preserve"> . . . to establish Mars as inviting to human explorers</w:t>
      </w:r>
      <w:r w:rsidRPr="008F3D80">
        <w:rPr>
          <w:sz w:val="16"/>
        </w:rPr>
        <w:t>,” much like the images of a terraformed Mars advertised by SpaceX (</w:t>
      </w:r>
      <w:proofErr w:type="spellStart"/>
      <w:r w:rsidRPr="008F3D80">
        <w:rPr>
          <w:sz w:val="16"/>
        </w:rPr>
        <w:t>Messeri</w:t>
      </w:r>
      <w:proofErr w:type="spellEnd"/>
      <w:r w:rsidRPr="008F3D80">
        <w:rPr>
          <w:sz w:val="16"/>
        </w:rPr>
        <w:t xml:space="preserve"> 2016, 74). Like the Jorge Luis Borges short story Del rigor </w:t>
      </w:r>
      <w:proofErr w:type="spellStart"/>
      <w:r w:rsidRPr="008F3D80">
        <w:rPr>
          <w:sz w:val="16"/>
        </w:rPr>
        <w:t>en</w:t>
      </w:r>
      <w:proofErr w:type="spellEnd"/>
      <w:r w:rsidRPr="008F3D80">
        <w:rPr>
          <w:sz w:val="16"/>
        </w:rPr>
        <w:t xml:space="preserve"> la </w:t>
      </w:r>
      <w:proofErr w:type="spellStart"/>
      <w:r w:rsidRPr="008F3D80">
        <w:rPr>
          <w:sz w:val="16"/>
        </w:rPr>
        <w:t>ciencia</w:t>
      </w:r>
      <w:proofErr w:type="spellEnd"/>
      <w:r w:rsidRPr="008F3D80">
        <w:rPr>
          <w:sz w:val="16"/>
        </w:rPr>
        <w:t xml:space="preserve">, </w:t>
      </w:r>
      <w:r w:rsidRPr="009A4582">
        <w:rPr>
          <w:highlight w:val="cyan"/>
          <w:u w:val="single"/>
        </w:rPr>
        <w:t>the map precedes the territory</w:t>
      </w:r>
      <w:r w:rsidRPr="00777332">
        <w:rPr>
          <w:u w:val="single"/>
        </w:rPr>
        <w:t xml:space="preserve">, and the obsession of creating a perfect map makes that map </w:t>
      </w:r>
      <w:r w:rsidRPr="009A4582">
        <w:rPr>
          <w:highlight w:val="cyan"/>
          <w:u w:val="single"/>
        </w:rPr>
        <w:t>the</w:t>
      </w:r>
      <w:r w:rsidRPr="00831C32">
        <w:rPr>
          <w:u w:val="single"/>
        </w:rPr>
        <w:t xml:space="preserve"> </w:t>
      </w:r>
      <w:r w:rsidRPr="00F63034">
        <w:rPr>
          <w:u w:val="single"/>
        </w:rPr>
        <w:t xml:space="preserve">new </w:t>
      </w:r>
      <w:r w:rsidRPr="009A4582">
        <w:rPr>
          <w:u w:val="single"/>
        </w:rPr>
        <w:t>reality</w:t>
      </w:r>
      <w:r w:rsidRPr="00777332">
        <w:rPr>
          <w:u w:val="single"/>
        </w:rPr>
        <w:t xml:space="preserve"> (as a </w:t>
      </w:r>
      <w:r w:rsidRPr="009A4582">
        <w:rPr>
          <w:highlight w:val="cyan"/>
          <w:u w:val="single"/>
        </w:rPr>
        <w:t>simulation</w:t>
      </w:r>
      <w:r w:rsidRPr="00777332">
        <w:rPr>
          <w:u w:val="single"/>
        </w:rPr>
        <w:t xml:space="preserve">), </w:t>
      </w:r>
      <w:r w:rsidRPr="009A4582">
        <w:rPr>
          <w:highlight w:val="cyan"/>
          <w:u w:val="single"/>
        </w:rPr>
        <w:t xml:space="preserve">while </w:t>
      </w:r>
      <w:r w:rsidRPr="00481E05">
        <w:rPr>
          <w:highlight w:val="cyan"/>
          <w:u w:val="single"/>
        </w:rPr>
        <w:t>the em</w:t>
      </w:r>
      <w:r w:rsidRPr="009A4582">
        <w:rPr>
          <w:highlight w:val="cyan"/>
          <w:u w:val="single"/>
        </w:rPr>
        <w:t>pire it</w:t>
      </w:r>
      <w:r w:rsidRPr="00777332">
        <w:rPr>
          <w:u w:val="single"/>
        </w:rPr>
        <w:t xml:space="preserve">’s supposed to </w:t>
      </w:r>
      <w:r w:rsidRPr="009A4582">
        <w:rPr>
          <w:highlight w:val="cyan"/>
          <w:u w:val="single"/>
        </w:rPr>
        <w:t>represent</w:t>
      </w:r>
      <w:r w:rsidRPr="008F3D80">
        <w:rPr>
          <w:sz w:val="16"/>
        </w:rPr>
        <w:t>—or in this case, the planet Mars—</w:t>
      </w:r>
      <w:r w:rsidRPr="009A4582">
        <w:rPr>
          <w:highlight w:val="cyan"/>
          <w:u w:val="single"/>
        </w:rPr>
        <w:t>crumbles away</w:t>
      </w:r>
      <w:r w:rsidRPr="00777332">
        <w:rPr>
          <w:u w:val="single"/>
        </w:rPr>
        <w:t xml:space="preserve">, </w:t>
      </w:r>
      <w:r w:rsidRPr="009A4582">
        <w:rPr>
          <w:highlight w:val="cyan"/>
          <w:u w:val="single"/>
        </w:rPr>
        <w:t>ceding to the hyperreality</w:t>
      </w:r>
      <w:r w:rsidRPr="00777332">
        <w:rPr>
          <w:u w:val="single"/>
        </w:rPr>
        <w:t xml:space="preserve"> of its representation</w:t>
      </w:r>
      <w:r w:rsidRPr="008F3D80">
        <w:rPr>
          <w:sz w:val="16"/>
        </w:rPr>
        <w:t xml:space="preserve">. NASA—in its neoliberal present—is enveloped within this hyperreality as well, perhaps as it recognizes the simulation that </w:t>
      </w:r>
      <w:proofErr w:type="spellStart"/>
      <w:r w:rsidRPr="009A4582">
        <w:rPr>
          <w:highlight w:val="cyan"/>
          <w:u w:val="single"/>
        </w:rPr>
        <w:t>NewSpace</w:t>
      </w:r>
      <w:proofErr w:type="spellEnd"/>
      <w:r w:rsidRPr="008F3D80">
        <w:rPr>
          <w:sz w:val="16"/>
        </w:rPr>
        <w:t xml:space="preserve"> exists within, and how powerful it can be in the sphere of public relations. However, their production of nostalgia inducing travel posters for places humans </w:t>
      </w:r>
      <w:proofErr w:type="gramStart"/>
      <w:r w:rsidRPr="008F3D80">
        <w:rPr>
          <w:sz w:val="16"/>
        </w:rPr>
        <w:t xml:space="preserve">have never been </w:t>
      </w:r>
      <w:r w:rsidRPr="00777332">
        <w:rPr>
          <w:u w:val="single"/>
        </w:rPr>
        <w:t>are</w:t>
      </w:r>
      <w:proofErr w:type="gramEnd"/>
      <w:r w:rsidRPr="00777332">
        <w:rPr>
          <w:u w:val="single"/>
        </w:rPr>
        <w:t xml:space="preserve"> </w:t>
      </w:r>
      <w:r w:rsidRPr="009A4582">
        <w:rPr>
          <w:highlight w:val="cyan"/>
          <w:u w:val="single"/>
        </w:rPr>
        <w:t>code</w:t>
      </w:r>
      <w:r w:rsidRPr="00777332">
        <w:rPr>
          <w:u w:val="single"/>
        </w:rPr>
        <w:t xml:space="preserve">d to invite—and exclude—certain types of </w:t>
      </w:r>
      <w:r w:rsidRPr="009A4582">
        <w:rPr>
          <w:highlight w:val="cyan"/>
          <w:u w:val="single"/>
        </w:rPr>
        <w:t>futures</w:t>
      </w:r>
      <w:r w:rsidRPr="008F3D80">
        <w:rPr>
          <w:sz w:val="16"/>
        </w:rPr>
        <w:t xml:space="preserve"> (</w:t>
      </w:r>
      <w:proofErr w:type="spellStart"/>
      <w:r w:rsidRPr="008F3D80">
        <w:rPr>
          <w:sz w:val="16"/>
        </w:rPr>
        <w:t>Messeri</w:t>
      </w:r>
      <w:proofErr w:type="spellEnd"/>
      <w:r w:rsidRPr="008F3D80">
        <w:rPr>
          <w:sz w:val="16"/>
        </w:rPr>
        <w:t xml:space="preserve"> 2016). Namely, </w:t>
      </w:r>
      <w:r w:rsidRPr="00777332">
        <w:rPr>
          <w:u w:val="single"/>
        </w:rPr>
        <w:t xml:space="preserve">these futures are </w:t>
      </w:r>
      <w:r w:rsidRPr="009A4582">
        <w:rPr>
          <w:highlight w:val="cyan"/>
          <w:u w:val="single"/>
        </w:rPr>
        <w:t>white, colonial, and</w:t>
      </w:r>
      <w:r w:rsidRPr="00777332">
        <w:rPr>
          <w:u w:val="single"/>
        </w:rPr>
        <w:t xml:space="preserve"> </w:t>
      </w:r>
      <w:r w:rsidRPr="008F3D80">
        <w:rPr>
          <w:sz w:val="16"/>
        </w:rPr>
        <w:t xml:space="preserve">evoke vintage 1950s–1960s travel </w:t>
      </w:r>
      <w:r w:rsidRPr="009A4582">
        <w:rPr>
          <w:u w:val="single"/>
        </w:rPr>
        <w:t>advertisements</w:t>
      </w:r>
      <w:r w:rsidRPr="00777332">
        <w:rPr>
          <w:u w:val="single"/>
        </w:rPr>
        <w:t xml:space="preserve">, a period of U.S. history </w:t>
      </w:r>
      <w:r w:rsidRPr="009A4582">
        <w:rPr>
          <w:highlight w:val="cyan"/>
          <w:u w:val="single"/>
        </w:rPr>
        <w:t>ripe with inequality and oppression</w:t>
      </w:r>
      <w:r w:rsidRPr="008F3D80">
        <w:rPr>
          <w:sz w:val="16"/>
        </w:rPr>
        <w:t xml:space="preserve">. </w:t>
      </w:r>
      <w:r w:rsidRPr="00777332">
        <w:rPr>
          <w:u w:val="single"/>
        </w:rPr>
        <w:t>The political cannot be divorced from aesthetic</w:t>
      </w:r>
      <w:r w:rsidRPr="008F3D80">
        <w:rPr>
          <w:sz w:val="16"/>
        </w:rPr>
        <w:t xml:space="preserve">, no matter how much opponents may try to argue against this point; I’m sorry but Foucault 33 was right. And these </w:t>
      </w:r>
      <w:r w:rsidRPr="00777332">
        <w:rPr>
          <w:u w:val="single"/>
        </w:rPr>
        <w:t xml:space="preserve">theoretical frameworks are the reason why I </w:t>
      </w:r>
      <w:r w:rsidRPr="008F3D80">
        <w:rPr>
          <w:sz w:val="16"/>
        </w:rPr>
        <w:t xml:space="preserve">have </w:t>
      </w:r>
      <w:r w:rsidRPr="00777332">
        <w:rPr>
          <w:u w:val="single"/>
        </w:rPr>
        <w:t>argued</w:t>
      </w:r>
      <w:r w:rsidRPr="008F3D80">
        <w:rPr>
          <w:sz w:val="16"/>
        </w:rPr>
        <w:t xml:space="preserve"> for social science </w:t>
      </w:r>
      <w:r w:rsidRPr="00777332">
        <w:rPr>
          <w:u w:val="single"/>
        </w:rPr>
        <w:t>to take science fiction seriously</w:t>
      </w:r>
      <w:r w:rsidRPr="008F3D80">
        <w:rPr>
          <w:sz w:val="16"/>
        </w:rPr>
        <w:t xml:space="preserve">, especially science fiction that does not espouse the tropes of Spencerian social theory. </w:t>
      </w:r>
      <w:r w:rsidRPr="004D37A7">
        <w:rPr>
          <w:u w:val="single"/>
        </w:rPr>
        <w:t>Science fiction writers who identify as people of color, Indigenous, women, and LGBTQI+—</w:t>
      </w:r>
      <w:r w:rsidRPr="008F3D80">
        <w:rPr>
          <w:sz w:val="16"/>
        </w:rPr>
        <w:t>with enough critical mass—</w:t>
      </w:r>
      <w:r w:rsidRPr="004D37A7">
        <w:rPr>
          <w:u w:val="single"/>
        </w:rPr>
        <w:t>can create a simulation and hyperreality with their own work that forces change at the root</w:t>
      </w:r>
      <w:r w:rsidRPr="008F3D80">
        <w:rPr>
          <w:sz w:val="16"/>
        </w:rPr>
        <w:t xml:space="preserve">. </w:t>
      </w:r>
      <w:r w:rsidRPr="004D37A7">
        <w:rPr>
          <w:u w:val="single"/>
        </w:rPr>
        <w:t>The power of words</w:t>
      </w:r>
      <w:r w:rsidRPr="008F3D80">
        <w:rPr>
          <w:sz w:val="16"/>
        </w:rPr>
        <w:t xml:space="preserve">, of worldmaking, of placemaking that </w:t>
      </w:r>
      <w:r w:rsidRPr="004D37A7">
        <w:rPr>
          <w:u w:val="single"/>
        </w:rPr>
        <w:t>is so inherent in science fiction writing</w:t>
      </w:r>
      <w:r w:rsidRPr="008F3D80">
        <w:rPr>
          <w:sz w:val="16"/>
        </w:rPr>
        <w:t xml:space="preserve"> are the catalysts for social change, especially in Earth-bound space science. Furthermore, social scientists should not only </w:t>
      </w:r>
      <w:r w:rsidRPr="004D37A7">
        <w:rPr>
          <w:u w:val="single"/>
        </w:rPr>
        <w:t>embrace the political world that science fiction inhabits,</w:t>
      </w:r>
      <w:r w:rsidRPr="008F3D80">
        <w:rPr>
          <w:sz w:val="16"/>
        </w:rPr>
        <w:t xml:space="preserve">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F3D80">
        <w:rPr>
          <w:sz w:val="16"/>
        </w:rPr>
        <w:t>Chernyshevsky</w:t>
      </w:r>
      <w:proofErr w:type="spellEnd"/>
      <w:r w:rsidRPr="008F3D80">
        <w:rPr>
          <w:sz w:val="16"/>
        </w:rPr>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F3D80">
        <w:rPr>
          <w:sz w:val="16"/>
        </w:rPr>
        <w:t>in order to</w:t>
      </w:r>
      <w:proofErr w:type="gramEnd"/>
      <w:r w:rsidRPr="008F3D80">
        <w:rPr>
          <w:sz w:val="16"/>
        </w:rPr>
        <w:t xml:space="preserve"> keep with the titular theme. As I have argued extensively in this thesis, </w:t>
      </w:r>
      <w:r w:rsidRPr="004D37A7">
        <w:rPr>
          <w:u w:val="single"/>
        </w:rPr>
        <w:t xml:space="preserve">American imaginaries of the future are dominated by right-libertarianism. </w:t>
      </w:r>
      <w:proofErr w:type="spellStart"/>
      <w:r w:rsidRPr="004D37A7">
        <w:rPr>
          <w:u w:val="single"/>
        </w:rPr>
        <w:t>NewSpace</w:t>
      </w:r>
      <w:proofErr w:type="spellEnd"/>
      <w:r w:rsidRPr="004D37A7">
        <w:rPr>
          <w:u w:val="single"/>
        </w:rPr>
        <w:t xml:space="preserve"> venture capitalists like Elon Musk and Peter Thiel have latched on to futurist thinking and have the power and capital to begin enacting some of their visions.</w:t>
      </w:r>
      <w:r w:rsidRPr="008F3D80">
        <w:rPr>
          <w:sz w:val="16"/>
        </w:rPr>
        <w:t xml:space="preserve"> This is no surprise; engagements with the future emerged as a distinct field of social inquiry during the Cold War when neoliberal capitalism was battling state Communism for supremacy—and the political context has changed very little (</w:t>
      </w:r>
      <w:proofErr w:type="spellStart"/>
      <w:r w:rsidRPr="008F3D80">
        <w:rPr>
          <w:sz w:val="16"/>
        </w:rPr>
        <w:t>Tolon</w:t>
      </w:r>
      <w:proofErr w:type="spellEnd"/>
      <w:r w:rsidRPr="008F3D80">
        <w:rPr>
          <w:sz w:val="16"/>
        </w:rPr>
        <w:t xml:space="preserve"> 2012). However, </w:t>
      </w:r>
      <w:proofErr w:type="spellStart"/>
      <w:r w:rsidRPr="002F12ED">
        <w:rPr>
          <w:u w:val="single"/>
        </w:rPr>
        <w:t>NewSpacers</w:t>
      </w:r>
      <w:proofErr w:type="spellEnd"/>
      <w:r w:rsidRPr="002F12ED">
        <w:rPr>
          <w:u w:val="single"/>
        </w:rPr>
        <w:t xml:space="preserve"> depend on a climate of stress and conflict </w:t>
      </w:r>
      <w:proofErr w:type="gramStart"/>
      <w:r w:rsidRPr="002F12ED">
        <w:rPr>
          <w:u w:val="single"/>
        </w:rPr>
        <w:t>in order to</w:t>
      </w:r>
      <w:proofErr w:type="gramEnd"/>
      <w:r w:rsidRPr="002F12ED">
        <w:rPr>
          <w:u w:val="single"/>
        </w:rPr>
        <w:t xml:space="preserve"> justify their drastic socio-political-economic actions</w:t>
      </w:r>
      <w:r w:rsidRPr="008F3D80">
        <w:rPr>
          <w:sz w:val="16"/>
        </w:rPr>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F3D80">
        <w:rPr>
          <w:sz w:val="16"/>
        </w:rPr>
        <w:t>Gittlitz</w:t>
      </w:r>
      <w:proofErr w:type="spellEnd"/>
      <w:r w:rsidRPr="008F3D80">
        <w:rPr>
          <w:sz w:val="16"/>
        </w:rPr>
        <w:t xml:space="preserve"> 2016, para. 8). </w:t>
      </w:r>
      <w:r w:rsidRPr="002F12ED">
        <w:rPr>
          <w:u w:val="single"/>
        </w:rPr>
        <w:t>To</w:t>
      </w:r>
      <w:r w:rsidRPr="008F3D80">
        <w:rPr>
          <w:sz w:val="16"/>
        </w:rPr>
        <w:t xml:space="preserve"> </w:t>
      </w:r>
      <w:r w:rsidRPr="002F12ED">
        <w:rPr>
          <w:u w:val="single"/>
        </w:rPr>
        <w:t>Thiel, and</w:t>
      </w:r>
      <w:r w:rsidRPr="008F3D80">
        <w:rPr>
          <w:sz w:val="16"/>
        </w:rPr>
        <w:t xml:space="preserve"> many of his </w:t>
      </w:r>
      <w:r w:rsidRPr="002F12ED">
        <w:rPr>
          <w:u w:val="single"/>
        </w:rPr>
        <w:t>right-libertarian venture capitalist revolutionary vanguard</w:t>
      </w:r>
      <w:r w:rsidRPr="008F3D80">
        <w:rPr>
          <w:sz w:val="16"/>
        </w:rPr>
        <w:t xml:space="preserve">, these </w:t>
      </w:r>
      <w:r w:rsidRPr="002F12ED">
        <w:rPr>
          <w:u w:val="single"/>
        </w:rPr>
        <w:t>places are threefold: artificial island micro-nations, the Internet and cyber-communities, and outer space</w:t>
      </w:r>
      <w:r w:rsidRPr="008F3D80">
        <w:rPr>
          <w:sz w:val="16"/>
        </w:rPr>
        <w:t xml:space="preserve"> (</w:t>
      </w:r>
      <w:proofErr w:type="spellStart"/>
      <w:r w:rsidRPr="008F3D80">
        <w:rPr>
          <w:sz w:val="16"/>
        </w:rPr>
        <w:t>Gittlitz</w:t>
      </w:r>
      <w:proofErr w:type="spellEnd"/>
      <w:r w:rsidRPr="008F3D80">
        <w:rPr>
          <w:sz w:val="16"/>
        </w:rPr>
        <w:t xml:space="preserve"> 2016). </w:t>
      </w:r>
      <w:r w:rsidRPr="002F12ED">
        <w:rPr>
          <w:u w:val="single"/>
        </w:rPr>
        <w:t>Thiel</w:t>
      </w:r>
      <w:r w:rsidRPr="008F3D80">
        <w:rPr>
          <w:sz w:val="16"/>
        </w:rPr>
        <w:t xml:space="preserve"> has </w:t>
      </w:r>
      <w:r w:rsidRPr="002F12ED">
        <w:rPr>
          <w:u w:val="single"/>
        </w:rPr>
        <w:t>invested in all three</w:t>
      </w:r>
      <w:r w:rsidRPr="008F3D80">
        <w:rPr>
          <w:sz w:val="16"/>
        </w:rPr>
        <w:t xml:space="preserve"> of these </w:t>
      </w:r>
      <w:r w:rsidRPr="002F12ED">
        <w:rPr>
          <w:u w:val="single"/>
        </w:rPr>
        <w:t>areas and was</w:t>
      </w:r>
      <w:r w:rsidRPr="008F3D80">
        <w:rPr>
          <w:sz w:val="16"/>
        </w:rPr>
        <w:t xml:space="preserve"> recently </w:t>
      </w:r>
      <w:r w:rsidRPr="002F12ED">
        <w:rPr>
          <w:u w:val="single"/>
        </w:rPr>
        <w:t>placed on Trump’s transition team</w:t>
      </w:r>
      <w:r w:rsidRPr="008F3D80">
        <w:rPr>
          <w:sz w:val="16"/>
        </w:rPr>
        <w:t xml:space="preserve">. Soon after Thiel’s appointment, </w:t>
      </w:r>
      <w:r w:rsidRPr="009A4582">
        <w:rPr>
          <w:highlight w:val="cyan"/>
          <w:u w:val="single"/>
        </w:rPr>
        <w:t>Trump</w:t>
      </w:r>
      <w:r w:rsidRPr="008F3D80">
        <w:rPr>
          <w:sz w:val="16"/>
        </w:rPr>
        <w:t xml:space="preserve"> decided to </w:t>
      </w:r>
      <w:r w:rsidRPr="009A4582">
        <w:rPr>
          <w:highlight w:val="cyan"/>
          <w:u w:val="single"/>
        </w:rPr>
        <w:t>divert</w:t>
      </w:r>
      <w:r w:rsidRPr="00F63034">
        <w:rPr>
          <w:u w:val="single"/>
        </w:rPr>
        <w:t xml:space="preserve"> </w:t>
      </w:r>
      <w:r w:rsidRPr="003B2362">
        <w:rPr>
          <w:u w:val="single"/>
        </w:rPr>
        <w:t xml:space="preserve">NASA </w:t>
      </w:r>
      <w:r w:rsidRPr="009A4582">
        <w:rPr>
          <w:highlight w:val="cyan"/>
          <w:u w:val="single"/>
        </w:rPr>
        <w:t>funds from climate change</w:t>
      </w:r>
      <w:r w:rsidRPr="008F3D80">
        <w:rPr>
          <w:sz w:val="16"/>
        </w:rPr>
        <w:t xml:space="preserve"> studies </w:t>
      </w:r>
      <w:r w:rsidRPr="009A4582">
        <w:rPr>
          <w:highlight w:val="cyan"/>
          <w:u w:val="single"/>
        </w:rPr>
        <w:t>to</w:t>
      </w:r>
      <w:r w:rsidRPr="002F12ED">
        <w:rPr>
          <w:u w:val="single"/>
        </w:rPr>
        <w:t xml:space="preserve"> deep </w:t>
      </w:r>
      <w:r w:rsidRPr="009A4582">
        <w:rPr>
          <w:highlight w:val="cyan"/>
          <w:u w:val="single"/>
        </w:rPr>
        <w:t>space exploration</w:t>
      </w:r>
      <w:r w:rsidRPr="008F3D80">
        <w:rPr>
          <w:sz w:val="16"/>
        </w:rPr>
        <w:t xml:space="preserve">. This has a lot to do with the </w:t>
      </w:r>
      <w:r w:rsidRPr="009A4582">
        <w:rPr>
          <w:highlight w:val="cyan"/>
          <w:u w:val="single"/>
        </w:rPr>
        <w:t>fostering</w:t>
      </w:r>
      <w:r w:rsidRPr="002F12ED">
        <w:rPr>
          <w:u w:val="single"/>
        </w:rPr>
        <w:t xml:space="preserve"> </w:t>
      </w:r>
      <w:r w:rsidRPr="009A4582">
        <w:rPr>
          <w:u w:val="single"/>
        </w:rPr>
        <w:t>of</w:t>
      </w:r>
      <w:r w:rsidRPr="002F12ED">
        <w:rPr>
          <w:u w:val="single"/>
        </w:rPr>
        <w:t xml:space="preserve"> </w:t>
      </w:r>
      <w:r w:rsidRPr="009A4582">
        <w:rPr>
          <w:highlight w:val="cyan"/>
          <w:u w:val="single"/>
        </w:rPr>
        <w:t>another American frontier</w:t>
      </w:r>
      <w:r w:rsidRPr="008F3D80">
        <w:rPr>
          <w:sz w:val="16"/>
        </w:rPr>
        <w:t xml:space="preserve">. As of the time of my writing this thesis, </w:t>
      </w:r>
      <w:r w:rsidRPr="00F63034">
        <w:rPr>
          <w:u w:val="single"/>
        </w:rPr>
        <w:t>Trump</w:t>
      </w:r>
      <w:r w:rsidRPr="008F3D80">
        <w:rPr>
          <w:sz w:val="16"/>
        </w:rPr>
        <w:t xml:space="preserve"> ha</w:t>
      </w:r>
      <w:r w:rsidRPr="00F63034">
        <w:rPr>
          <w:u w:val="single"/>
        </w:rPr>
        <w:t>s</w:t>
      </w:r>
      <w:r w:rsidRPr="002F12ED">
        <w:rPr>
          <w:u w:val="single"/>
        </w:rPr>
        <w:t xml:space="preserve"> </w:t>
      </w:r>
      <w:r w:rsidRPr="008F3D80">
        <w:rPr>
          <w:sz w:val="16"/>
        </w:rPr>
        <w:t xml:space="preserve">announced </w:t>
      </w:r>
      <w:r w:rsidRPr="00F63034">
        <w:rPr>
          <w:u w:val="single"/>
        </w:rPr>
        <w:t>plans to build a wall</w:t>
      </w:r>
      <w:r w:rsidRPr="008F3D80">
        <w:rPr>
          <w:sz w:val="16"/>
        </w:rPr>
        <w:t xml:space="preserve"> along the United States / Mexico border. These </w:t>
      </w:r>
      <w:r w:rsidRPr="009A4582">
        <w:rPr>
          <w:highlight w:val="cyan"/>
          <w:u w:val="single"/>
        </w:rPr>
        <w:t>Earthly enclosures are direct manifestations of the cosmic enclosures</w:t>
      </w:r>
      <w:r w:rsidRPr="00831C32">
        <w:rPr>
          <w:u w:val="single"/>
        </w:rPr>
        <w:t xml:space="preserve"> championed </w:t>
      </w:r>
      <w:r w:rsidRPr="009A4582">
        <w:rPr>
          <w:highlight w:val="cyan"/>
          <w:u w:val="single"/>
        </w:rPr>
        <w:t xml:space="preserve">by </w:t>
      </w:r>
      <w:proofErr w:type="spellStart"/>
      <w:r w:rsidRPr="009A4582">
        <w:rPr>
          <w:highlight w:val="cyan"/>
          <w:u w:val="single"/>
        </w:rPr>
        <w:t>NewSpace</w:t>
      </w:r>
      <w:proofErr w:type="spellEnd"/>
      <w:r w:rsidRPr="008F3D80">
        <w:rPr>
          <w:sz w:val="16"/>
        </w:rPr>
        <w:t xml:space="preserve">—and often these two proclamations are advocated by the same people in the same positions of power. </w:t>
      </w:r>
      <w:r w:rsidRPr="002F12ED">
        <w:rPr>
          <w:u w:val="single"/>
        </w:rPr>
        <w:t>Is the cosmic frontier doomed to represent the same tragedies and oppression as our Earth frontiers?</w:t>
      </w:r>
      <w:r w:rsidRPr="008F3D80">
        <w:rPr>
          <w:sz w:val="16"/>
        </w:rPr>
        <w:t xml:space="preserve"> Not necessarily. And here, I will begin to take a long needed—albeit brief—shift toward optimism. </w:t>
      </w:r>
      <w:r w:rsidRPr="002F12ED">
        <w:rPr>
          <w:u w:val="single"/>
        </w:rPr>
        <w:t xml:space="preserve">Today, our borderlands are places of violence, where states exert their influence </w:t>
      </w:r>
      <w:proofErr w:type="gramStart"/>
      <w:r w:rsidRPr="002F12ED">
        <w:rPr>
          <w:u w:val="single"/>
        </w:rPr>
        <w:t>in order to</w:t>
      </w:r>
      <w:proofErr w:type="gramEnd"/>
      <w:r w:rsidRPr="002F12ED">
        <w:rPr>
          <w:u w:val="single"/>
        </w:rPr>
        <w:t xml:space="preserve"> destroy or capitulate the Other</w:t>
      </w:r>
      <w:r w:rsidRPr="008F3D80">
        <w:rPr>
          <w:sz w:val="16"/>
        </w:rPr>
        <w:t xml:space="preserve">—either figuratively or literally. However, this was not always the case. As </w:t>
      </w:r>
      <w:proofErr w:type="spellStart"/>
      <w:r w:rsidRPr="008F3D80">
        <w:rPr>
          <w:sz w:val="16"/>
        </w:rPr>
        <w:t>Durrenberger</w:t>
      </w:r>
      <w:proofErr w:type="spellEnd"/>
      <w:r w:rsidRPr="008F3D80">
        <w:rPr>
          <w:sz w:val="16"/>
        </w:rPr>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F3D80">
        <w:rPr>
          <w:sz w:val="16"/>
        </w:rPr>
        <w:t>para</w:t>
      </w:r>
      <w:proofErr w:type="gramEnd"/>
      <w:r w:rsidRPr="008F3D80">
        <w:rPr>
          <w:sz w:val="16"/>
        </w:rPr>
        <w:t xml:space="preserve">. 5–6) Could outer space provide a space to unleash the human potential for compassion? </w:t>
      </w:r>
      <w:r w:rsidRPr="002F12ED">
        <w:rPr>
          <w:u w:val="single"/>
        </w:rPr>
        <w:t>With the absolute vastness of the cosmos, it seems impossible</w:t>
      </w:r>
      <w:r w:rsidRPr="008F3D80">
        <w:rPr>
          <w:sz w:val="16"/>
        </w:rPr>
        <w:t>—</w:t>
      </w:r>
      <w:r w:rsidRPr="002F12ED">
        <w:rPr>
          <w:u w:val="single"/>
        </w:rPr>
        <w:t>past a certain technoscientific level that I believe we are rapidly approaching</w:t>
      </w:r>
      <w:r w:rsidRPr="008F3D80">
        <w:rPr>
          <w:sz w:val="16"/>
        </w:rPr>
        <w:t>—</w:t>
      </w:r>
      <w:r w:rsidRPr="002F12ED">
        <w:rPr>
          <w:u w:val="single"/>
        </w:rPr>
        <w:t>for dominant power systems like states or corporations to garner control over such enormous distances</w:t>
      </w:r>
      <w:r w:rsidRPr="008F3D80">
        <w:rPr>
          <w:sz w:val="16"/>
        </w:rPr>
        <w:t xml:space="preserve">. A certain degree of anarchy—if not </w:t>
      </w:r>
      <w:proofErr w:type="spellStart"/>
      <w:proofErr w:type="gramStart"/>
      <w:r w:rsidRPr="008F3D80">
        <w:rPr>
          <w:sz w:val="16"/>
        </w:rPr>
        <w:t>full fledged</w:t>
      </w:r>
      <w:proofErr w:type="spellEnd"/>
      <w:proofErr w:type="gramEnd"/>
      <w:r w:rsidRPr="008F3D80">
        <w:rPr>
          <w:sz w:val="16"/>
        </w:rPr>
        <w:t xml:space="preserve"> social anarchism or </w:t>
      </w:r>
      <w:proofErr w:type="spellStart"/>
      <w:r w:rsidRPr="008F3D80">
        <w:rPr>
          <w:sz w:val="16"/>
        </w:rPr>
        <w:t>anarchistcommunism</w:t>
      </w:r>
      <w:proofErr w:type="spellEnd"/>
      <w:r w:rsidRPr="008F3D80">
        <w:rPr>
          <w:sz w:val="16"/>
        </w:rPr>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F3D80">
        <w:rPr>
          <w:sz w:val="16"/>
        </w:rPr>
        <w:t>Misra</w:t>
      </w:r>
      <w:proofErr w:type="spellEnd"/>
      <w:r w:rsidRPr="008F3D80">
        <w:rPr>
          <w:sz w:val="16"/>
        </w:rPr>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t>
      </w:r>
      <w:r w:rsidRPr="00077A10">
        <w:rPr>
          <w:u w:val="single"/>
        </w:rPr>
        <w:t xml:space="preserve">we may have a chance at chipping away at </w:t>
      </w:r>
      <w:proofErr w:type="spellStart"/>
      <w:r w:rsidRPr="00077A10">
        <w:rPr>
          <w:u w:val="single"/>
        </w:rPr>
        <w:t>NewSpace’s</w:t>
      </w:r>
      <w:proofErr w:type="spellEnd"/>
      <w:r w:rsidRPr="00077A10">
        <w:rPr>
          <w:u w:val="single"/>
        </w:rPr>
        <w:t xml:space="preserve"> hegemonic lineage of the frontier</w:t>
      </w:r>
      <w:r w:rsidRPr="008F3D80">
        <w:rPr>
          <w:sz w:val="16"/>
        </w:rPr>
        <w:t xml:space="preserve">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w:t>
      </w:r>
      <w:r w:rsidRPr="00395312">
        <w:rPr>
          <w:u w:val="single"/>
        </w:rPr>
        <w:t>The fascist creep has turned into a fascist sprint</w:t>
      </w:r>
      <w:r w:rsidRPr="008F3D80">
        <w:rPr>
          <w:sz w:val="16"/>
        </w:rPr>
        <w:t xml:space="preserve">, and those that wish to claim neutrality or inaction are implicitly siding with the dominant powers that wish for nothing less than the destruction of the environment for capital gains, a stripping of what little civil protections are left, </w:t>
      </w:r>
      <w:r w:rsidRPr="00395312">
        <w:rPr>
          <w:u w:val="single"/>
        </w:rPr>
        <w:t>a mass defunding of all educational systems, a homogenizing of this country utilizing Nazi-era racial order schemes, a villainization of anyone who is not a right, white, Christian man, continued colonial expansion into sovereign Indigenous land while repeatedly breaking treaties</w:t>
      </w:r>
      <w:r w:rsidRPr="008F3D80">
        <w:rPr>
          <w:sz w:val="16"/>
        </w:rPr>
        <w:t xml:space="preserve">, </w:t>
      </w:r>
      <w:r w:rsidRPr="00395312">
        <w:rPr>
          <w:u w:val="single"/>
        </w:rPr>
        <w:t xml:space="preserve">rampant hetero-patriarchy, and the list continues </w:t>
      </w:r>
      <w:r w:rsidRPr="008F3D80">
        <w:rPr>
          <w:sz w:val="16"/>
        </w:rPr>
        <w:t xml:space="preserve">ad nauseam. </w:t>
      </w:r>
      <w:r w:rsidRPr="00395312">
        <w:rPr>
          <w:u w:val="single"/>
        </w:rPr>
        <w:t>It is our duty</w:t>
      </w:r>
      <w:r w:rsidRPr="008F3D80">
        <w:rPr>
          <w:sz w:val="16"/>
        </w:rPr>
        <w:t xml:space="preserve"> as anthropologists, as social scientists, as science fiction writers, as space enthusiasts, as educators, as human beings to make sure that while we are on Earth, we will </w:t>
      </w:r>
      <w:r w:rsidRPr="00395312">
        <w:rPr>
          <w:u w:val="single"/>
        </w:rPr>
        <w:t>fight for the weak, the marginalized, and the disenfranchised</w:t>
      </w:r>
      <w:r w:rsidRPr="008F3D80">
        <w:rPr>
          <w:sz w:val="16"/>
        </w:rPr>
        <w:t xml:space="preserve">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F3D80">
        <w:rPr>
          <w:sz w:val="16"/>
        </w:rPr>
        <w:t>place</w:t>
      </w:r>
      <w:proofErr w:type="gramEnd"/>
      <w:r w:rsidRPr="008F3D80">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5BD3DB68" w14:textId="77777777" w:rsidR="00FD1792" w:rsidRPr="00FE184C" w:rsidRDefault="00FD1792" w:rsidP="00FD1792">
      <w:pPr>
        <w:rPr>
          <w:sz w:val="16"/>
        </w:rPr>
      </w:pPr>
    </w:p>
    <w:p w14:paraId="6995042A" w14:textId="77777777" w:rsidR="00FD1792" w:rsidRDefault="00FD1792" w:rsidP="00FD1792">
      <w:pPr>
        <w:pStyle w:val="Heading4"/>
      </w:pPr>
      <w:r>
        <w:t xml:space="preserve">The commercial space race furthers </w:t>
      </w:r>
      <w:r w:rsidRPr="004D116F">
        <w:rPr>
          <w:u w:val="single"/>
        </w:rPr>
        <w:t>the project of securitization</w:t>
      </w:r>
      <w:r>
        <w:t xml:space="preserve"> of the world through </w:t>
      </w:r>
      <w:r w:rsidRPr="000A0BCF">
        <w:rPr>
          <w:u w:val="single"/>
        </w:rPr>
        <w:t>the deployment of satellites</w:t>
      </w:r>
      <w:r>
        <w:t xml:space="preserve">. As Space X seeks thousands of satellites into orbit in pursuit of </w:t>
      </w:r>
      <w:r w:rsidRPr="004D116F">
        <w:rPr>
          <w:u w:val="single"/>
        </w:rPr>
        <w:t>efficiency</w:t>
      </w:r>
      <w:r>
        <w:t xml:space="preserve"> and </w:t>
      </w:r>
      <w:r w:rsidRPr="004D116F">
        <w:rPr>
          <w:u w:val="single"/>
        </w:rPr>
        <w:t>internet connectivity</w:t>
      </w:r>
      <w:r>
        <w:t xml:space="preserve">, the question arises; </w:t>
      </w:r>
      <w:r w:rsidRPr="000A0BCF">
        <w:rPr>
          <w:u w:val="single"/>
        </w:rPr>
        <w:t>do we govern the satellites or do the satellites govern us</w:t>
      </w:r>
      <w:r>
        <w:t>?</w:t>
      </w:r>
    </w:p>
    <w:p w14:paraId="14CDA1DE" w14:textId="77777777" w:rsidR="00FD1792" w:rsidRPr="004029F8" w:rsidRDefault="00FD1792" w:rsidP="00FD1792">
      <w:pPr>
        <w:spacing w:after="0" w:line="240" w:lineRule="auto"/>
        <w:rPr>
          <w:rFonts w:asciiTheme="minorHAnsi" w:eastAsia="Times New Roman" w:hAnsiTheme="minorHAnsi" w:cstheme="minorHAnsi"/>
          <w:color w:val="222222"/>
          <w:sz w:val="19"/>
          <w:szCs w:val="19"/>
          <w:shd w:val="clear" w:color="auto" w:fill="FFFFFF"/>
        </w:rPr>
      </w:pPr>
      <w:r>
        <w:rPr>
          <w:rStyle w:val="Style13ptBold"/>
          <w:rFonts w:asciiTheme="minorHAnsi" w:hAnsiTheme="minorHAnsi" w:cstheme="minorHAnsi"/>
        </w:rPr>
        <w:t>Baudrillard 83</w:t>
      </w:r>
      <w:r>
        <w:rPr>
          <w:rFonts w:asciiTheme="minorHAnsi" w:eastAsia="Times New Roman" w:hAnsiTheme="minorHAnsi" w:cstheme="minorHAnsi"/>
          <w:color w:val="222222"/>
          <w:sz w:val="19"/>
          <w:szCs w:val="19"/>
          <w:shd w:val="clear" w:color="auto" w:fill="FFFFFF"/>
        </w:rPr>
        <w:t xml:space="preserve"> [</w:t>
      </w:r>
      <w:r>
        <w:rPr>
          <w:rFonts w:asciiTheme="minorHAnsi" w:eastAsia="Times New Roman" w:hAnsiTheme="minorHAnsi" w:cstheme="minorHAnsi"/>
          <w:color w:val="222222"/>
          <w:szCs w:val="18"/>
          <w:shd w:val="clear" w:color="auto" w:fill="FFFFFF"/>
        </w:rPr>
        <w:t xml:space="preserve">Jean Baudrillard, </w:t>
      </w:r>
      <w:r w:rsidRPr="004029F8">
        <w:t xml:space="preserve">Baudrillard was a French sociologist, </w:t>
      </w:r>
      <w:proofErr w:type="gramStart"/>
      <w:r w:rsidRPr="004029F8">
        <w:t>philosopher</w:t>
      </w:r>
      <w:proofErr w:type="gramEnd"/>
      <w:r w:rsidRPr="004029F8">
        <w:t xml:space="preserve"> and cultural theorist. He is best known for his analyses of media, contemporary culture, and technological communication, as well as his formulation of concepts such as simulation and hyperreality</w:t>
      </w:r>
      <w:r>
        <w:t xml:space="preserve">, </w:t>
      </w:r>
      <w:r>
        <w:rPr>
          <w:rFonts w:asciiTheme="minorHAnsi" w:hAnsiTheme="minorHAnsi" w:cstheme="minorHAnsi"/>
          <w:i/>
          <w:iCs/>
          <w:szCs w:val="18"/>
        </w:rPr>
        <w:t>Simulations</w:t>
      </w:r>
      <w:r>
        <w:rPr>
          <w:rFonts w:asciiTheme="minorHAnsi" w:hAnsiTheme="minorHAnsi" w:cstheme="minorHAnsi"/>
          <w:szCs w:val="18"/>
        </w:rPr>
        <w:t xml:space="preserve"> translated by Paul Foss, Paul </w:t>
      </w:r>
      <w:proofErr w:type="gramStart"/>
      <w:r>
        <w:rPr>
          <w:rFonts w:asciiTheme="minorHAnsi" w:hAnsiTheme="minorHAnsi" w:cstheme="minorHAnsi"/>
          <w:szCs w:val="18"/>
        </w:rPr>
        <w:t>Patton</w:t>
      </w:r>
      <w:proofErr w:type="gramEnd"/>
      <w:r>
        <w:rPr>
          <w:rFonts w:asciiTheme="minorHAnsi" w:hAnsiTheme="minorHAnsi" w:cstheme="minorHAnsi"/>
          <w:szCs w:val="18"/>
        </w:rPr>
        <w:t xml:space="preserve"> and Philip </w:t>
      </w:r>
      <w:proofErr w:type="spellStart"/>
      <w:r>
        <w:rPr>
          <w:rFonts w:asciiTheme="minorHAnsi" w:hAnsiTheme="minorHAnsi" w:cstheme="minorHAnsi"/>
          <w:szCs w:val="18"/>
        </w:rPr>
        <w:t>Beitchman</w:t>
      </w:r>
      <w:proofErr w:type="spellEnd"/>
      <w:r>
        <w:rPr>
          <w:rFonts w:asciiTheme="minorHAnsi" w:hAnsiTheme="minorHAnsi" w:cstheme="minorHAnsi"/>
          <w:szCs w:val="18"/>
        </w:rPr>
        <w:t xml:space="preserve"> 1983]</w:t>
      </w:r>
      <w:r>
        <w:rPr>
          <w:rFonts w:asciiTheme="minorHAnsi" w:hAnsiTheme="minorHAnsi" w:cstheme="minorHAnsi"/>
          <w:sz w:val="18"/>
          <w:szCs w:val="18"/>
        </w:rPr>
        <w:t xml:space="preserve"> </w:t>
      </w:r>
      <w:r>
        <w:rPr>
          <w:rFonts w:asciiTheme="minorHAnsi" w:hAnsiTheme="minorHAnsi" w:cstheme="minorHAnsi"/>
          <w:sz w:val="18"/>
          <w:szCs w:val="18"/>
        </w:rPr>
        <w:br/>
      </w:r>
    </w:p>
    <w:p w14:paraId="2FC776A0" w14:textId="77777777" w:rsidR="00FD1792" w:rsidRPr="003B2B2D" w:rsidRDefault="00FD1792" w:rsidP="00FD1792">
      <w:pPr>
        <w:rPr>
          <w:sz w:val="16"/>
        </w:rPr>
      </w:pPr>
      <w:r w:rsidRPr="00A56D50">
        <w:rPr>
          <w:u w:val="single"/>
        </w:rPr>
        <w:t xml:space="preserve">The "space race" played </w:t>
      </w:r>
      <w:proofErr w:type="gramStart"/>
      <w:r w:rsidRPr="00A56D50">
        <w:rPr>
          <w:u w:val="single"/>
        </w:rPr>
        <w:t>exactly the same</w:t>
      </w:r>
      <w:proofErr w:type="gramEnd"/>
      <w:r w:rsidRPr="00A56D50">
        <w:rPr>
          <w:u w:val="single"/>
        </w:rPr>
        <w:t xml:space="preserve"> role as the nuclear race</w:t>
      </w:r>
      <w:r w:rsidRPr="003B2B2D">
        <w:rPr>
          <w:sz w:val="16"/>
        </w:rPr>
        <w:t xml:space="preserve">. </w:t>
      </w:r>
      <w:proofErr w:type="gramStart"/>
      <w:r w:rsidRPr="003B2B2D">
        <w:rPr>
          <w:sz w:val="16"/>
        </w:rPr>
        <w:t>This is why</w:t>
      </w:r>
      <w:proofErr w:type="gramEnd"/>
      <w:r w:rsidRPr="003B2B2D">
        <w:rPr>
          <w:sz w:val="16"/>
        </w:rPr>
        <w:t xml:space="preserve"> it was so easily able to take over from it in the '60's (Kennedy Khrushchev), or to develop concurrently in a mode of "peaceful coexistence." For what is </w:t>
      </w:r>
      <w:r w:rsidRPr="009A4582">
        <w:rPr>
          <w:highlight w:val="cyan"/>
          <w:u w:val="single"/>
        </w:rPr>
        <w:t>the</w:t>
      </w:r>
      <w:r w:rsidRPr="0087443E">
        <w:rPr>
          <w:u w:val="single"/>
        </w:rPr>
        <w:t xml:space="preserve"> ultimate </w:t>
      </w:r>
      <w:r w:rsidRPr="009A4582">
        <w:rPr>
          <w:highlight w:val="cyan"/>
          <w:u w:val="single"/>
        </w:rPr>
        <w:t>function</w:t>
      </w:r>
      <w:r w:rsidRPr="00215CB6">
        <w:rPr>
          <w:u w:val="single"/>
        </w:rPr>
        <w:t xml:space="preserve"> of the space race</w:t>
      </w:r>
      <w:r w:rsidRPr="003B2B2D">
        <w:rPr>
          <w:sz w:val="16"/>
        </w:rPr>
        <w:t xml:space="preserve">, </w:t>
      </w:r>
      <w:r w:rsidRPr="0087443E">
        <w:rPr>
          <w:u w:val="single"/>
        </w:rPr>
        <w:t xml:space="preserve">of lunar conquest, </w:t>
      </w:r>
      <w:r w:rsidRPr="009A4582">
        <w:rPr>
          <w:highlight w:val="cyan"/>
          <w:u w:val="single"/>
        </w:rPr>
        <w:t>of satellite launchings</w:t>
      </w:r>
      <w:r w:rsidRPr="003B2B2D">
        <w:rPr>
          <w:sz w:val="16"/>
        </w:rPr>
        <w:t xml:space="preserve">, </w:t>
      </w:r>
      <w:proofErr w:type="spellStart"/>
      <w:r w:rsidRPr="009A4582">
        <w:rPr>
          <w:highlight w:val="cyan"/>
          <w:u w:val="single"/>
        </w:rPr>
        <w:t>i</w:t>
      </w:r>
      <w:proofErr w:type="spellEnd"/>
      <w:r w:rsidRPr="009A4582">
        <w:rPr>
          <w:highlight w:val="cyan"/>
          <w:u w:val="single"/>
        </w:rPr>
        <w:t>[s]</w:t>
      </w:r>
      <w:r w:rsidRPr="0087443E">
        <w:rPr>
          <w:u w:val="single"/>
        </w:rPr>
        <w:t>f</w:t>
      </w:r>
      <w:r w:rsidRPr="003B2B2D">
        <w:rPr>
          <w:sz w:val="16"/>
        </w:rPr>
        <w:t xml:space="preserve"> not </w:t>
      </w:r>
      <w:r w:rsidRPr="0087443E">
        <w:rPr>
          <w:u w:val="single"/>
        </w:rPr>
        <w:t xml:space="preserve">the institution of a model of </w:t>
      </w:r>
      <w:r w:rsidRPr="009A4582">
        <w:rPr>
          <w:highlight w:val="cyan"/>
          <w:u w:val="single"/>
        </w:rPr>
        <w:t>universal gravitation</w:t>
      </w:r>
      <w:r w:rsidRPr="003B2B2D">
        <w:rPr>
          <w:sz w:val="16"/>
        </w:rPr>
        <w:t xml:space="preserve">, </w:t>
      </w:r>
      <w:r w:rsidRPr="009A4582">
        <w:rPr>
          <w:highlight w:val="cyan"/>
          <w:u w:val="single"/>
        </w:rPr>
        <w:t xml:space="preserve">of </w:t>
      </w:r>
      <w:proofErr w:type="spellStart"/>
      <w:r w:rsidRPr="009A4582">
        <w:rPr>
          <w:highlight w:val="cyan"/>
          <w:u w:val="single"/>
        </w:rPr>
        <w:t>satellisation</w:t>
      </w:r>
      <w:proofErr w:type="spellEnd"/>
      <w:r w:rsidRPr="0087443E">
        <w:rPr>
          <w:u w:val="single"/>
        </w:rPr>
        <w:t>, whose perfect embryo is the lunar module</w:t>
      </w:r>
      <w:r w:rsidRPr="003B2B2D">
        <w:rPr>
          <w:sz w:val="16"/>
        </w:rPr>
        <w:t xml:space="preserve">: </w:t>
      </w:r>
      <w:r w:rsidRPr="0087443E">
        <w:rPr>
          <w:u w:val="single"/>
        </w:rPr>
        <w:t>a programmed microcosm</w:t>
      </w:r>
      <w:r w:rsidRPr="003B2B2D">
        <w:rPr>
          <w:sz w:val="16"/>
        </w:rPr>
        <w:t xml:space="preserve">, where </w:t>
      </w:r>
      <w:r w:rsidRPr="009A4582">
        <w:rPr>
          <w:highlight w:val="cyan"/>
          <w:u w:val="single"/>
        </w:rPr>
        <w:t>nothing</w:t>
      </w:r>
      <w:r w:rsidRPr="0087443E">
        <w:rPr>
          <w:u w:val="single"/>
        </w:rPr>
        <w:t xml:space="preserve"> can be </w:t>
      </w:r>
      <w:r w:rsidRPr="009A4582">
        <w:rPr>
          <w:highlight w:val="cyan"/>
          <w:u w:val="single"/>
        </w:rPr>
        <w:t>left to chance</w:t>
      </w:r>
      <w:r w:rsidRPr="003B2B2D">
        <w:rPr>
          <w:sz w:val="16"/>
        </w:rPr>
        <w:t xml:space="preserve">? Trajectory, energy, computation, physiology, psychology, the environment - </w:t>
      </w:r>
      <w:r w:rsidRPr="0087443E">
        <w:rPr>
          <w:u w:val="single"/>
        </w:rPr>
        <w:t>nothing can be left to contingency</w:t>
      </w:r>
      <w:r w:rsidRPr="003B2B2D">
        <w:rPr>
          <w:sz w:val="16"/>
        </w:rPr>
        <w:t xml:space="preserve">, </w:t>
      </w:r>
      <w:r w:rsidRPr="0087443E">
        <w:rPr>
          <w:u w:val="single"/>
        </w:rPr>
        <w:t>this is the total universe of the norm</w:t>
      </w:r>
      <w:r w:rsidRPr="003B2B2D">
        <w:rPr>
          <w:sz w:val="16"/>
        </w:rPr>
        <w:t xml:space="preserve"> - the </w:t>
      </w:r>
      <w:r w:rsidRPr="00814C51">
        <w:rPr>
          <w:u w:val="single"/>
        </w:rPr>
        <w:t>Law no longer exists</w:t>
      </w:r>
      <w:r w:rsidRPr="003B2B2D">
        <w:rPr>
          <w:sz w:val="16"/>
        </w:rPr>
        <w:t xml:space="preserve">, it is the operational immanence of every detail which is law. </w:t>
      </w:r>
      <w:r w:rsidRPr="009A4582">
        <w:rPr>
          <w:highlight w:val="cyan"/>
          <w:u w:val="single"/>
        </w:rPr>
        <w:t>A universe purged of every threat to the senses</w:t>
      </w:r>
      <w:r w:rsidRPr="003B2B2D">
        <w:rPr>
          <w:sz w:val="16"/>
        </w:rPr>
        <w:t xml:space="preserve">, </w:t>
      </w:r>
      <w:r w:rsidRPr="00814C51">
        <w:rPr>
          <w:u w:val="single"/>
        </w:rPr>
        <w:t>in a state of asepsis and weightlessness</w:t>
      </w:r>
      <w:r w:rsidRPr="003B2B2D">
        <w:rPr>
          <w:sz w:val="16"/>
        </w:rPr>
        <w:t xml:space="preserve"> - it is this very perfection which is fascinating. For the exaltation of the masses was not in response to the lunar landing or the voyage of man in space (this is rather the fulfillment of an earlier dream) - no, </w:t>
      </w:r>
      <w:r w:rsidRPr="00814C51">
        <w:rPr>
          <w:u w:val="single"/>
        </w:rPr>
        <w:t xml:space="preserve">we are dumbfounded by </w:t>
      </w:r>
      <w:r w:rsidRPr="009A4582">
        <w:rPr>
          <w:u w:val="single"/>
        </w:rPr>
        <w:t>the perfection of</w:t>
      </w:r>
      <w:r w:rsidRPr="00814C51">
        <w:rPr>
          <w:u w:val="single"/>
        </w:rPr>
        <w:t xml:space="preserve"> their </w:t>
      </w:r>
      <w:r w:rsidRPr="009A4582">
        <w:rPr>
          <w:u w:val="single"/>
        </w:rPr>
        <w:t>planning and</w:t>
      </w:r>
      <w:r w:rsidRPr="00814C51">
        <w:rPr>
          <w:u w:val="single"/>
        </w:rPr>
        <w:t xml:space="preserve"> technical </w:t>
      </w:r>
      <w:r w:rsidRPr="009A4582">
        <w:rPr>
          <w:u w:val="single"/>
        </w:rPr>
        <w:t>manipulation</w:t>
      </w:r>
      <w:r w:rsidRPr="003B2B2D">
        <w:rPr>
          <w:sz w:val="16"/>
        </w:rPr>
        <w:t xml:space="preserve">, by the immanent wonder of programmed development. </w:t>
      </w:r>
      <w:r w:rsidRPr="00814C51">
        <w:rPr>
          <w:u w:val="single"/>
        </w:rPr>
        <w:t xml:space="preserve">Fascinated by the </w:t>
      </w:r>
      <w:proofErr w:type="spellStart"/>
      <w:r w:rsidRPr="00814C51">
        <w:rPr>
          <w:u w:val="single"/>
        </w:rPr>
        <w:t>maximisation</w:t>
      </w:r>
      <w:proofErr w:type="spellEnd"/>
      <w:r w:rsidRPr="00814C51">
        <w:rPr>
          <w:u w:val="single"/>
        </w:rPr>
        <w:t xml:space="preserve"> of norms and by the mastery of probability</w:t>
      </w:r>
      <w:r w:rsidRPr="003B2B2D">
        <w:rPr>
          <w:sz w:val="16"/>
        </w:rPr>
        <w:t xml:space="preserve">. </w:t>
      </w:r>
      <w:r w:rsidRPr="00814C51">
        <w:rPr>
          <w:u w:val="single"/>
        </w:rPr>
        <w:t xml:space="preserve">Unbalanced by the model, </w:t>
      </w:r>
      <w:r w:rsidRPr="009A4582">
        <w:rPr>
          <w:highlight w:val="cyan"/>
          <w:u w:val="single"/>
        </w:rPr>
        <w:t>as we are by death</w:t>
      </w:r>
      <w:r w:rsidRPr="00814C51">
        <w:rPr>
          <w:u w:val="single"/>
        </w:rPr>
        <w:t>, but without fear or impulse</w:t>
      </w:r>
      <w:r w:rsidRPr="003B2B2D">
        <w:rPr>
          <w:sz w:val="16"/>
        </w:rPr>
        <w:t xml:space="preserve">. For if </w:t>
      </w:r>
      <w:r w:rsidRPr="003B2B2D">
        <w:rPr>
          <w:u w:val="single"/>
        </w:rPr>
        <w:t>the law</w:t>
      </w:r>
      <w:r w:rsidRPr="003B2B2D">
        <w:rPr>
          <w:sz w:val="16"/>
        </w:rPr>
        <w:t xml:space="preserve">, with its aura of transgression, if order, with its aura of violence, </w:t>
      </w:r>
      <w:r w:rsidRPr="003B2B2D">
        <w:rPr>
          <w:u w:val="single"/>
        </w:rPr>
        <w:t xml:space="preserve">still taps a perverse imaginary, then the norm fixes, </w:t>
      </w:r>
      <w:proofErr w:type="spellStart"/>
      <w:r w:rsidRPr="003B2B2D">
        <w:rPr>
          <w:u w:val="single"/>
        </w:rPr>
        <w:t>hypnotises</w:t>
      </w:r>
      <w:proofErr w:type="spellEnd"/>
      <w:r w:rsidRPr="003B2B2D">
        <w:rPr>
          <w:u w:val="single"/>
        </w:rPr>
        <w:t>, dumbfounds, causing every imaginary to involve</w:t>
      </w:r>
      <w:r w:rsidRPr="003B2B2D">
        <w:rPr>
          <w:sz w:val="16"/>
        </w:rPr>
        <w:t xml:space="preserve">. We no longer </w:t>
      </w:r>
      <w:proofErr w:type="spellStart"/>
      <w:r w:rsidRPr="003B2B2D">
        <w:rPr>
          <w:sz w:val="16"/>
        </w:rPr>
        <w:t>fantasise</w:t>
      </w:r>
      <w:proofErr w:type="spellEnd"/>
      <w:r w:rsidRPr="003B2B2D">
        <w:rPr>
          <w:sz w:val="16"/>
        </w:rPr>
        <w:t xml:space="preserve"> about every minutia of a program. </w:t>
      </w:r>
      <w:r w:rsidRPr="003B2B2D">
        <w:rPr>
          <w:u w:val="single"/>
        </w:rPr>
        <w:t xml:space="preserve">Its observance alone unbalances. </w:t>
      </w:r>
      <w:r w:rsidRPr="009A4582">
        <w:rPr>
          <w:highlight w:val="cyan"/>
          <w:u w:val="single"/>
        </w:rPr>
        <w:t>The vertigo of a flawless world</w:t>
      </w:r>
      <w:r w:rsidRPr="003B2B2D">
        <w:rPr>
          <w:sz w:val="16"/>
        </w:rPr>
        <w:t>.</w:t>
      </w:r>
    </w:p>
    <w:p w14:paraId="121E9BB7" w14:textId="77777777" w:rsidR="00FD1792" w:rsidRPr="00CE6983" w:rsidRDefault="00FD1792" w:rsidP="00FD1792">
      <w:pPr>
        <w:rPr>
          <w:sz w:val="16"/>
        </w:rPr>
      </w:pPr>
      <w:r w:rsidRPr="009A4582">
        <w:rPr>
          <w:highlight w:val="cyan"/>
          <w:u w:val="single"/>
        </w:rPr>
        <w:t>The</w:t>
      </w:r>
      <w:r w:rsidRPr="00A85157">
        <w:rPr>
          <w:u w:val="single"/>
        </w:rPr>
        <w:t xml:space="preserve"> same </w:t>
      </w:r>
      <w:r w:rsidRPr="009A4582">
        <w:rPr>
          <w:highlight w:val="cyan"/>
          <w:u w:val="single"/>
        </w:rPr>
        <w:t>model of</w:t>
      </w:r>
      <w:r w:rsidRPr="00A85157">
        <w:rPr>
          <w:u w:val="single"/>
        </w:rPr>
        <w:t xml:space="preserve"> planned infallibility</w:t>
      </w:r>
      <w:r w:rsidRPr="00CE6983">
        <w:rPr>
          <w:sz w:val="16"/>
        </w:rPr>
        <w:t xml:space="preserve">, </w:t>
      </w:r>
      <w:r w:rsidRPr="00A85157">
        <w:rPr>
          <w:u w:val="single"/>
        </w:rPr>
        <w:t xml:space="preserve">of </w:t>
      </w:r>
      <w:r w:rsidRPr="009A4582">
        <w:rPr>
          <w:highlight w:val="cyan"/>
          <w:u w:val="single"/>
        </w:rPr>
        <w:t>maximal security</w:t>
      </w:r>
      <w:r w:rsidRPr="009A4582">
        <w:rPr>
          <w:u w:val="single"/>
        </w:rPr>
        <w:t xml:space="preserve"> and deterrence</w:t>
      </w:r>
      <w:r w:rsidRPr="00A85157">
        <w:rPr>
          <w:u w:val="single"/>
        </w:rPr>
        <w:t xml:space="preserve">, now </w:t>
      </w:r>
      <w:r w:rsidRPr="009A4582">
        <w:rPr>
          <w:highlight w:val="cyan"/>
          <w:u w:val="single"/>
        </w:rPr>
        <w:t>governs the</w:t>
      </w:r>
      <w:r w:rsidRPr="00A85157">
        <w:rPr>
          <w:u w:val="single"/>
        </w:rPr>
        <w:t xml:space="preserve"> spread of the </w:t>
      </w:r>
      <w:r w:rsidRPr="009A4582">
        <w:rPr>
          <w:highlight w:val="cyan"/>
          <w:u w:val="single"/>
        </w:rPr>
        <w:t>social</w:t>
      </w:r>
      <w:r w:rsidRPr="00CE6983">
        <w:rPr>
          <w:sz w:val="16"/>
        </w:rPr>
        <w:t xml:space="preserve">. </w:t>
      </w:r>
      <w:r w:rsidRPr="00A85157">
        <w:rPr>
          <w:u w:val="single"/>
        </w:rPr>
        <w:t>That is the true nuclear fallout</w:t>
      </w:r>
      <w:r w:rsidRPr="00CE6983">
        <w:rPr>
          <w:sz w:val="16"/>
        </w:rPr>
        <w:t xml:space="preserve">: </w:t>
      </w:r>
      <w:r w:rsidRPr="00CE6983">
        <w:rPr>
          <w:u w:val="single"/>
        </w:rPr>
        <w:t>the meticulous operation of technology serves as a model for the meticulous operation of the social</w:t>
      </w:r>
      <w:r w:rsidRPr="00CE6983">
        <w:rPr>
          <w:sz w:val="16"/>
        </w:rPr>
        <w:t xml:space="preserve">. Here, too, </w:t>
      </w:r>
      <w:r w:rsidRPr="00CE6983">
        <w:rPr>
          <w:u w:val="single"/>
        </w:rPr>
        <w:t>nothing will be left to chance</w:t>
      </w:r>
      <w:r w:rsidRPr="00CE6983">
        <w:rPr>
          <w:sz w:val="16"/>
        </w:rPr>
        <w:t xml:space="preserve">; moreover, this is the essence of </w:t>
      </w:r>
      <w:proofErr w:type="spellStart"/>
      <w:r w:rsidRPr="00CE6983">
        <w:rPr>
          <w:u w:val="single"/>
        </w:rPr>
        <w:t>socialisation</w:t>
      </w:r>
      <w:proofErr w:type="spellEnd"/>
      <w:r w:rsidRPr="00CE6983">
        <w:rPr>
          <w:sz w:val="16"/>
        </w:rPr>
        <w:t xml:space="preserve">, which has been going on for some centuries but which </w:t>
      </w:r>
      <w:r w:rsidRPr="00CE6983">
        <w:rPr>
          <w:u w:val="single"/>
        </w:rPr>
        <w:t>has now entered into its accelerated phase, towards a limit people imagined would be explosive (revolution</w:t>
      </w:r>
      <w:r w:rsidRPr="00CE6983">
        <w:rPr>
          <w:sz w:val="16"/>
        </w:rPr>
        <w:t xml:space="preserve">), but which currently results in an inverse, irreversible, implosive process: </w:t>
      </w:r>
      <w:r w:rsidRPr="00CE6983">
        <w:rPr>
          <w:u w:val="single"/>
        </w:rPr>
        <w:t xml:space="preserve">a </w:t>
      </w:r>
      <w:proofErr w:type="spellStart"/>
      <w:r w:rsidRPr="00CE6983">
        <w:rPr>
          <w:u w:val="single"/>
        </w:rPr>
        <w:t>generalised</w:t>
      </w:r>
      <w:proofErr w:type="spellEnd"/>
      <w:r w:rsidRPr="00CE6983">
        <w:rPr>
          <w:u w:val="single"/>
        </w:rPr>
        <w:t xml:space="preserve"> deterrence of every chance, of every accident, </w:t>
      </w:r>
      <w:r w:rsidRPr="00CE6983">
        <w:rPr>
          <w:sz w:val="16"/>
        </w:rPr>
        <w:t xml:space="preserve">of every transversality, of every finality, </w:t>
      </w:r>
      <w:r w:rsidRPr="00CE6983">
        <w:rPr>
          <w:u w:val="single"/>
        </w:rPr>
        <w:t>of every contradiction</w:t>
      </w:r>
      <w:r w:rsidRPr="00CE6983">
        <w:rPr>
          <w:sz w:val="16"/>
        </w:rPr>
        <w:t xml:space="preserve">, rupture or complexity in a sociality illuminated by the norm and doomed to the transparency of detail radiated by </w:t>
      </w:r>
      <w:proofErr w:type="spellStart"/>
      <w:r w:rsidRPr="00CE6983">
        <w:rPr>
          <w:sz w:val="16"/>
        </w:rPr>
        <w:t>datacollecting</w:t>
      </w:r>
      <w:proofErr w:type="spellEnd"/>
      <w:r w:rsidRPr="00CE6983">
        <w:rPr>
          <w:sz w:val="16"/>
        </w:rPr>
        <w:t xml:space="preserve"> mechanisms. In fact, </w:t>
      </w:r>
      <w:r w:rsidRPr="009A4582">
        <w:rPr>
          <w:highlight w:val="cyan"/>
          <w:u w:val="single"/>
        </w:rPr>
        <w:t>the spatial</w:t>
      </w:r>
      <w:r w:rsidRPr="00CE6983">
        <w:rPr>
          <w:u w:val="single"/>
        </w:rPr>
        <w:t xml:space="preserve"> and nuclear </w:t>
      </w:r>
      <w:r w:rsidRPr="009A4582">
        <w:rPr>
          <w:highlight w:val="cyan"/>
          <w:u w:val="single"/>
        </w:rPr>
        <w:t>models do not</w:t>
      </w:r>
      <w:r w:rsidRPr="00CE6983">
        <w:rPr>
          <w:u w:val="single"/>
        </w:rPr>
        <w:t xml:space="preserve"> even </w:t>
      </w:r>
      <w:r w:rsidRPr="009A4582">
        <w:rPr>
          <w:highlight w:val="cyan"/>
          <w:u w:val="single"/>
        </w:rPr>
        <w:t>have their own ends</w:t>
      </w:r>
      <w:r w:rsidRPr="00CE6983">
        <w:rPr>
          <w:sz w:val="16"/>
        </w:rPr>
        <w:t xml:space="preserve">: </w:t>
      </w:r>
      <w:r w:rsidRPr="00CE6983">
        <w:rPr>
          <w:u w:val="single"/>
        </w:rPr>
        <w:t>neither has lunar exploration, nor military and strategic superiority</w:t>
      </w:r>
      <w:r w:rsidRPr="00CE6983">
        <w:rPr>
          <w:sz w:val="16"/>
        </w:rPr>
        <w:t xml:space="preserve">. </w:t>
      </w:r>
      <w:r w:rsidRPr="009A4582">
        <w:rPr>
          <w:highlight w:val="cyan"/>
          <w:u w:val="single"/>
        </w:rPr>
        <w:t>Their truth lies in</w:t>
      </w:r>
      <w:r w:rsidRPr="00CE6983">
        <w:rPr>
          <w:u w:val="single"/>
        </w:rPr>
        <w:t xml:space="preserve"> their being models of </w:t>
      </w:r>
      <w:r w:rsidRPr="009A4582">
        <w:rPr>
          <w:highlight w:val="cyan"/>
          <w:u w:val="single"/>
        </w:rPr>
        <w:t>simulation</w:t>
      </w:r>
      <w:r w:rsidRPr="00CE6983">
        <w:rPr>
          <w:sz w:val="16"/>
        </w:rPr>
        <w:t xml:space="preserve">, </w:t>
      </w:r>
      <w:r w:rsidRPr="00CE6983">
        <w:rPr>
          <w:u w:val="single"/>
        </w:rPr>
        <w:t xml:space="preserve">vector </w:t>
      </w:r>
      <w:r w:rsidRPr="009A4582">
        <w:rPr>
          <w:highlight w:val="cyan"/>
          <w:u w:val="single"/>
        </w:rPr>
        <w:t>models of a system of planetary control</w:t>
      </w:r>
      <w:r w:rsidRPr="00CE6983">
        <w:rPr>
          <w:sz w:val="16"/>
        </w:rPr>
        <w:t xml:space="preserve"> (where </w:t>
      </w:r>
      <w:r w:rsidRPr="00CE6983">
        <w:rPr>
          <w:u w:val="single"/>
        </w:rPr>
        <w:t>even the super-powers</w:t>
      </w:r>
      <w:r w:rsidRPr="00CE6983">
        <w:rPr>
          <w:sz w:val="16"/>
        </w:rPr>
        <w:t xml:space="preserve"> of this scenario </w:t>
      </w:r>
      <w:r w:rsidRPr="00CE6983">
        <w:rPr>
          <w:u w:val="single"/>
        </w:rPr>
        <w:t>are not free</w:t>
      </w:r>
      <w:r w:rsidRPr="00CE6983">
        <w:rPr>
          <w:sz w:val="16"/>
        </w:rPr>
        <w:t>-</w:t>
      </w:r>
      <w:r w:rsidRPr="00CE6983">
        <w:rPr>
          <w:u w:val="single"/>
        </w:rPr>
        <w:t xml:space="preserve">the whole world is </w:t>
      </w:r>
      <w:proofErr w:type="spellStart"/>
      <w:r w:rsidRPr="00CE6983">
        <w:rPr>
          <w:u w:val="single"/>
        </w:rPr>
        <w:t>satellised</w:t>
      </w:r>
      <w:proofErr w:type="spellEnd"/>
      <w:r w:rsidRPr="00CE6983">
        <w:rPr>
          <w:sz w:val="16"/>
        </w:rPr>
        <w:t>). 8</w:t>
      </w:r>
    </w:p>
    <w:p w14:paraId="3B4868D0" w14:textId="77777777" w:rsidR="00FD1792" w:rsidRPr="006E5D0E" w:rsidRDefault="00FD1792" w:rsidP="00FD1792">
      <w:pPr>
        <w:rPr>
          <w:sz w:val="16"/>
        </w:rPr>
      </w:pPr>
      <w:r w:rsidRPr="009A4582">
        <w:rPr>
          <w:highlight w:val="cyan"/>
          <w:u w:val="single"/>
        </w:rPr>
        <w:t>Reject</w:t>
      </w:r>
      <w:r w:rsidRPr="00CE6983">
        <w:rPr>
          <w:u w:val="single"/>
        </w:rPr>
        <w:t xml:space="preserve"> the </w:t>
      </w:r>
      <w:r w:rsidRPr="009A4582">
        <w:rPr>
          <w:highlight w:val="cyan"/>
          <w:u w:val="single"/>
        </w:rPr>
        <w:t>evidence</w:t>
      </w:r>
      <w:r w:rsidRPr="006E5D0E">
        <w:rPr>
          <w:sz w:val="16"/>
        </w:rPr>
        <w:t xml:space="preserve">: </w:t>
      </w:r>
      <w:r w:rsidRPr="009A4582">
        <w:rPr>
          <w:highlight w:val="cyan"/>
          <w:u w:val="single"/>
        </w:rPr>
        <w:t xml:space="preserve">with </w:t>
      </w:r>
      <w:proofErr w:type="spellStart"/>
      <w:r w:rsidRPr="009A4582">
        <w:rPr>
          <w:highlight w:val="cyan"/>
          <w:u w:val="single"/>
        </w:rPr>
        <w:t>satellisation</w:t>
      </w:r>
      <w:proofErr w:type="spellEnd"/>
      <w:r w:rsidRPr="00CE6983">
        <w:rPr>
          <w:u w:val="single"/>
        </w:rPr>
        <w:t xml:space="preserve">, the one who is </w:t>
      </w:r>
      <w:proofErr w:type="spellStart"/>
      <w:r w:rsidRPr="00CE6983">
        <w:rPr>
          <w:u w:val="single"/>
        </w:rPr>
        <w:t>satellised</w:t>
      </w:r>
      <w:proofErr w:type="spellEnd"/>
      <w:r w:rsidRPr="006E5D0E">
        <w:rPr>
          <w:sz w:val="16"/>
        </w:rPr>
        <w:t xml:space="preserve"> is not whom you might think. By the orbital inscription of a space object, </w:t>
      </w:r>
      <w:r w:rsidRPr="009A4582">
        <w:rPr>
          <w:highlight w:val="cyan"/>
          <w:u w:val="single"/>
        </w:rPr>
        <w:t>the planet earth becomes a satellite</w:t>
      </w:r>
      <w:r w:rsidRPr="006E5D0E">
        <w:rPr>
          <w:sz w:val="16"/>
        </w:rPr>
        <w:t xml:space="preserve">, </w:t>
      </w:r>
      <w:r w:rsidRPr="00CE6983">
        <w:rPr>
          <w:u w:val="single"/>
        </w:rPr>
        <w:t xml:space="preserve">the terrestrial principle of </w:t>
      </w:r>
      <w:r w:rsidRPr="009A4582">
        <w:rPr>
          <w:highlight w:val="cyan"/>
          <w:u w:val="single"/>
        </w:rPr>
        <w:t>reality becomes</w:t>
      </w:r>
      <w:r w:rsidRPr="006E5D0E">
        <w:rPr>
          <w:sz w:val="16"/>
        </w:rPr>
        <w:t xml:space="preserve"> </w:t>
      </w:r>
      <w:proofErr w:type="spellStart"/>
      <w:r w:rsidRPr="006E5D0E">
        <w:rPr>
          <w:sz w:val="16"/>
        </w:rPr>
        <w:t>excentric</w:t>
      </w:r>
      <w:proofErr w:type="spellEnd"/>
      <w:r w:rsidRPr="006E5D0E">
        <w:rPr>
          <w:sz w:val="16"/>
        </w:rPr>
        <w:t xml:space="preserve">, </w:t>
      </w:r>
      <w:r w:rsidRPr="009A4582">
        <w:rPr>
          <w:highlight w:val="cyan"/>
          <w:u w:val="single"/>
        </w:rPr>
        <w:t>hyperreal</w:t>
      </w:r>
      <w:r w:rsidRPr="006E5D0E">
        <w:rPr>
          <w:sz w:val="16"/>
        </w:rPr>
        <w:t xml:space="preserve"> and insignificant. </w:t>
      </w:r>
      <w:r w:rsidRPr="00B60B30">
        <w:rPr>
          <w:highlight w:val="cyan"/>
          <w:u w:val="single"/>
        </w:rPr>
        <w:t>By</w:t>
      </w:r>
      <w:r w:rsidRPr="006E5D0E">
        <w:rPr>
          <w:sz w:val="16"/>
        </w:rPr>
        <w:t xml:space="preserve"> </w:t>
      </w:r>
      <w:r w:rsidRPr="00CE6983">
        <w:rPr>
          <w:u w:val="single"/>
        </w:rPr>
        <w:t xml:space="preserve">the </w:t>
      </w:r>
      <w:r w:rsidRPr="009A4582">
        <w:rPr>
          <w:highlight w:val="cyan"/>
          <w:u w:val="single"/>
        </w:rPr>
        <w:t>orbital establishment of a system of control</w:t>
      </w:r>
      <w:r w:rsidRPr="00CE6983">
        <w:rPr>
          <w:u w:val="single"/>
        </w:rPr>
        <w:t xml:space="preserve"> like peaceful coexistence</w:t>
      </w:r>
      <w:r w:rsidRPr="006E5D0E">
        <w:rPr>
          <w:sz w:val="16"/>
        </w:rPr>
        <w:t xml:space="preserve">, </w:t>
      </w:r>
      <w:r w:rsidRPr="00CE6983">
        <w:rPr>
          <w:u w:val="single"/>
        </w:rPr>
        <w:t xml:space="preserve">all </w:t>
      </w:r>
      <w:r w:rsidRPr="009A4582">
        <w:rPr>
          <w:u w:val="single"/>
        </w:rPr>
        <w:t>terrestrial</w:t>
      </w:r>
      <w:r w:rsidRPr="00CE6983">
        <w:rPr>
          <w:u w:val="single"/>
        </w:rPr>
        <w:t xml:space="preserve"> microsystems are </w:t>
      </w:r>
      <w:proofErr w:type="spellStart"/>
      <w:r w:rsidRPr="00CE6983">
        <w:rPr>
          <w:u w:val="single"/>
        </w:rPr>
        <w:t>satellised</w:t>
      </w:r>
      <w:proofErr w:type="spellEnd"/>
      <w:r w:rsidRPr="00CE6983">
        <w:rPr>
          <w:u w:val="single"/>
        </w:rPr>
        <w:t xml:space="preserve"> and lose their autonomy</w:t>
      </w:r>
      <w:r w:rsidRPr="006E5D0E">
        <w:rPr>
          <w:sz w:val="16"/>
        </w:rPr>
        <w:t xml:space="preserve">. </w:t>
      </w:r>
      <w:r w:rsidRPr="00CE6983">
        <w:rPr>
          <w:u w:val="single"/>
        </w:rPr>
        <w:t>All energy</w:t>
      </w:r>
      <w:r w:rsidRPr="006E5D0E">
        <w:rPr>
          <w:sz w:val="16"/>
        </w:rPr>
        <w:t xml:space="preserve">, </w:t>
      </w:r>
      <w:r w:rsidRPr="009A4582">
        <w:rPr>
          <w:highlight w:val="cyan"/>
          <w:u w:val="single"/>
        </w:rPr>
        <w:t>all events are absorbed by</w:t>
      </w:r>
      <w:r w:rsidRPr="006E5D0E">
        <w:rPr>
          <w:u w:val="single"/>
        </w:rPr>
        <w:t xml:space="preserve"> this </w:t>
      </w:r>
      <w:proofErr w:type="spellStart"/>
      <w:r w:rsidRPr="006E5D0E">
        <w:rPr>
          <w:u w:val="single"/>
        </w:rPr>
        <w:t>excentric</w:t>
      </w:r>
      <w:proofErr w:type="spellEnd"/>
      <w:r w:rsidRPr="006E5D0E">
        <w:rPr>
          <w:u w:val="single"/>
        </w:rPr>
        <w:t xml:space="preserve"> </w:t>
      </w:r>
      <w:r w:rsidRPr="009A4582">
        <w:rPr>
          <w:highlight w:val="cyan"/>
          <w:u w:val="single"/>
        </w:rPr>
        <w:t>gravitation</w:t>
      </w:r>
      <w:r w:rsidRPr="006E5D0E">
        <w:rPr>
          <w:sz w:val="16"/>
        </w:rPr>
        <w:t xml:space="preserve">, </w:t>
      </w:r>
      <w:r w:rsidRPr="009A4582">
        <w:rPr>
          <w:highlight w:val="cyan"/>
          <w:u w:val="single"/>
        </w:rPr>
        <w:t>everything</w:t>
      </w:r>
      <w:r w:rsidRPr="006E5D0E">
        <w:rPr>
          <w:sz w:val="16"/>
        </w:rPr>
        <w:t xml:space="preserve"> condenses and </w:t>
      </w:r>
      <w:r w:rsidRPr="009A4582">
        <w:rPr>
          <w:highlight w:val="cyan"/>
          <w:u w:val="single"/>
        </w:rPr>
        <w:t>implodes on the</w:t>
      </w:r>
      <w:r w:rsidRPr="006E5D0E">
        <w:rPr>
          <w:sz w:val="16"/>
        </w:rPr>
        <w:t xml:space="preserve"> micro-model of control alone (the </w:t>
      </w:r>
      <w:r w:rsidRPr="006E5D0E">
        <w:rPr>
          <w:u w:val="single"/>
        </w:rPr>
        <w:t xml:space="preserve">orbital </w:t>
      </w:r>
      <w:r w:rsidRPr="009A4582">
        <w:rPr>
          <w:highlight w:val="cyan"/>
          <w:u w:val="single"/>
        </w:rPr>
        <w:t>satellite</w:t>
      </w:r>
      <w:r w:rsidRPr="006E5D0E">
        <w:rPr>
          <w:sz w:val="16"/>
        </w:rPr>
        <w:t xml:space="preserve">), as conversely, </w:t>
      </w:r>
      <w:r w:rsidRPr="009A4582">
        <w:rPr>
          <w:highlight w:val="cyan"/>
          <w:u w:val="single"/>
        </w:rPr>
        <w:t>in the</w:t>
      </w:r>
      <w:r w:rsidRPr="006E5D0E">
        <w:rPr>
          <w:sz w:val="16"/>
        </w:rPr>
        <w:t xml:space="preserve"> other, </w:t>
      </w:r>
      <w:r w:rsidRPr="006E5D0E">
        <w:rPr>
          <w:u w:val="single"/>
        </w:rPr>
        <w:t>biological dimension everything</w:t>
      </w:r>
      <w:r w:rsidRPr="006E5D0E">
        <w:rPr>
          <w:sz w:val="16"/>
        </w:rPr>
        <w:t xml:space="preserve"> converges and </w:t>
      </w:r>
      <w:r w:rsidRPr="006E5D0E">
        <w:rPr>
          <w:u w:val="single"/>
        </w:rPr>
        <w:t>implodes on the</w:t>
      </w:r>
      <w:r w:rsidRPr="006E5D0E">
        <w:rPr>
          <w:sz w:val="16"/>
        </w:rPr>
        <w:t xml:space="preserve"> molecular micromodel of the </w:t>
      </w:r>
      <w:r w:rsidRPr="006E5D0E">
        <w:rPr>
          <w:u w:val="single"/>
        </w:rPr>
        <w:t xml:space="preserve">genetic </w:t>
      </w:r>
      <w:r w:rsidRPr="009A4582">
        <w:rPr>
          <w:highlight w:val="cyan"/>
          <w:u w:val="single"/>
        </w:rPr>
        <w:t>code</w:t>
      </w:r>
      <w:r w:rsidRPr="006E5D0E">
        <w:rPr>
          <w:sz w:val="16"/>
        </w:rPr>
        <w:t xml:space="preserve">. Between the two, caught between the nuclear and the genetic, </w:t>
      </w:r>
      <w:r w:rsidRPr="006E5D0E">
        <w:rPr>
          <w:u w:val="single"/>
        </w:rPr>
        <w:t xml:space="preserve">in the simultaneous assumption of the two fundamental codes of deterrence, </w:t>
      </w:r>
      <w:r w:rsidRPr="009A4582">
        <w:rPr>
          <w:highlight w:val="cyan"/>
          <w:u w:val="single"/>
        </w:rPr>
        <w:t>every</w:t>
      </w:r>
      <w:r w:rsidRPr="006E5D0E">
        <w:rPr>
          <w:u w:val="single"/>
        </w:rPr>
        <w:t xml:space="preserve"> principle of </w:t>
      </w:r>
      <w:r w:rsidRPr="009A4582">
        <w:rPr>
          <w:highlight w:val="cyan"/>
          <w:u w:val="single"/>
        </w:rPr>
        <w:t>meaning is absorbed</w:t>
      </w:r>
      <w:r w:rsidRPr="006E5D0E">
        <w:rPr>
          <w:u w:val="single"/>
        </w:rPr>
        <w:t xml:space="preserve">, every deployment of </w:t>
      </w:r>
      <w:r w:rsidRPr="009A4582">
        <w:rPr>
          <w:highlight w:val="cyan"/>
          <w:u w:val="single"/>
        </w:rPr>
        <w:t>the real is impossible</w:t>
      </w:r>
      <w:r w:rsidRPr="009A4582">
        <w:rPr>
          <w:sz w:val="16"/>
        </w:rPr>
        <w:t>.</w:t>
      </w:r>
    </w:p>
    <w:p w14:paraId="63E9C947" w14:textId="77777777" w:rsidR="00FD1792" w:rsidRPr="00DB62B3" w:rsidRDefault="00FD1792" w:rsidP="00FD1792">
      <w:pPr>
        <w:rPr>
          <w:sz w:val="16"/>
        </w:rPr>
      </w:pPr>
      <w:r w:rsidRPr="00DB62B3">
        <w:rPr>
          <w:sz w:val="16"/>
        </w:rPr>
        <w:t xml:space="preserve">The simultaneity of two events in July 1975 illustrates this in a striking way: </w:t>
      </w:r>
      <w:r w:rsidRPr="00D54287">
        <w:rPr>
          <w:u w:val="single"/>
        </w:rPr>
        <w:t>the linkup in space of the two American and Soviet super-satellites, apotheosis of peaceful existence</w:t>
      </w:r>
      <w:r w:rsidRPr="00DB62B3">
        <w:rPr>
          <w:sz w:val="16"/>
        </w:rPr>
        <w:t xml:space="preserve"> - and the suppression by the Chinese of character writing and conversion to the Roman alphabet. This latter </w:t>
      </w:r>
      <w:r w:rsidRPr="00D54287">
        <w:rPr>
          <w:u w:val="single"/>
        </w:rPr>
        <w:t>signifies the "orbital" establishment of an abstract and model system of signs</w:t>
      </w:r>
      <w:r w:rsidRPr="00DB62B3">
        <w:rPr>
          <w:sz w:val="16"/>
        </w:rPr>
        <w:t xml:space="preserve">, into whose orbit will be reabsorbed all those once remarkable and singular forms of style and writing. </w:t>
      </w:r>
      <w:r w:rsidRPr="00D54287">
        <w:rPr>
          <w:u w:val="single"/>
        </w:rPr>
        <w:t xml:space="preserve">The </w:t>
      </w:r>
      <w:proofErr w:type="spellStart"/>
      <w:r w:rsidRPr="00D54287">
        <w:rPr>
          <w:u w:val="single"/>
        </w:rPr>
        <w:t>satellisation</w:t>
      </w:r>
      <w:proofErr w:type="spellEnd"/>
      <w:r w:rsidRPr="00D54287">
        <w:rPr>
          <w:u w:val="single"/>
        </w:rPr>
        <w:t xml:space="preserve"> of their tongue</w:t>
      </w:r>
      <w:r w:rsidRPr="00DB62B3">
        <w:rPr>
          <w:sz w:val="16"/>
        </w:rPr>
        <w:t xml:space="preserve">: this is the way the Chinese enter the system of peaceful coexistence, which is inscribed in their sky at the very same time by the docking of the two satellites. </w:t>
      </w:r>
      <w:r w:rsidRPr="00DB62B3">
        <w:rPr>
          <w:u w:val="single"/>
        </w:rPr>
        <w:t xml:space="preserve">The orbital flight of the Big Two, the </w:t>
      </w:r>
      <w:proofErr w:type="spellStart"/>
      <w:r w:rsidRPr="00DB62B3">
        <w:rPr>
          <w:u w:val="single"/>
        </w:rPr>
        <w:t>neutralisation</w:t>
      </w:r>
      <w:proofErr w:type="spellEnd"/>
      <w:r w:rsidRPr="00DB62B3">
        <w:rPr>
          <w:u w:val="single"/>
        </w:rPr>
        <w:t xml:space="preserve"> and </w:t>
      </w:r>
      <w:proofErr w:type="spellStart"/>
      <w:r w:rsidRPr="00DB62B3">
        <w:rPr>
          <w:u w:val="single"/>
        </w:rPr>
        <w:t>homogenisation</w:t>
      </w:r>
      <w:proofErr w:type="spellEnd"/>
      <w:r w:rsidRPr="00DB62B3">
        <w:rPr>
          <w:u w:val="single"/>
        </w:rPr>
        <w:t xml:space="preserve"> of everybody else on earth</w:t>
      </w:r>
      <w:r w:rsidRPr="00DB62B3">
        <w:rPr>
          <w:sz w:val="16"/>
        </w:rPr>
        <w:t>.</w:t>
      </w:r>
    </w:p>
    <w:p w14:paraId="1ADBA135" w14:textId="77777777" w:rsidR="00FD1792" w:rsidRPr="00E569A8" w:rsidRDefault="00FD1792" w:rsidP="00FD1792">
      <w:pPr>
        <w:rPr>
          <w:sz w:val="16"/>
        </w:rPr>
      </w:pPr>
      <w:r w:rsidRPr="00E569A8">
        <w:rPr>
          <w:sz w:val="16"/>
        </w:rPr>
        <w:t xml:space="preserve">Yet, </w:t>
      </w:r>
      <w:r w:rsidRPr="00DB62B3">
        <w:rPr>
          <w:u w:val="single"/>
        </w:rPr>
        <w:t>despite this deterrence by the orbital authority</w:t>
      </w:r>
      <w:r w:rsidRPr="00E569A8">
        <w:rPr>
          <w:sz w:val="16"/>
        </w:rPr>
        <w:t xml:space="preserve"> - </w:t>
      </w:r>
      <w:r w:rsidRPr="009A4582">
        <w:rPr>
          <w:highlight w:val="cyan"/>
          <w:u w:val="single"/>
        </w:rPr>
        <w:t>the nuclear code</w:t>
      </w:r>
      <w:r w:rsidRPr="00E569A8">
        <w:rPr>
          <w:sz w:val="16"/>
        </w:rPr>
        <w:t xml:space="preserve"> or molecular-events </w:t>
      </w:r>
      <w:r w:rsidRPr="009A4582">
        <w:rPr>
          <w:u w:val="single"/>
        </w:rPr>
        <w:t xml:space="preserve">continue </w:t>
      </w:r>
      <w:r w:rsidRPr="009A4582">
        <w:rPr>
          <w:highlight w:val="cyan"/>
          <w:u w:val="single"/>
        </w:rPr>
        <w:t>at ground level</w:t>
      </w:r>
      <w:r w:rsidRPr="00DB62B3">
        <w:rPr>
          <w:u w:val="single"/>
        </w:rPr>
        <w:t xml:space="preserve">, </w:t>
      </w:r>
      <w:r w:rsidRPr="009A4582">
        <w:rPr>
          <w:highlight w:val="cyan"/>
          <w:u w:val="single"/>
        </w:rPr>
        <w:t>mishaps</w:t>
      </w:r>
      <w:r w:rsidRPr="00DB62B3">
        <w:rPr>
          <w:u w:val="single"/>
        </w:rPr>
        <w:t xml:space="preserve"> are </w:t>
      </w:r>
      <w:r w:rsidRPr="009A4582">
        <w:rPr>
          <w:highlight w:val="cyan"/>
          <w:u w:val="single"/>
        </w:rPr>
        <w:t>increasing</w:t>
      </w:r>
      <w:r w:rsidRPr="009A4582">
        <w:rPr>
          <w:u w:val="single"/>
        </w:rPr>
        <w:t>l</w:t>
      </w:r>
      <w:r w:rsidRPr="00DB62B3">
        <w:rPr>
          <w:u w:val="single"/>
        </w:rPr>
        <w:t>y more numerous</w:t>
      </w:r>
      <w:r w:rsidRPr="00E569A8">
        <w:rPr>
          <w:sz w:val="16"/>
        </w:rPr>
        <w:t xml:space="preserve">, </w:t>
      </w:r>
      <w:r w:rsidRPr="009A4582">
        <w:rPr>
          <w:u w:val="single"/>
        </w:rPr>
        <w:t>despite</w:t>
      </w:r>
      <w:r w:rsidRPr="00DB62B3">
        <w:rPr>
          <w:u w:val="single"/>
        </w:rPr>
        <w:t xml:space="preserve"> the</w:t>
      </w:r>
      <w:r w:rsidRPr="00E569A8">
        <w:rPr>
          <w:sz w:val="16"/>
        </w:rPr>
        <w:t xml:space="preserve"> global process of contiguity and </w:t>
      </w:r>
      <w:r w:rsidRPr="00DB62B3">
        <w:rPr>
          <w:u w:val="single"/>
        </w:rPr>
        <w:t>simultaneity of data.</w:t>
      </w:r>
      <w:r w:rsidRPr="00E569A8">
        <w:rPr>
          <w:sz w:val="16"/>
        </w:rPr>
        <w:t xml:space="preserve"> </w:t>
      </w:r>
      <w:proofErr w:type="gramStart"/>
      <w:r w:rsidRPr="00E569A8">
        <w:rPr>
          <w:sz w:val="16"/>
        </w:rPr>
        <w:t>But,</w:t>
      </w:r>
      <w:proofErr w:type="gramEnd"/>
      <w:r w:rsidRPr="00E569A8">
        <w:rPr>
          <w:sz w:val="16"/>
        </w:rPr>
        <w:t xml:space="preserve"> subtly, </w:t>
      </w:r>
      <w:r w:rsidRPr="00DB62B3">
        <w:rPr>
          <w:u w:val="single"/>
        </w:rPr>
        <w:t>these events no longer make any sense</w:t>
      </w:r>
      <w:r w:rsidRPr="00E569A8">
        <w:rPr>
          <w:sz w:val="16"/>
        </w:rPr>
        <w:t xml:space="preserve">; </w:t>
      </w:r>
      <w:r w:rsidRPr="00DB62B3">
        <w:rPr>
          <w:u w:val="single"/>
        </w:rPr>
        <w:t>they are nothing more than</w:t>
      </w:r>
      <w:r w:rsidRPr="00E569A8">
        <w:rPr>
          <w:sz w:val="16"/>
        </w:rPr>
        <w:t xml:space="preserve"> </w:t>
      </w:r>
      <w:r w:rsidRPr="00DB62B3">
        <w:rPr>
          <w:u w:val="single"/>
        </w:rPr>
        <w:t>a</w:t>
      </w:r>
      <w:r w:rsidRPr="00E569A8">
        <w:rPr>
          <w:sz w:val="16"/>
        </w:rPr>
        <w:t xml:space="preserve"> duplex effect of </w:t>
      </w:r>
      <w:r w:rsidRPr="00DB62B3">
        <w:rPr>
          <w:u w:val="single"/>
        </w:rPr>
        <w:t>simulation</w:t>
      </w:r>
      <w:r w:rsidRPr="00E569A8">
        <w:rPr>
          <w:sz w:val="16"/>
        </w:rPr>
        <w:t xml:space="preserve"> at the summit. The best example must be the Vietnam war, since it was at the crossroads of a maximal historical or "revolutionary" stake and the installation of this deterrent authority. What sense did that war make, if not that its unfolding sealed the end of history in the culminating and decisive event of our age?</w:t>
      </w:r>
    </w:p>
    <w:p w14:paraId="76C41DC1" w14:textId="77777777" w:rsidR="00FD1792" w:rsidRPr="00E569A8" w:rsidRDefault="00FD1792" w:rsidP="00FD1792">
      <w:pPr>
        <w:rPr>
          <w:sz w:val="16"/>
          <w:szCs w:val="16"/>
        </w:rPr>
      </w:pPr>
      <w:r w:rsidRPr="00E569A8">
        <w:rPr>
          <w:sz w:val="16"/>
          <w:szCs w:val="16"/>
        </w:rPr>
        <w:t xml:space="preserve">Why did such a difficult, </w:t>
      </w:r>
      <w:proofErr w:type="gramStart"/>
      <w:r w:rsidRPr="00E569A8">
        <w:rPr>
          <w:sz w:val="16"/>
          <w:szCs w:val="16"/>
        </w:rPr>
        <w:t>long</w:t>
      </w:r>
      <w:proofErr w:type="gramEnd"/>
      <w:r w:rsidRPr="00E569A8">
        <w:rPr>
          <w:sz w:val="16"/>
          <w:szCs w:val="16"/>
        </w:rPr>
        <w:t xml:space="preserve"> and arduous war vanish overnight as if by magic? </w:t>
      </w:r>
    </w:p>
    <w:p w14:paraId="5CB67B75" w14:textId="77777777" w:rsidR="00FD1792" w:rsidRPr="00E569A8" w:rsidRDefault="00FD1792" w:rsidP="00FD1792">
      <w:pPr>
        <w:rPr>
          <w:sz w:val="16"/>
        </w:rPr>
      </w:pPr>
      <w:r w:rsidRPr="00E569A8">
        <w:rPr>
          <w:sz w:val="16"/>
        </w:rPr>
        <w:t xml:space="preserve">Why didn't the American defeat (the greatest reversal in its history) have any internal repercussions? If it had truly signified a setback in the planetary strategy of the USA, it should have necessarily disturbed the internal balance of the American political system. But </w:t>
      </w:r>
      <w:r w:rsidRPr="00E569A8">
        <w:rPr>
          <w:u w:val="single"/>
        </w:rPr>
        <w:t>no such thing happened</w:t>
      </w:r>
      <w:r w:rsidRPr="00E569A8">
        <w:rPr>
          <w:sz w:val="16"/>
        </w:rPr>
        <w:t xml:space="preserve">. </w:t>
      </w:r>
    </w:p>
    <w:p w14:paraId="5FAB2B91" w14:textId="77777777" w:rsidR="00FD1792" w:rsidRPr="00E569A8" w:rsidRDefault="00FD1792" w:rsidP="00FD1792">
      <w:pPr>
        <w:rPr>
          <w:sz w:val="16"/>
        </w:rPr>
      </w:pPr>
      <w:r w:rsidRPr="00E569A8">
        <w:rPr>
          <w:sz w:val="16"/>
        </w:rPr>
        <w:t xml:space="preserve">Hence something else took place. Ultimately this </w:t>
      </w:r>
      <w:r w:rsidRPr="00E569A8">
        <w:rPr>
          <w:u w:val="single"/>
        </w:rPr>
        <w:t>war was only a crucial episode in a peaceful coexistence.</w:t>
      </w:r>
      <w:r w:rsidRPr="00E569A8">
        <w:rPr>
          <w:sz w:val="16"/>
        </w:rPr>
        <w:t xml:space="preserve"> It marked the advent of China to peaceful coexistence. The long sought-after securing and </w:t>
      </w:r>
      <w:proofErr w:type="spellStart"/>
      <w:r w:rsidRPr="00E569A8">
        <w:rPr>
          <w:sz w:val="16"/>
        </w:rPr>
        <w:t>concretising</w:t>
      </w:r>
      <w:proofErr w:type="spellEnd"/>
      <w:r w:rsidRPr="00E569A8">
        <w:rPr>
          <w:sz w:val="16"/>
        </w:rPr>
        <w:t xml:space="preserve"> of China's non-intervention, China's apprenticeship in a global modus vivendi, </w:t>
      </w:r>
      <w:r w:rsidRPr="00E569A8">
        <w:rPr>
          <w:u w:val="single"/>
        </w:rPr>
        <w:t>the passing from a strategy of world revolution to one of a sharing of forces and empires, the transition from a radical alternative to political alternation in a now almost settled system</w:t>
      </w:r>
      <w:r w:rsidRPr="00E569A8">
        <w:rPr>
          <w:sz w:val="16"/>
        </w:rPr>
        <w:t xml:space="preserve"> (</w:t>
      </w:r>
      <w:proofErr w:type="spellStart"/>
      <w:r w:rsidRPr="00E569A8">
        <w:rPr>
          <w:sz w:val="16"/>
        </w:rPr>
        <w:t>normalisation</w:t>
      </w:r>
      <w:proofErr w:type="spellEnd"/>
      <w:r w:rsidRPr="00E569A8">
        <w:rPr>
          <w:sz w:val="16"/>
        </w:rPr>
        <w:t xml:space="preserve"> of </w:t>
      </w:r>
      <w:proofErr w:type="spellStart"/>
      <w:r w:rsidRPr="00E569A8">
        <w:rPr>
          <w:sz w:val="16"/>
        </w:rPr>
        <w:t>PekingWashington</w:t>
      </w:r>
      <w:proofErr w:type="spellEnd"/>
      <w:r w:rsidRPr="00E569A8">
        <w:rPr>
          <w:sz w:val="16"/>
        </w:rPr>
        <w:t xml:space="preserve"> relations): all this was the stake of the Vietnam war, and in that sense, the USA pulled out of Vietnam but they won the war.</w:t>
      </w:r>
    </w:p>
    <w:p w14:paraId="44B34160" w14:textId="77777777" w:rsidR="00FD1792" w:rsidRPr="00E569A8" w:rsidRDefault="00FD1792" w:rsidP="00FD1792">
      <w:pPr>
        <w:rPr>
          <w:sz w:val="16"/>
        </w:rPr>
      </w:pPr>
      <w:r w:rsidRPr="00E569A8">
        <w:rPr>
          <w:sz w:val="16"/>
        </w:rPr>
        <w:t xml:space="preserve">And </w:t>
      </w:r>
      <w:r w:rsidRPr="00E569A8">
        <w:rPr>
          <w:u w:val="single"/>
        </w:rPr>
        <w:t>the war "spontaneously" came to an end when the objective had been attained</w:t>
      </w:r>
      <w:r w:rsidRPr="00E569A8">
        <w:rPr>
          <w:sz w:val="16"/>
        </w:rPr>
        <w:t xml:space="preserve">. </w:t>
      </w:r>
      <w:proofErr w:type="gramStart"/>
      <w:r w:rsidRPr="00E569A8">
        <w:rPr>
          <w:sz w:val="16"/>
        </w:rPr>
        <w:t>This is why</w:t>
      </w:r>
      <w:proofErr w:type="gramEnd"/>
      <w:r w:rsidRPr="00E569A8">
        <w:rPr>
          <w:sz w:val="16"/>
        </w:rPr>
        <w:t xml:space="preserve"> it was de-escalated, </w:t>
      </w:r>
      <w:proofErr w:type="spellStart"/>
      <w:r w:rsidRPr="00E569A8">
        <w:rPr>
          <w:sz w:val="16"/>
        </w:rPr>
        <w:t>demobilised</w:t>
      </w:r>
      <w:proofErr w:type="spellEnd"/>
      <w:r w:rsidRPr="00E569A8">
        <w:rPr>
          <w:sz w:val="16"/>
        </w:rPr>
        <w:t xml:space="preserve"> so easily.</w:t>
      </w:r>
    </w:p>
    <w:p w14:paraId="2BDFE8B4" w14:textId="77777777" w:rsidR="00FD1792" w:rsidRPr="00F812EE" w:rsidRDefault="00FD1792" w:rsidP="00FD1792">
      <w:pPr>
        <w:rPr>
          <w:sz w:val="16"/>
        </w:rPr>
      </w:pPr>
      <w:r w:rsidRPr="00F812EE">
        <w:rPr>
          <w:sz w:val="16"/>
        </w:rPr>
        <w:t xml:space="preserve">The effects of this same remolding are legible in the field. The war lasted </w:t>
      </w:r>
      <w:proofErr w:type="gramStart"/>
      <w:r w:rsidRPr="00F812EE">
        <w:rPr>
          <w:sz w:val="16"/>
        </w:rPr>
        <w:t>as long as</w:t>
      </w:r>
      <w:proofErr w:type="gramEnd"/>
      <w:r w:rsidRPr="00F812EE">
        <w:rPr>
          <w:sz w:val="16"/>
        </w:rPr>
        <w:t xml:space="preserve"> there remained unliquidated elements irreducible to a healthy politics and a discipline of power, even a communist one. When </w:t>
      </w:r>
      <w:proofErr w:type="gramStart"/>
      <w:r w:rsidRPr="00F812EE">
        <w:rPr>
          <w:sz w:val="16"/>
        </w:rPr>
        <w:t>finally</w:t>
      </w:r>
      <w:proofErr w:type="gramEnd"/>
      <w:r w:rsidRPr="00F812EE">
        <w:rPr>
          <w:sz w:val="16"/>
        </w:rPr>
        <w:t xml:space="preserve"> the war passed from the resistance to the hands of regular Northern troops, it could stop: it had attained its objective. </w:t>
      </w:r>
      <w:proofErr w:type="gramStart"/>
      <w:r w:rsidRPr="00F812EE">
        <w:rPr>
          <w:u w:val="single"/>
        </w:rPr>
        <w:t>Thus</w:t>
      </w:r>
      <w:proofErr w:type="gramEnd"/>
      <w:r w:rsidRPr="00F812EE">
        <w:rPr>
          <w:u w:val="single"/>
        </w:rPr>
        <w:t xml:space="preserve"> the stake was a political relay</w:t>
      </w:r>
      <w:r w:rsidRPr="00F812EE">
        <w:rPr>
          <w:sz w:val="16"/>
        </w:rPr>
        <w:t xml:space="preserve">. When the Vietnamese proved they were no longer bearers of an unpredictable subversion, it could be handed over to them. </w:t>
      </w:r>
      <w:r w:rsidRPr="00F812EE">
        <w:rPr>
          <w:u w:val="single"/>
        </w:rPr>
        <w:t>That this was communist order wasn't fundamentally serious:</w:t>
      </w:r>
      <w:r w:rsidRPr="00F812EE">
        <w:rPr>
          <w:sz w:val="16"/>
        </w:rPr>
        <w:t xml:space="preserve"> it had proved itself, it could be trusted. </w:t>
      </w:r>
      <w:r w:rsidRPr="00F812EE">
        <w:rPr>
          <w:u w:val="single"/>
        </w:rPr>
        <w:t>They are even more effective than capitalists in liquidating "primitive" precapitalist and antiquated structures</w:t>
      </w:r>
      <w:r w:rsidRPr="00F812EE">
        <w:rPr>
          <w:sz w:val="16"/>
        </w:rPr>
        <w:t>.</w:t>
      </w:r>
    </w:p>
    <w:p w14:paraId="47EEF949" w14:textId="77777777" w:rsidR="00FD1792" w:rsidRPr="00F812EE" w:rsidRDefault="00FD1792" w:rsidP="00FD1792">
      <w:pPr>
        <w:rPr>
          <w:u w:val="single"/>
        </w:rPr>
      </w:pPr>
      <w:r w:rsidRPr="00F812EE">
        <w:rPr>
          <w:u w:val="single"/>
        </w:rPr>
        <w:t xml:space="preserve">Same scenario as in the Algerian war. </w:t>
      </w:r>
    </w:p>
    <w:p w14:paraId="35DE52B1" w14:textId="77777777" w:rsidR="00FD1792" w:rsidRPr="004E0E7C" w:rsidRDefault="00FD1792" w:rsidP="00FD1792">
      <w:pPr>
        <w:rPr>
          <w:sz w:val="16"/>
        </w:rPr>
      </w:pPr>
      <w:r w:rsidRPr="004E0E7C">
        <w:rPr>
          <w:sz w:val="16"/>
        </w:rPr>
        <w:t xml:space="preserve">The other aspect of this war and of </w:t>
      </w:r>
      <w:r w:rsidRPr="009A4582">
        <w:rPr>
          <w:highlight w:val="cyan"/>
          <w:u w:val="single"/>
        </w:rPr>
        <w:t>all wars</w:t>
      </w:r>
      <w:r w:rsidRPr="004E0E7C">
        <w:rPr>
          <w:sz w:val="16"/>
        </w:rPr>
        <w:t xml:space="preserve"> since: behind the armed violence, the murderous antagonism between adversaries - which seems a matter of life and death, and which is played as such (otherwise you could never send out people to get smashed up in this kind of trouble), </w:t>
      </w:r>
      <w:r w:rsidRPr="004E0E7C">
        <w:rPr>
          <w:u w:val="single"/>
        </w:rPr>
        <w:t xml:space="preserve">behind this simulacrum of a struggle to death and of ruthless global stakes, the two adversaries are fundamentally as one against that other, unnamed, </w:t>
      </w:r>
      <w:r w:rsidRPr="004E0E7C">
        <w:rPr>
          <w:sz w:val="16"/>
        </w:rPr>
        <w:t xml:space="preserve">never mentioned thing, </w:t>
      </w:r>
      <w:r w:rsidRPr="004E0E7C">
        <w:rPr>
          <w:u w:val="single"/>
        </w:rPr>
        <w:t xml:space="preserve">whose </w:t>
      </w:r>
      <w:r w:rsidRPr="009A4582">
        <w:rPr>
          <w:highlight w:val="cyan"/>
          <w:u w:val="single"/>
        </w:rPr>
        <w:t xml:space="preserve">objective outcome </w:t>
      </w:r>
      <w:r w:rsidRPr="009A4582">
        <w:rPr>
          <w:u w:val="single"/>
        </w:rPr>
        <w:t>in war</w:t>
      </w:r>
      <w:r w:rsidRPr="004E0E7C">
        <w:rPr>
          <w:sz w:val="16"/>
        </w:rPr>
        <w:t xml:space="preserve">, with equal complicity between the two adversaries, </w:t>
      </w:r>
      <w:r w:rsidRPr="009A4582">
        <w:rPr>
          <w:highlight w:val="cyan"/>
          <w:u w:val="single"/>
        </w:rPr>
        <w:t>is total liquidation</w:t>
      </w:r>
      <w:r w:rsidRPr="004E0E7C">
        <w:rPr>
          <w:sz w:val="16"/>
        </w:rPr>
        <w:t xml:space="preserve">. </w:t>
      </w:r>
      <w:r w:rsidRPr="004E0E7C">
        <w:rPr>
          <w:u w:val="single"/>
        </w:rPr>
        <w:t>It is</w:t>
      </w:r>
      <w:r w:rsidRPr="004E0E7C">
        <w:rPr>
          <w:sz w:val="16"/>
        </w:rPr>
        <w:t xml:space="preserve"> tribal, communal, </w:t>
      </w:r>
      <w:r w:rsidRPr="004E0E7C">
        <w:rPr>
          <w:u w:val="single"/>
        </w:rPr>
        <w:t xml:space="preserve">pre-capitalist structures, every form of exchange, language and symbolic </w:t>
      </w:r>
      <w:proofErr w:type="spellStart"/>
      <w:r w:rsidRPr="004E0E7C">
        <w:rPr>
          <w:u w:val="single"/>
        </w:rPr>
        <w:t>organisation</w:t>
      </w:r>
      <w:proofErr w:type="spellEnd"/>
      <w:r w:rsidRPr="004E0E7C">
        <w:rPr>
          <w:u w:val="single"/>
        </w:rPr>
        <w:t xml:space="preserve"> which must be abolished</w:t>
      </w:r>
      <w:r w:rsidRPr="004E0E7C">
        <w:rPr>
          <w:sz w:val="16"/>
        </w:rPr>
        <w:t xml:space="preserve">. </w:t>
      </w:r>
      <w:r w:rsidRPr="004E0E7C">
        <w:rPr>
          <w:u w:val="single"/>
        </w:rPr>
        <w:t>Their murder is the object of war</w:t>
      </w:r>
      <w:r w:rsidRPr="004E0E7C">
        <w:rPr>
          <w:sz w:val="16"/>
        </w:rPr>
        <w:t xml:space="preserve"> - and in its immense spectacular contrivance of death, </w:t>
      </w:r>
      <w:r w:rsidRPr="004E0E7C">
        <w:rPr>
          <w:u w:val="single"/>
        </w:rPr>
        <w:t xml:space="preserve">war is only the medium of this process of terrorist </w:t>
      </w:r>
      <w:proofErr w:type="spellStart"/>
      <w:r w:rsidRPr="004E0E7C">
        <w:rPr>
          <w:u w:val="single"/>
        </w:rPr>
        <w:t>rationalisation</w:t>
      </w:r>
      <w:proofErr w:type="spellEnd"/>
      <w:r w:rsidRPr="004E0E7C">
        <w:rPr>
          <w:u w:val="single"/>
        </w:rPr>
        <w:t xml:space="preserve"> by the social</w:t>
      </w:r>
      <w:r w:rsidRPr="004E0E7C">
        <w:rPr>
          <w:sz w:val="16"/>
        </w:rPr>
        <w:t xml:space="preserve"> - </w:t>
      </w:r>
      <w:r w:rsidRPr="004E0E7C">
        <w:rPr>
          <w:u w:val="single"/>
        </w:rPr>
        <w:t>the murder through which sociality can be founded, no matter what allegiance, communist or capitalist</w:t>
      </w:r>
      <w:r w:rsidRPr="004E0E7C">
        <w:rPr>
          <w:sz w:val="16"/>
        </w:rPr>
        <w:t xml:space="preserve">. The total complicity or division of </w:t>
      </w:r>
      <w:proofErr w:type="spellStart"/>
      <w:r w:rsidRPr="004E0E7C">
        <w:rPr>
          <w:sz w:val="16"/>
        </w:rPr>
        <w:t>labour</w:t>
      </w:r>
      <w:proofErr w:type="spellEnd"/>
      <w:r w:rsidRPr="004E0E7C">
        <w:rPr>
          <w:sz w:val="16"/>
        </w:rPr>
        <w:t xml:space="preserve"> between two adversaries (who can even make huge sacrifices to reach that) for the very purpose of remolding and domesticating social relations.</w:t>
      </w:r>
    </w:p>
    <w:p w14:paraId="2D171CBB" w14:textId="77777777" w:rsidR="00FD1792" w:rsidRPr="004E0E7C" w:rsidRDefault="00FD1792" w:rsidP="00FD1792">
      <w:pPr>
        <w:rPr>
          <w:sz w:val="16"/>
        </w:rPr>
      </w:pPr>
      <w:r w:rsidRPr="004E0E7C">
        <w:rPr>
          <w:sz w:val="16"/>
        </w:rPr>
        <w:t xml:space="preserve">"The North </w:t>
      </w:r>
      <w:r w:rsidRPr="004E0E7C">
        <w:rPr>
          <w:u w:val="single"/>
        </w:rPr>
        <w:t>Vietnamese were advised to countenance a scenario of the liquidation of the American presence through which</w:t>
      </w:r>
      <w:r w:rsidRPr="004E0E7C">
        <w:rPr>
          <w:sz w:val="16"/>
        </w:rPr>
        <w:t xml:space="preserve">, of course, </w:t>
      </w:r>
      <w:proofErr w:type="spellStart"/>
      <w:r w:rsidRPr="004E0E7C">
        <w:rPr>
          <w:u w:val="single"/>
        </w:rPr>
        <w:t>honour</w:t>
      </w:r>
      <w:proofErr w:type="spellEnd"/>
      <w:r w:rsidRPr="004E0E7C">
        <w:rPr>
          <w:u w:val="single"/>
        </w:rPr>
        <w:t xml:space="preserve"> must be preserved</w:t>
      </w:r>
      <w:r w:rsidRPr="004E0E7C">
        <w:rPr>
          <w:sz w:val="16"/>
        </w:rPr>
        <w:t xml:space="preserve">." </w:t>
      </w:r>
    </w:p>
    <w:p w14:paraId="6AB5EFE6" w14:textId="77777777" w:rsidR="00FD1792" w:rsidRPr="004E0E7C" w:rsidRDefault="00FD1792" w:rsidP="00FD1792">
      <w:pPr>
        <w:rPr>
          <w:sz w:val="16"/>
        </w:rPr>
      </w:pPr>
      <w:r w:rsidRPr="004E0E7C">
        <w:rPr>
          <w:u w:val="single"/>
        </w:rPr>
        <w:t>The scenario</w:t>
      </w:r>
      <w:r w:rsidRPr="004E0E7C">
        <w:rPr>
          <w:sz w:val="16"/>
        </w:rPr>
        <w:t xml:space="preserve">: the </w:t>
      </w:r>
      <w:r w:rsidRPr="004E0E7C">
        <w:rPr>
          <w:u w:val="single"/>
        </w:rPr>
        <w:t>extremely heavy bombardment</w:t>
      </w:r>
      <w:r w:rsidRPr="004E0E7C">
        <w:rPr>
          <w:sz w:val="16"/>
        </w:rPr>
        <w:t xml:space="preserve"> of Hanoi. The intolerable nature of this bombing </w:t>
      </w:r>
      <w:r w:rsidRPr="004E0E7C">
        <w:rPr>
          <w:u w:val="single"/>
        </w:rPr>
        <w:t>should not conceal the fact that it was only a simulacrum</w:t>
      </w:r>
      <w:r w:rsidRPr="004E0E7C">
        <w:rPr>
          <w:sz w:val="16"/>
        </w:rPr>
        <w:t xml:space="preserve"> to allow the Vietnamese to seem to countenance a compromise and Nixon to make the Americans swallow the retreat of their forces. </w:t>
      </w:r>
      <w:r w:rsidRPr="004E0E7C">
        <w:rPr>
          <w:u w:val="single"/>
        </w:rPr>
        <w:t>The game was already won, nothing was objectively at stake but the credibility of the final montage.</w:t>
      </w:r>
    </w:p>
    <w:p w14:paraId="60C12CB6" w14:textId="77777777" w:rsidR="00FD1792" w:rsidRPr="004B4C8C" w:rsidRDefault="00FD1792" w:rsidP="00FD1792">
      <w:pPr>
        <w:rPr>
          <w:sz w:val="16"/>
        </w:rPr>
      </w:pPr>
      <w:r w:rsidRPr="004B4C8C">
        <w:rPr>
          <w:sz w:val="16"/>
        </w:rPr>
        <w:t xml:space="preserve">Moralists about war, champions of war's exalted values should not be greatly upset: </w:t>
      </w:r>
      <w:r w:rsidRPr="004B4C8C">
        <w:rPr>
          <w:u w:val="single"/>
        </w:rPr>
        <w:t xml:space="preserve">a </w:t>
      </w:r>
      <w:r w:rsidRPr="009A4582">
        <w:rPr>
          <w:highlight w:val="cyan"/>
          <w:u w:val="single"/>
        </w:rPr>
        <w:t>war is</w:t>
      </w:r>
      <w:r w:rsidRPr="004B4C8C">
        <w:rPr>
          <w:u w:val="single"/>
        </w:rPr>
        <w:t xml:space="preserve"> not any the less heinous for being </w:t>
      </w:r>
      <w:r w:rsidRPr="009A4582">
        <w:rPr>
          <w:highlight w:val="cyan"/>
          <w:u w:val="single"/>
        </w:rPr>
        <w:t>a</w:t>
      </w:r>
      <w:r w:rsidRPr="004B4C8C">
        <w:rPr>
          <w:u w:val="single"/>
        </w:rPr>
        <w:t xml:space="preserve"> mere </w:t>
      </w:r>
      <w:r w:rsidRPr="009A4582">
        <w:rPr>
          <w:highlight w:val="cyan"/>
          <w:u w:val="single"/>
        </w:rPr>
        <w:t>simulacrum</w:t>
      </w:r>
      <w:r w:rsidRPr="004B4C8C">
        <w:rPr>
          <w:sz w:val="16"/>
        </w:rPr>
        <w:t xml:space="preserve"> - </w:t>
      </w:r>
      <w:r w:rsidRPr="009A4582">
        <w:rPr>
          <w:highlight w:val="cyan"/>
          <w:u w:val="single"/>
        </w:rPr>
        <w:t>the flesh suffers</w:t>
      </w:r>
      <w:r w:rsidRPr="004B4C8C">
        <w:rPr>
          <w:u w:val="single"/>
        </w:rPr>
        <w:t xml:space="preserve"> just the same, and the dead ex-combatants count as much there as in other wars</w:t>
      </w:r>
      <w:r w:rsidRPr="004B4C8C">
        <w:rPr>
          <w:sz w:val="16"/>
        </w:rPr>
        <w:t xml:space="preserve">. That objective is always amply accomplished, like that of the partitioning of territories and of disciplinary sociality. </w:t>
      </w:r>
      <w:r w:rsidRPr="004B4C8C">
        <w:rPr>
          <w:u w:val="single"/>
        </w:rPr>
        <w:t>What no longer exists is the adversity of adversaries, the reality of antagonistic causes, the ideological seriousness of war</w:t>
      </w:r>
      <w:r w:rsidRPr="004B4C8C">
        <w:rPr>
          <w:sz w:val="16"/>
        </w:rPr>
        <w:t xml:space="preserve"> - also </w:t>
      </w:r>
      <w:r w:rsidRPr="004B4C8C">
        <w:rPr>
          <w:u w:val="single"/>
        </w:rPr>
        <w:t>the reality of defeat or victory, war</w:t>
      </w:r>
      <w:r w:rsidRPr="004B4C8C">
        <w:rPr>
          <w:sz w:val="16"/>
        </w:rPr>
        <w:t xml:space="preserve"> being a process whose triumph lies quite beyond these appearances.</w:t>
      </w:r>
    </w:p>
    <w:p w14:paraId="6DDD1A01" w14:textId="77777777" w:rsidR="00FD1792" w:rsidRPr="008C76AE" w:rsidRDefault="00FD1792" w:rsidP="00FD1792">
      <w:pPr>
        <w:rPr>
          <w:sz w:val="16"/>
        </w:rPr>
      </w:pPr>
      <w:r w:rsidRPr="008C76AE">
        <w:rPr>
          <w:sz w:val="16"/>
        </w:rPr>
        <w:t xml:space="preserve">In any case, </w:t>
      </w:r>
      <w:r w:rsidRPr="009A4582">
        <w:rPr>
          <w:highlight w:val="cyan"/>
          <w:u w:val="single"/>
        </w:rPr>
        <w:t>the pacification</w:t>
      </w:r>
      <w:r w:rsidRPr="008C76AE">
        <w:rPr>
          <w:sz w:val="16"/>
        </w:rPr>
        <w:t xml:space="preserve"> (or deterrence) </w:t>
      </w:r>
      <w:r w:rsidRPr="009A4582">
        <w:rPr>
          <w:highlight w:val="cyan"/>
          <w:u w:val="single"/>
        </w:rPr>
        <w:t>dominating us</w:t>
      </w:r>
      <w:r w:rsidRPr="004B4C8C">
        <w:rPr>
          <w:u w:val="single"/>
        </w:rPr>
        <w:t xml:space="preserve"> today </w:t>
      </w:r>
      <w:r w:rsidRPr="009A4582">
        <w:rPr>
          <w:highlight w:val="cyan"/>
          <w:u w:val="single"/>
        </w:rPr>
        <w:t>is beyond war and peace</w:t>
      </w:r>
      <w:r w:rsidRPr="008C76AE">
        <w:rPr>
          <w:sz w:val="16"/>
        </w:rPr>
        <w:t>, the simultaneous equivalence of peace and war. "</w:t>
      </w:r>
      <w:r w:rsidRPr="00C32DB5">
        <w:rPr>
          <w:u w:val="single"/>
        </w:rPr>
        <w:t>War is peace," said Orwell</w:t>
      </w:r>
      <w:r w:rsidRPr="008C76AE">
        <w:rPr>
          <w:sz w:val="16"/>
        </w:rPr>
        <w:t xml:space="preserve">. Here, also, </w:t>
      </w:r>
      <w:r w:rsidRPr="00C32DB5">
        <w:rPr>
          <w:u w:val="single"/>
        </w:rPr>
        <w:t>the two differential poles implode into each other</w:t>
      </w:r>
      <w:r w:rsidRPr="008C76AE">
        <w:rPr>
          <w:sz w:val="16"/>
        </w:rPr>
        <w:t xml:space="preserve">, or recycle one another - </w:t>
      </w:r>
      <w:r w:rsidRPr="00C32DB5">
        <w:rPr>
          <w:u w:val="single"/>
        </w:rPr>
        <w:t>a simultaneity of contradictions that is both the parody and the end of all dialectic</w:t>
      </w:r>
      <w:r w:rsidRPr="008C76AE">
        <w:rPr>
          <w:sz w:val="16"/>
        </w:rPr>
        <w:t xml:space="preserve">. </w:t>
      </w:r>
      <w:proofErr w:type="gramStart"/>
      <w:r w:rsidRPr="008C76AE">
        <w:rPr>
          <w:sz w:val="16"/>
        </w:rPr>
        <w:t>Thus</w:t>
      </w:r>
      <w:proofErr w:type="gramEnd"/>
      <w:r w:rsidRPr="008C76AE">
        <w:rPr>
          <w:sz w:val="16"/>
        </w:rPr>
        <w:t xml:space="preserve"> it is possible to miss the truth of a war: namely, that it was well over before reaching a conclusion, that at its very core, </w:t>
      </w:r>
      <w:r w:rsidRPr="00C32DB5">
        <w:rPr>
          <w:u w:val="single"/>
        </w:rPr>
        <w:t>war was brought to an end, and that perhaps it never ever began</w:t>
      </w:r>
      <w:r w:rsidRPr="008C76AE">
        <w:rPr>
          <w:sz w:val="16"/>
        </w:rPr>
        <w:t xml:space="preserve">. Many other such events (the oil crisis, </w:t>
      </w:r>
      <w:proofErr w:type="spellStart"/>
      <w:r w:rsidRPr="008C76AE">
        <w:rPr>
          <w:sz w:val="16"/>
        </w:rPr>
        <w:t>etc</w:t>
      </w:r>
      <w:proofErr w:type="spellEnd"/>
      <w:r w:rsidRPr="008C76AE">
        <w:rPr>
          <w:sz w:val="16"/>
        </w:rPr>
        <w:t xml:space="preserve">,) never began, never existed, except </w:t>
      </w:r>
      <w:proofErr w:type="gramStart"/>
      <w:r w:rsidRPr="008C76AE">
        <w:rPr>
          <w:sz w:val="16"/>
        </w:rPr>
        <w:t>that artificial mishaps</w:t>
      </w:r>
      <w:proofErr w:type="gramEnd"/>
      <w:r w:rsidRPr="008C76AE">
        <w:rPr>
          <w:sz w:val="16"/>
        </w:rPr>
        <w:t xml:space="preserve"> - abstracts, </w:t>
      </w:r>
      <w:proofErr w:type="spellStart"/>
      <w:r w:rsidRPr="008C76AE">
        <w:rPr>
          <w:sz w:val="16"/>
        </w:rPr>
        <w:t>ersatzes</w:t>
      </w:r>
      <w:proofErr w:type="spellEnd"/>
      <w:r w:rsidRPr="008C76AE">
        <w:rPr>
          <w:sz w:val="16"/>
        </w:rPr>
        <w:t xml:space="preserve"> of troubles, catastrophes and crises intended to maintain a historical and psychological investment under hypnosis. </w:t>
      </w:r>
      <w:r w:rsidRPr="009A4582">
        <w:rPr>
          <w:highlight w:val="cyan"/>
          <w:u w:val="single"/>
        </w:rPr>
        <w:t>All media</w:t>
      </w:r>
      <w:r w:rsidRPr="00C32DB5">
        <w:rPr>
          <w:u w:val="single"/>
        </w:rPr>
        <w:t xml:space="preserve"> and the official news service only </w:t>
      </w:r>
      <w:r w:rsidRPr="009A4582">
        <w:rPr>
          <w:highlight w:val="cyan"/>
          <w:u w:val="single"/>
        </w:rPr>
        <w:t xml:space="preserve">exist to maintain the illusion of </w:t>
      </w:r>
      <w:r w:rsidRPr="009A4582">
        <w:rPr>
          <w:u w:val="single"/>
        </w:rPr>
        <w:t>actuality</w:t>
      </w:r>
      <w:r w:rsidRPr="008C76AE">
        <w:rPr>
          <w:sz w:val="16"/>
        </w:rPr>
        <w:t xml:space="preserve"> - </w:t>
      </w:r>
      <w:r w:rsidRPr="00C32DB5">
        <w:rPr>
          <w:u w:val="single"/>
        </w:rPr>
        <w:t xml:space="preserve">of the </w:t>
      </w:r>
      <w:r w:rsidRPr="009A4582">
        <w:rPr>
          <w:highlight w:val="cyan"/>
          <w:u w:val="single"/>
        </w:rPr>
        <w:t>reality</w:t>
      </w:r>
      <w:r w:rsidRPr="00C32DB5">
        <w:rPr>
          <w:u w:val="single"/>
        </w:rPr>
        <w:t xml:space="preserve"> of the stakes, of </w:t>
      </w:r>
      <w:r w:rsidRPr="009A4582">
        <w:rPr>
          <w:highlight w:val="cyan"/>
          <w:u w:val="single"/>
        </w:rPr>
        <w:t>the objectivity of</w:t>
      </w:r>
      <w:r w:rsidRPr="00C32DB5">
        <w:rPr>
          <w:u w:val="single"/>
        </w:rPr>
        <w:t xml:space="preserve"> the </w:t>
      </w:r>
      <w:r w:rsidRPr="009A4582">
        <w:rPr>
          <w:highlight w:val="cyan"/>
          <w:u w:val="single"/>
        </w:rPr>
        <w:t>facts</w:t>
      </w:r>
      <w:r w:rsidRPr="008C76AE">
        <w:rPr>
          <w:sz w:val="16"/>
        </w:rPr>
        <w:t xml:space="preserve">. All events are to be read in reverse, where one perceives (as with the communists "in power" in Italy, the posthumous, "nostalgic" rediscovery of gulags and Soviet dissidents like the almost contemporary rediscovery, by a moribund ethnology, of the lost "difference" of Savages) that </w:t>
      </w:r>
      <w:r w:rsidRPr="00C32DB5">
        <w:rPr>
          <w:u w:val="single"/>
        </w:rPr>
        <w:t xml:space="preserve">all these things arrive too late, with an overdue history, a lagging spiral, that </w:t>
      </w:r>
      <w:r w:rsidRPr="009A4582">
        <w:rPr>
          <w:highlight w:val="cyan"/>
          <w:u w:val="single"/>
        </w:rPr>
        <w:t>they have exhausted their meaning</w:t>
      </w:r>
      <w:r w:rsidRPr="00C32DB5">
        <w:rPr>
          <w:u w:val="single"/>
        </w:rPr>
        <w:t xml:space="preserve"> long in advance and only survive on an artificial effervescence of signs</w:t>
      </w:r>
      <w:r w:rsidRPr="008C76AE">
        <w:rPr>
          <w:sz w:val="16"/>
        </w:rPr>
        <w:t xml:space="preserve">, that all </w:t>
      </w:r>
      <w:r w:rsidRPr="00C32DB5">
        <w:rPr>
          <w:u w:val="single"/>
        </w:rPr>
        <w:t xml:space="preserve">these </w:t>
      </w:r>
      <w:r w:rsidRPr="009A4582">
        <w:rPr>
          <w:highlight w:val="cyan"/>
          <w:u w:val="single"/>
        </w:rPr>
        <w:t>events follow</w:t>
      </w:r>
      <w:r w:rsidRPr="00C32DB5">
        <w:rPr>
          <w:u w:val="single"/>
        </w:rPr>
        <w:t xml:space="preserve"> on </w:t>
      </w:r>
      <w:r w:rsidRPr="009A4582">
        <w:rPr>
          <w:highlight w:val="cyan"/>
          <w:u w:val="single"/>
        </w:rPr>
        <w:t>illogically from one another</w:t>
      </w:r>
      <w:r w:rsidRPr="00C32DB5">
        <w:rPr>
          <w:u w:val="single"/>
        </w:rPr>
        <w:t xml:space="preserve">, </w:t>
      </w:r>
      <w:r w:rsidRPr="008C76AE">
        <w:rPr>
          <w:sz w:val="16"/>
        </w:rPr>
        <w:t xml:space="preserve">with a total equanimity towards the greatest inconsistencies, </w:t>
      </w:r>
      <w:r w:rsidRPr="00C32DB5">
        <w:rPr>
          <w:u w:val="single"/>
        </w:rPr>
        <w:t>with a profound indifference to their consequences</w:t>
      </w:r>
      <w:r w:rsidRPr="008C76AE">
        <w:rPr>
          <w:sz w:val="16"/>
        </w:rPr>
        <w:t xml:space="preserve"> (but this is because there are none any more: they burn out in their spectacular promotion) - thus the whole newsreel of "the present" gives the sinister impression of kitsch, retro and porno all at the same </w:t>
      </w:r>
      <w:proofErr w:type="spellStart"/>
      <w:r w:rsidRPr="008C76AE">
        <w:rPr>
          <w:sz w:val="16"/>
        </w:rPr>
        <w:t>timedoubtless</w:t>
      </w:r>
      <w:proofErr w:type="spellEnd"/>
      <w:r w:rsidRPr="008C76AE">
        <w:rPr>
          <w:sz w:val="16"/>
        </w:rPr>
        <w:t xml:space="preserve"> everyone knows this, and nobody really accepts it. </w:t>
      </w:r>
      <w:r w:rsidRPr="009A4582">
        <w:rPr>
          <w:highlight w:val="cyan"/>
          <w:u w:val="single"/>
        </w:rPr>
        <w:t>The reality of simulation</w:t>
      </w:r>
      <w:r w:rsidRPr="008C76AE">
        <w:rPr>
          <w:u w:val="single"/>
        </w:rPr>
        <w:t xml:space="preserve"> is unendurable </w:t>
      </w:r>
      <w:r w:rsidRPr="008C76AE">
        <w:rPr>
          <w:sz w:val="16"/>
        </w:rPr>
        <w:t xml:space="preserve">- </w:t>
      </w:r>
      <w:proofErr w:type="gramStart"/>
      <w:r w:rsidRPr="008C76AE">
        <w:rPr>
          <w:sz w:val="16"/>
        </w:rPr>
        <w:t>more cruel</w:t>
      </w:r>
      <w:proofErr w:type="gramEnd"/>
      <w:r w:rsidRPr="008C76AE">
        <w:rPr>
          <w:sz w:val="16"/>
        </w:rPr>
        <w:t xml:space="preserve"> than Artaud's Theatre of Cruelty, which was still an attempt at a dramaturgy of life, the last flickering of an ideal of the body, blood and violence in a system already sweeping </w:t>
      </w:r>
      <w:r w:rsidRPr="008C76AE">
        <w:rPr>
          <w:u w:val="single"/>
        </w:rPr>
        <w:t>towards a reabsorption of all the stakes without a trace of blood</w:t>
      </w:r>
      <w:r w:rsidRPr="008C76AE">
        <w:rPr>
          <w:sz w:val="16"/>
        </w:rPr>
        <w:t xml:space="preserve">. For us the trick has been played. All dramaturgy, and even all real writing of cruelty has disappeared. </w:t>
      </w:r>
      <w:r w:rsidRPr="008C76AE">
        <w:rPr>
          <w:u w:val="single"/>
        </w:rPr>
        <w:t xml:space="preserve">Simulation is master, and nostalgia, the phantasmal parodic rehabilitation of all lost </w:t>
      </w:r>
      <w:proofErr w:type="spellStart"/>
      <w:r w:rsidRPr="008C76AE">
        <w:rPr>
          <w:u w:val="single"/>
        </w:rPr>
        <w:t>referentials</w:t>
      </w:r>
      <w:proofErr w:type="spellEnd"/>
      <w:r w:rsidRPr="008C76AE">
        <w:rPr>
          <w:u w:val="single"/>
        </w:rPr>
        <w:t>, alone remain</w:t>
      </w:r>
      <w:r w:rsidRPr="008C76AE">
        <w:rPr>
          <w:sz w:val="16"/>
        </w:rPr>
        <w:t>. Everything still unfolds before us, in the cold light of deterrence (including Artaud, who is entitled like all the rest to his revival, to a second existence as the referential of cruelty).</w:t>
      </w:r>
    </w:p>
    <w:p w14:paraId="563B9B0A" w14:textId="77777777" w:rsidR="00FD1792" w:rsidRDefault="00FD1792" w:rsidP="00FD1792"/>
    <w:p w14:paraId="47B7A014" w14:textId="77777777" w:rsidR="00FD1792" w:rsidRPr="00136858" w:rsidRDefault="00FD1792" w:rsidP="00FD1792">
      <w:pPr>
        <w:spacing w:line="276" w:lineRule="auto"/>
        <w:rPr>
          <w:rStyle w:val="Style13ptBold"/>
          <w:rFonts w:asciiTheme="minorHAnsi" w:hAnsiTheme="minorHAnsi" w:cstheme="minorHAnsi"/>
        </w:rPr>
      </w:pPr>
    </w:p>
    <w:p w14:paraId="6A850A1C" w14:textId="77777777" w:rsidR="00FD1792" w:rsidRDefault="00FD1792" w:rsidP="00FD1792">
      <w:pPr>
        <w:pStyle w:val="Heading4"/>
      </w:pPr>
      <w:r w:rsidRPr="000E2E44">
        <w:t xml:space="preserve">Thus, I affirm that </w:t>
      </w:r>
      <w:r w:rsidRPr="000A0BCF">
        <w:rPr>
          <w:u w:val="single"/>
        </w:rPr>
        <w:t>the appropriation of Star Trek by Jeff Bezos is unjust</w:t>
      </w:r>
      <w:r w:rsidRPr="000E2E44">
        <w:t xml:space="preserve"> – Star Trek is </w:t>
      </w:r>
      <w:r w:rsidRPr="000A0BCF">
        <w:rPr>
          <w:u w:val="single"/>
        </w:rPr>
        <w:t>the ultimate metaphor</w:t>
      </w:r>
      <w:r w:rsidRPr="000E2E44">
        <w:t xml:space="preserve"> for the </w:t>
      </w:r>
      <w:r>
        <w:t>hyperreal</w:t>
      </w:r>
      <w:r w:rsidRPr="000E2E44">
        <w:t xml:space="preserve">, as each reboot represented a copy of a copy, but the launch of William Shatner represents </w:t>
      </w:r>
      <w:r w:rsidRPr="000A0BCF">
        <w:rPr>
          <w:u w:val="single"/>
        </w:rPr>
        <w:t>the final break</w:t>
      </w:r>
      <w:r w:rsidRPr="000E2E44">
        <w:t xml:space="preserve"> where Reality and </w:t>
      </w:r>
      <w:r>
        <w:t>Sci-Fi</w:t>
      </w:r>
      <w:r w:rsidRPr="000E2E44">
        <w:t xml:space="preserve"> collide</w:t>
      </w:r>
      <w:r>
        <w:t xml:space="preserve"> – my</w:t>
      </w:r>
      <w:r w:rsidRPr="000E2E44">
        <w:t xml:space="preserve"> reading of Star Trek produces </w:t>
      </w:r>
      <w:r w:rsidRPr="000A0BCF">
        <w:rPr>
          <w:u w:val="single"/>
        </w:rPr>
        <w:t>a glitch in the matrix of hyperreality</w:t>
      </w:r>
      <w:r>
        <w:t>.</w:t>
      </w:r>
    </w:p>
    <w:p w14:paraId="0CE1D520" w14:textId="77777777" w:rsidR="00FD1792" w:rsidRPr="00E51EC5" w:rsidRDefault="00FD1792" w:rsidP="00FD1792">
      <w:r w:rsidRPr="00FB2E2A">
        <w:rPr>
          <w:rStyle w:val="Style13ptBold"/>
        </w:rPr>
        <w:t>Shapiro 10</w:t>
      </w:r>
      <w:r w:rsidRPr="00FB2E2A">
        <w:t xml:space="preserve"> [Alan N. Shapiro</w:t>
      </w:r>
      <w:r>
        <w:t xml:space="preserve"> </w:t>
      </w:r>
      <w:r w:rsidRPr="00FB2E2A">
        <w:t>(born 23 April 1956 in</w:t>
      </w:r>
      <w:r>
        <w:t xml:space="preserve"> </w:t>
      </w:r>
      <w:hyperlink r:id="rId24" w:tooltip="Brooklyn" w:history="1">
        <w:r w:rsidRPr="00FB2E2A">
          <w:rPr>
            <w:rStyle w:val="Hyperlink"/>
          </w:rPr>
          <w:t>Brooklyn</w:t>
        </w:r>
      </w:hyperlink>
      <w:r w:rsidRPr="00FB2E2A">
        <w:t>,</w:t>
      </w:r>
      <w:r>
        <w:t xml:space="preserve"> </w:t>
      </w:r>
      <w:hyperlink r:id="rId25" w:tooltip="New York (state)" w:history="1">
        <w:r w:rsidRPr="00FB2E2A">
          <w:rPr>
            <w:rStyle w:val="Hyperlink"/>
          </w:rPr>
          <w:t>New York</w:t>
        </w:r>
      </w:hyperlink>
      <w:r w:rsidRPr="00FB2E2A">
        <w:t>) is an</w:t>
      </w:r>
      <w:r>
        <w:t xml:space="preserve"> </w:t>
      </w:r>
      <w:hyperlink r:id="rId26" w:tooltip="United States" w:history="1">
        <w:r w:rsidRPr="00FB2E2A">
          <w:rPr>
            <w:rStyle w:val="Hyperlink"/>
          </w:rPr>
          <w:t>American</w:t>
        </w:r>
      </w:hyperlink>
      <w:r>
        <w:t xml:space="preserve"> </w:t>
      </w:r>
      <w:hyperlink r:id="rId27" w:tooltip="Science fiction" w:history="1">
        <w:r w:rsidRPr="00FB2E2A">
          <w:rPr>
            <w:rStyle w:val="Hyperlink"/>
          </w:rPr>
          <w:t>science fiction</w:t>
        </w:r>
      </w:hyperlink>
      <w:r>
        <w:t xml:space="preserve"> </w:t>
      </w:r>
      <w:r w:rsidRPr="00FB2E2A">
        <w:t>and</w:t>
      </w:r>
      <w:r>
        <w:t xml:space="preserve"> </w:t>
      </w:r>
      <w:hyperlink r:id="rId28" w:tooltip="Media theory" w:history="1">
        <w:r w:rsidRPr="00FB2E2A">
          <w:rPr>
            <w:rStyle w:val="Hyperlink"/>
          </w:rPr>
          <w:t>media theorist</w:t>
        </w:r>
      </w:hyperlink>
      <w:r w:rsidRPr="00FB2E2A">
        <w:t>. He is a lecturer and essayist in the fields of</w:t>
      </w:r>
      <w:r>
        <w:t xml:space="preserve"> </w:t>
      </w:r>
      <w:hyperlink r:id="rId29" w:tooltip="Science fiction studies" w:history="1">
        <w:r w:rsidRPr="00FB2E2A">
          <w:rPr>
            <w:rStyle w:val="Hyperlink"/>
          </w:rPr>
          <w:t>science fiction studies</w:t>
        </w:r>
      </w:hyperlink>
      <w:r w:rsidRPr="00FB2E2A">
        <w:t>,</w:t>
      </w:r>
      <w:r>
        <w:t xml:space="preserve"> </w:t>
      </w:r>
      <w:hyperlink r:id="rId30" w:tooltip="Media theory" w:history="1">
        <w:r w:rsidRPr="00FB2E2A">
          <w:rPr>
            <w:rStyle w:val="Hyperlink"/>
          </w:rPr>
          <w:t>media theory</w:t>
        </w:r>
      </w:hyperlink>
      <w:r w:rsidRPr="00FB2E2A">
        <w:t>,</w:t>
      </w:r>
      <w:r>
        <w:t xml:space="preserve"> </w:t>
      </w:r>
      <w:hyperlink r:id="rId31" w:tooltip="Posthumanism" w:history="1">
        <w:r w:rsidRPr="00FB2E2A">
          <w:rPr>
            <w:rStyle w:val="Hyperlink"/>
          </w:rPr>
          <w:t>posthumanism</w:t>
        </w:r>
      </w:hyperlink>
      <w:r w:rsidRPr="00FB2E2A">
        <w:t>,</w:t>
      </w:r>
      <w:r>
        <w:t xml:space="preserve"> </w:t>
      </w:r>
      <w:hyperlink r:id="rId32" w:tooltip="French philosophy" w:history="1">
        <w:r w:rsidRPr="00FB2E2A">
          <w:rPr>
            <w:rStyle w:val="Hyperlink"/>
          </w:rPr>
          <w:t>French philosophy</w:t>
        </w:r>
      </w:hyperlink>
      <w:r w:rsidRPr="00FB2E2A">
        <w:t>,</w:t>
      </w:r>
      <w:r>
        <w:t xml:space="preserve"> </w:t>
      </w:r>
      <w:hyperlink r:id="rId33" w:tooltip="Creative coding" w:history="1">
        <w:r w:rsidRPr="00FB2E2A">
          <w:rPr>
            <w:rStyle w:val="Hyperlink"/>
          </w:rPr>
          <w:t>creative coding</w:t>
        </w:r>
      </w:hyperlink>
      <w:r w:rsidRPr="00FB2E2A">
        <w:t>, technological art,</w:t>
      </w:r>
      <w:r>
        <w:t xml:space="preserve"> </w:t>
      </w:r>
      <w:hyperlink r:id="rId34" w:tooltip="Sociology of culture" w:history="1">
        <w:r w:rsidRPr="00FB2E2A">
          <w:rPr>
            <w:rStyle w:val="Hyperlink"/>
          </w:rPr>
          <w:t>sociology of culture</w:t>
        </w:r>
      </w:hyperlink>
      <w:r w:rsidRPr="00FB2E2A">
        <w:t>, social choreography, software theory,</w:t>
      </w:r>
      <w:r>
        <w:t xml:space="preserve"> </w:t>
      </w:r>
      <w:hyperlink r:id="rId35" w:tooltip="Robotics" w:history="1">
        <w:r w:rsidRPr="00FB2E2A">
          <w:rPr>
            <w:rStyle w:val="Hyperlink"/>
          </w:rPr>
          <w:t>robotics</w:t>
        </w:r>
      </w:hyperlink>
      <w:r w:rsidRPr="00FB2E2A">
        <w:t>,</w:t>
      </w:r>
      <w:r>
        <w:t xml:space="preserve"> </w:t>
      </w:r>
      <w:hyperlink r:id="rId36" w:tooltip="Artificial intelligence" w:history="1">
        <w:r w:rsidRPr="00FB2E2A">
          <w:rPr>
            <w:rStyle w:val="Hyperlink"/>
          </w:rPr>
          <w:t>artificial</w:t>
        </w:r>
      </w:hyperlink>
      <w:r w:rsidRPr="00FB2E2A">
        <w:t xml:space="preserve">, and futuristic and transdisciplinary design, </w:t>
      </w:r>
      <w:proofErr w:type="spellStart"/>
      <w:r w:rsidRPr="00FB2E2A">
        <w:t>Hypermodernism</w:t>
      </w:r>
      <w:proofErr w:type="spellEnd"/>
      <w:r w:rsidRPr="00FB2E2A">
        <w:t>, Hyperreality, Posthum</w:t>
      </w:r>
      <w:r>
        <w:t>a</w:t>
      </w:r>
      <w:r w:rsidRPr="00FB2E2A">
        <w:t>nism, “</w:t>
      </w:r>
      <w:hyperlink r:id="rId37" w:tooltip="Home" w:history="1">
        <w:r w:rsidRPr="00FB2E2A">
          <w:rPr>
            <w:rStyle w:val="Hyperlink"/>
          </w:rPr>
          <w:t>Home</w:t>
        </w:r>
      </w:hyperlink>
      <w:r>
        <w:t xml:space="preserve"> </w:t>
      </w:r>
      <w:hyperlink r:id="rId38" w:history="1">
        <w:r w:rsidRPr="00FB2E2A">
          <w:rPr>
            <w:rStyle w:val="Hyperlink"/>
          </w:rPr>
          <w:t>Datenschutz</w:t>
        </w:r>
      </w:hyperlink>
      <w:r>
        <w:t xml:space="preserve"> </w:t>
      </w:r>
      <w:hyperlink r:id="rId39" w:history="1">
        <w:r w:rsidRPr="00FB2E2A">
          <w:rPr>
            <w:rStyle w:val="Hyperlink"/>
          </w:rPr>
          <w:t>About</w:t>
        </w:r>
      </w:hyperlink>
      <w:r>
        <w:t xml:space="preserve"> </w:t>
      </w:r>
      <w:hyperlink r:id="rId40" w:history="1">
        <w:r w:rsidRPr="00FB2E2A">
          <w:rPr>
            <w:rStyle w:val="Hyperlink"/>
          </w:rPr>
          <w:t>Impressum</w:t>
        </w:r>
      </w:hyperlink>
      <w:r>
        <w:t xml:space="preserve"> </w:t>
      </w:r>
      <w:hyperlink r:id="rId41" w:tooltip="Permanent Link to Baudrillard and Trek-nology (Or Everything I Know I Learned From Watching Star Trek and Reading Jean Baudrillard), by Alan N. Shapiro" w:history="1">
        <w:r w:rsidRPr="00FB2E2A">
          <w:rPr>
            <w:rStyle w:val="Hyperlink"/>
          </w:rPr>
          <w:t>Baudrillard and Trek-nology (Or Everything I Know I Learned From Watching Star Trek and Reading Jean Baudrillard), by Alan N. Shapiro</w:t>
        </w:r>
      </w:hyperlink>
      <w:r>
        <w:t>” October 10</w:t>
      </w:r>
      <w:r w:rsidRPr="00FB2E2A">
        <w:rPr>
          <w:vertAlign w:val="superscript"/>
        </w:rPr>
        <w:t>th</w:t>
      </w:r>
      <w:r>
        <w:t xml:space="preserve">, 2010, </w:t>
      </w:r>
      <w:hyperlink r:id="rId42" w:history="1">
        <w:r w:rsidRPr="00AC2490">
          <w:rPr>
            <w:rStyle w:val="Hyperlink"/>
          </w:rPr>
          <w:t>http://www.alan-shapiro.com/baudrillard-and-trek-nology-or-everything-i-know-i-learned-from-watching-star-trek-and-reading-jean-baudrillard/]/</w:t>
        </w:r>
      </w:hyperlink>
      <w:r>
        <w:t xml:space="preserve"> </w:t>
      </w:r>
      <w:proofErr w:type="spellStart"/>
      <w:r>
        <w:t>lm</w:t>
      </w:r>
      <w:proofErr w:type="spellEnd"/>
    </w:p>
    <w:p w14:paraId="4EB9F741" w14:textId="77777777" w:rsidR="00FD1792" w:rsidRPr="006F4E76" w:rsidRDefault="00FD1792" w:rsidP="00FD1792">
      <w:pPr>
        <w:rPr>
          <w:sz w:val="16"/>
        </w:rPr>
      </w:pPr>
      <w:r w:rsidRPr="006F4E76">
        <w:rPr>
          <w:u w:val="single"/>
        </w:rPr>
        <w:t>We should be greatly mistaken</w:t>
      </w:r>
      <w:r w:rsidRPr="006F4E76">
        <w:rPr>
          <w:sz w:val="16"/>
        </w:rPr>
        <w:t xml:space="preserve"> were we </w:t>
      </w:r>
      <w:r w:rsidRPr="006F4E76">
        <w:rPr>
          <w:u w:val="single"/>
        </w:rPr>
        <w:t xml:space="preserve">to view </w:t>
      </w:r>
      <w:r w:rsidRPr="00DE6C82">
        <w:rPr>
          <w:u w:val="single"/>
        </w:rPr>
        <w:t>science fiction</w:t>
      </w:r>
      <w:r w:rsidRPr="006F4E76">
        <w:rPr>
          <w:u w:val="single"/>
        </w:rPr>
        <w:t xml:space="preserve"> as an escape from everyday reality</w:t>
      </w:r>
      <w:r w:rsidRPr="006F4E76">
        <w:rPr>
          <w:sz w:val="16"/>
        </w:rPr>
        <w:t xml:space="preserve">: </w:t>
      </w:r>
      <w:r w:rsidRPr="006F4E76">
        <w:rPr>
          <w:u w:val="single"/>
        </w:rPr>
        <w:t xml:space="preserve">on the contrary, it </w:t>
      </w:r>
      <w:r w:rsidRPr="00DE6C82">
        <w:rPr>
          <w:u w:val="single"/>
        </w:rPr>
        <w:t>is an extrapolation from</w:t>
      </w:r>
      <w:r w:rsidRPr="006F4E76">
        <w:rPr>
          <w:u w:val="single"/>
        </w:rPr>
        <w:t xml:space="preserve"> the </w:t>
      </w:r>
      <w:r w:rsidRPr="00DE6C82">
        <w:rPr>
          <w:u w:val="single"/>
        </w:rPr>
        <w:t>irrational tendencies of</w:t>
      </w:r>
      <w:r w:rsidRPr="006F4E76">
        <w:rPr>
          <w:u w:val="single"/>
        </w:rPr>
        <w:t xml:space="preserve"> that </w:t>
      </w:r>
      <w:r w:rsidRPr="00DE6C82">
        <w:rPr>
          <w:u w:val="single"/>
        </w:rPr>
        <w:t>reality</w:t>
      </w:r>
      <w:r w:rsidRPr="006F4E76">
        <w:rPr>
          <w:u w:val="single"/>
        </w:rPr>
        <w:t xml:space="preserve"> through the free exercise of narrative invention</w:t>
      </w:r>
      <w:r w:rsidRPr="006F4E76">
        <w:rPr>
          <w:sz w:val="16"/>
        </w:rPr>
        <w:t>.2</w:t>
      </w:r>
    </w:p>
    <w:p w14:paraId="4F4F4F28" w14:textId="77777777" w:rsidR="00FD1792" w:rsidRPr="006F4E76" w:rsidRDefault="00FD1792" w:rsidP="00FD1792">
      <w:pPr>
        <w:rPr>
          <w:u w:val="single"/>
        </w:rPr>
      </w:pPr>
      <w:r w:rsidRPr="006F4E76">
        <w:rPr>
          <w:u w:val="single"/>
        </w:rPr>
        <w:t>I. Introduction</w:t>
      </w:r>
    </w:p>
    <w:p w14:paraId="309C8381" w14:textId="77777777" w:rsidR="00FD1792" w:rsidRPr="00CD52AF" w:rsidRDefault="00FD1792" w:rsidP="00FD1792">
      <w:pPr>
        <w:rPr>
          <w:sz w:val="16"/>
        </w:rPr>
      </w:pPr>
      <w:r w:rsidRPr="00CD52AF">
        <w:rPr>
          <w:sz w:val="16"/>
        </w:rPr>
        <w:t xml:space="preserve">It was my childhood in New York in the late 1960s. As a good Jew, I was supposed to acquire a Jewish education. But </w:t>
      </w:r>
      <w:proofErr w:type="gramStart"/>
      <w:r w:rsidRPr="00CD52AF">
        <w:rPr>
          <w:sz w:val="16"/>
        </w:rPr>
        <w:t>instead</w:t>
      </w:r>
      <w:proofErr w:type="gramEnd"/>
      <w:r w:rsidRPr="00CD52AF">
        <w:rPr>
          <w:sz w:val="16"/>
        </w:rPr>
        <w:t xml:space="preserve"> </w:t>
      </w:r>
      <w:r w:rsidRPr="00F96130">
        <w:rPr>
          <w:highlight w:val="cyan"/>
          <w:u w:val="single"/>
        </w:rPr>
        <w:t>I loved </w:t>
      </w:r>
      <w:r w:rsidRPr="001E7C72">
        <w:rPr>
          <w:highlight w:val="cyan"/>
          <w:u w:val="single"/>
        </w:rPr>
        <w:t>Star T</w:t>
      </w:r>
      <w:r w:rsidRPr="00F96130">
        <w:rPr>
          <w:highlight w:val="cyan"/>
          <w:u w:val="single"/>
        </w:rPr>
        <w:t>rek</w:t>
      </w:r>
      <w:r w:rsidRPr="00CD52AF">
        <w:rPr>
          <w:sz w:val="16"/>
        </w:rPr>
        <w:t xml:space="preserve">. Everything I know I learned from watching Star Trek. Among other things, </w:t>
      </w:r>
      <w:r w:rsidRPr="00647410">
        <w:rPr>
          <w:u w:val="single"/>
        </w:rPr>
        <w:t xml:space="preserve">I learned to love science. This made me a good American. </w:t>
      </w:r>
      <w:proofErr w:type="gramStart"/>
      <w:r w:rsidRPr="00647410">
        <w:rPr>
          <w:u w:val="single"/>
        </w:rPr>
        <w:t>So</w:t>
      </w:r>
      <w:proofErr w:type="gramEnd"/>
      <w:r w:rsidRPr="00647410">
        <w:rPr>
          <w:u w:val="single"/>
        </w:rPr>
        <w:t xml:space="preserve"> I went to the elite technology university</w:t>
      </w:r>
      <w:r w:rsidRPr="00CD52AF">
        <w:rPr>
          <w:sz w:val="16"/>
        </w:rPr>
        <w:t xml:space="preserve">. But I didn’t like the complicity of science with the Vietnam War that existed there. </w:t>
      </w:r>
      <w:proofErr w:type="gramStart"/>
      <w:r w:rsidRPr="00CD52AF">
        <w:rPr>
          <w:sz w:val="16"/>
        </w:rPr>
        <w:t>So</w:t>
      </w:r>
      <w:proofErr w:type="gramEnd"/>
      <w:r w:rsidRPr="00CD52AF">
        <w:rPr>
          <w:sz w:val="16"/>
        </w:rPr>
        <w:t xml:space="preserve"> I dropped out. </w:t>
      </w:r>
      <w:r w:rsidRPr="00647410">
        <w:rPr>
          <w:u w:val="single"/>
        </w:rPr>
        <w:t>I was radicalized</w:t>
      </w:r>
      <w:r w:rsidRPr="00CD52AF">
        <w:rPr>
          <w:sz w:val="16"/>
        </w:rPr>
        <w:t xml:space="preserve">. I then went to the elite humanities university. </w:t>
      </w:r>
      <w:r w:rsidRPr="00647410">
        <w:rPr>
          <w:u w:val="single"/>
        </w:rPr>
        <w:t>But the American radical thinkers were all Marxists</w:t>
      </w:r>
      <w:r w:rsidRPr="00CD52AF">
        <w:rPr>
          <w:sz w:val="16"/>
        </w:rPr>
        <w:t xml:space="preserve">. </w:t>
      </w:r>
      <w:r w:rsidRPr="00647410">
        <w:rPr>
          <w:u w:val="single"/>
        </w:rPr>
        <w:t>Then I read</w:t>
      </w:r>
      <w:r w:rsidRPr="00CD52AF">
        <w:rPr>
          <w:sz w:val="16"/>
        </w:rPr>
        <w:t xml:space="preserve"> Jean </w:t>
      </w:r>
      <w:r w:rsidRPr="00647410">
        <w:rPr>
          <w:u w:val="single"/>
        </w:rPr>
        <w:t>Baudrillard’s</w:t>
      </w:r>
      <w:r w:rsidRPr="00CD52AF">
        <w:rPr>
          <w:sz w:val="16"/>
        </w:rPr>
        <w:t xml:space="preserve"> book </w:t>
      </w:r>
      <w:r w:rsidRPr="00647410">
        <w:rPr>
          <w:u w:val="single"/>
        </w:rPr>
        <w:t>The Mirror of Production</w:t>
      </w:r>
      <w:r w:rsidRPr="00CD52AF">
        <w:rPr>
          <w:sz w:val="16"/>
        </w:rPr>
        <w:t xml:space="preserve">. I grasped that </w:t>
      </w:r>
      <w:r w:rsidRPr="00DE6C82">
        <w:rPr>
          <w:u w:val="single"/>
        </w:rPr>
        <w:t>Marx was not radical enough</w:t>
      </w:r>
      <w:r w:rsidRPr="00CD52AF">
        <w:rPr>
          <w:sz w:val="16"/>
        </w:rPr>
        <w:t xml:space="preserve">.3 Everything I know I learned from reading Baudrillard. Later I tried to practice a compromise between technology and the humanities known as sociology. Then I read Baudrillard’s book In the Shadow of the Silent Majorities. There he says that </w:t>
      </w:r>
      <w:r w:rsidRPr="00DE6C82">
        <w:rPr>
          <w:u w:val="single"/>
        </w:rPr>
        <w:t>sociologists</w:t>
      </w:r>
      <w:r w:rsidRPr="00CD52AF">
        <w:rPr>
          <w:u w:val="single"/>
        </w:rPr>
        <w:t>, just like marketing executives and politicians, want to socialize the masses</w:t>
      </w:r>
      <w:r w:rsidRPr="00CD52AF">
        <w:rPr>
          <w:sz w:val="16"/>
        </w:rPr>
        <w:t xml:space="preserve">. </w:t>
      </w:r>
      <w:r w:rsidRPr="00CD52AF">
        <w:rPr>
          <w:u w:val="single"/>
        </w:rPr>
        <w:t xml:space="preserve">But the masses resist </w:t>
      </w:r>
      <w:r w:rsidRPr="00CD52AF">
        <w:rPr>
          <w:sz w:val="16"/>
        </w:rPr>
        <w:t>by going silent and “playing dead.”4 </w:t>
      </w:r>
      <w:r w:rsidRPr="00CD52AF">
        <w:rPr>
          <w:u w:val="single"/>
        </w:rPr>
        <w:t>They disappear into over-consumption and fandom</w:t>
      </w:r>
      <w:r w:rsidRPr="00CD52AF">
        <w:rPr>
          <w:sz w:val="16"/>
        </w:rPr>
        <w:t>.</w:t>
      </w:r>
    </w:p>
    <w:p w14:paraId="7F6DBAC2" w14:textId="77777777" w:rsidR="00FD1792" w:rsidRPr="005E0FC7" w:rsidRDefault="00FD1792" w:rsidP="00FD1792">
      <w:pPr>
        <w:rPr>
          <w:sz w:val="16"/>
        </w:rPr>
      </w:pPr>
      <w:r w:rsidRPr="00DE6C82">
        <w:rPr>
          <w:u w:val="single"/>
        </w:rPr>
        <w:t>The disappearing act of today is techno-culture</w:t>
      </w:r>
      <w:r w:rsidRPr="005E0FC7">
        <w:rPr>
          <w:u w:val="single"/>
        </w:rPr>
        <w:t xml:space="preserve">, </w:t>
      </w:r>
      <w:r w:rsidRPr="00DE6C82">
        <w:rPr>
          <w:u w:val="single"/>
        </w:rPr>
        <w:t>or</w:t>
      </w:r>
      <w:r w:rsidRPr="005E0FC7">
        <w:rPr>
          <w:u w:val="single"/>
        </w:rPr>
        <w:t xml:space="preserve"> more precisely, </w:t>
      </w:r>
      <w:r w:rsidRPr="00DE6C82">
        <w:rPr>
          <w:u w:val="single"/>
        </w:rPr>
        <w:t>Star Trek</w:t>
      </w:r>
      <w:r w:rsidRPr="005E0FC7">
        <w:rPr>
          <w:sz w:val="16"/>
        </w:rPr>
        <w:t xml:space="preserve">. Star Trek is the most prevalent “icon” of techno-culture. Physicists, engineers, computer programmers, graphic artists, and media practitioners are its adamant fans. </w:t>
      </w:r>
      <w:r w:rsidRPr="00DE6C82">
        <w:rPr>
          <w:highlight w:val="cyan"/>
          <w:u w:val="single"/>
        </w:rPr>
        <w:t>But the </w:t>
      </w:r>
      <w:r w:rsidRPr="001E7C72">
        <w:rPr>
          <w:u w:val="single"/>
        </w:rPr>
        <w:t>Star</w:t>
      </w:r>
      <w:r w:rsidRPr="002E6DDD">
        <w:rPr>
          <w:u w:val="single"/>
        </w:rPr>
        <w:t xml:space="preserve"> Trek </w:t>
      </w:r>
      <w:r w:rsidRPr="00DE6C82">
        <w:rPr>
          <w:highlight w:val="cyan"/>
          <w:u w:val="single"/>
        </w:rPr>
        <w:t xml:space="preserve">industry neutralizes Star </w:t>
      </w:r>
      <w:proofErr w:type="gramStart"/>
      <w:r w:rsidRPr="00DE6C82">
        <w:rPr>
          <w:highlight w:val="cyan"/>
          <w:u w:val="single"/>
        </w:rPr>
        <w:t>Trek‘</w:t>
      </w:r>
      <w:proofErr w:type="gramEnd"/>
      <w:r w:rsidRPr="00DE6C82">
        <w:rPr>
          <w:highlight w:val="cyan"/>
          <w:u w:val="single"/>
        </w:rPr>
        <w:t>s original creativity</w:t>
      </w:r>
      <w:r w:rsidRPr="005E0FC7">
        <w:rPr>
          <w:sz w:val="16"/>
        </w:rPr>
        <w:t xml:space="preserve">. </w:t>
      </w:r>
      <w:r w:rsidRPr="00DE6C82">
        <w:rPr>
          <w:u w:val="single"/>
        </w:rPr>
        <w:t>It programs</w:t>
      </w:r>
      <w:r w:rsidRPr="005E0FC7">
        <w:rPr>
          <w:u w:val="single"/>
        </w:rPr>
        <w:t xml:space="preserve"> an automatic system of </w:t>
      </w:r>
      <w:r w:rsidRPr="00DE6C82">
        <w:rPr>
          <w:u w:val="single"/>
        </w:rPr>
        <w:t>endless</w:t>
      </w:r>
      <w:r w:rsidRPr="005E0FC7">
        <w:rPr>
          <w:u w:val="single"/>
        </w:rPr>
        <w:t xml:space="preserve"> </w:t>
      </w:r>
      <w:r w:rsidRPr="00DE6C82">
        <w:rPr>
          <w:u w:val="single"/>
        </w:rPr>
        <w:t>simulated differences</w:t>
      </w:r>
      <w:r w:rsidRPr="005E0FC7">
        <w:rPr>
          <w:u w:val="single"/>
        </w:rPr>
        <w:t xml:space="preserve">, </w:t>
      </w:r>
      <w:r w:rsidRPr="00DE6C82">
        <w:rPr>
          <w:u w:val="single"/>
        </w:rPr>
        <w:t>to ensure that viewers will never</w:t>
      </w:r>
      <w:r w:rsidRPr="005E0FC7">
        <w:rPr>
          <w:u w:val="single"/>
        </w:rPr>
        <w:t xml:space="preserve"> be able to </w:t>
      </w:r>
      <w:r w:rsidRPr="00DE6C82">
        <w:rPr>
          <w:u w:val="single"/>
        </w:rPr>
        <w:t>see any true other</w:t>
      </w:r>
      <w:r w:rsidRPr="005E0FC7">
        <w:rPr>
          <w:sz w:val="16"/>
        </w:rPr>
        <w:t xml:space="preserve">. </w:t>
      </w:r>
      <w:r w:rsidRPr="00DE6C82">
        <w:rPr>
          <w:highlight w:val="cyan"/>
          <w:u w:val="single"/>
        </w:rPr>
        <w:t>That is why I read Star Trek against Star Trek</w:t>
      </w:r>
      <w:r w:rsidRPr="005E0FC7">
        <w:rPr>
          <w:sz w:val="16"/>
        </w:rPr>
        <w:t xml:space="preserve">. </w:t>
      </w:r>
      <w:r w:rsidRPr="005E0FC7">
        <w:rPr>
          <w:u w:val="single"/>
        </w:rPr>
        <w:t xml:space="preserve">Through doubling and decentering, </w:t>
      </w:r>
      <w:r w:rsidRPr="002E6DDD">
        <w:rPr>
          <w:u w:val="single"/>
        </w:rPr>
        <w:t xml:space="preserve">I </w:t>
      </w:r>
      <w:proofErr w:type="spellStart"/>
      <w:r w:rsidRPr="002E6DDD">
        <w:rPr>
          <w:u w:val="single"/>
        </w:rPr>
        <w:t>parodistically</w:t>
      </w:r>
      <w:proofErr w:type="spellEnd"/>
      <w:r w:rsidRPr="002E6DDD">
        <w:rPr>
          <w:u w:val="single"/>
        </w:rPr>
        <w:t xml:space="preserve"> map Baudrillard’s system of thought onto Star Trek</w:t>
      </w:r>
      <w:r w:rsidRPr="005E0FC7">
        <w:rPr>
          <w:sz w:val="16"/>
        </w:rPr>
        <w:t>.5 </w:t>
      </w:r>
      <w:r w:rsidRPr="005E0FC7">
        <w:rPr>
          <w:u w:val="single"/>
        </w:rPr>
        <w:t>On two levels, there is an uncanny resemblance between Baudrillard and Star Trek</w:t>
      </w:r>
      <w:r w:rsidRPr="005E0FC7">
        <w:rPr>
          <w:sz w:val="16"/>
        </w:rPr>
        <w:t xml:space="preserve">. </w:t>
      </w:r>
      <w:r w:rsidRPr="005E0FC7">
        <w:rPr>
          <w:u w:val="single"/>
        </w:rPr>
        <w:t>First</w:t>
      </w:r>
      <w:r w:rsidRPr="005E0FC7">
        <w:rPr>
          <w:sz w:val="16"/>
        </w:rPr>
        <w:t xml:space="preserve">, </w:t>
      </w:r>
      <w:r w:rsidRPr="005E0FC7">
        <w:rPr>
          <w:u w:val="single"/>
        </w:rPr>
        <w:t>there is an exact correspondence between Baudrillard</w:t>
      </w:r>
      <w:r w:rsidRPr="005E0FC7">
        <w:rPr>
          <w:sz w:val="16"/>
        </w:rPr>
        <w:t xml:space="preserve">’s keywords </w:t>
      </w:r>
      <w:r w:rsidRPr="005E0FC7">
        <w:rPr>
          <w:u w:val="single"/>
        </w:rPr>
        <w:t xml:space="preserve">and </w:t>
      </w:r>
      <w:r w:rsidRPr="005E0FC7">
        <w:rPr>
          <w:sz w:val="16"/>
        </w:rPr>
        <w:t>the principles of “</w:t>
      </w:r>
      <w:r w:rsidRPr="00DE6C82">
        <w:rPr>
          <w:highlight w:val="cyan"/>
          <w:u w:val="single"/>
        </w:rPr>
        <w:t>The</w:t>
      </w:r>
      <w:r w:rsidRPr="005E0FC7">
        <w:rPr>
          <w:u w:val="single"/>
        </w:rPr>
        <w:t xml:space="preserve"> </w:t>
      </w:r>
      <w:r w:rsidRPr="00DE6C82">
        <w:rPr>
          <w:highlight w:val="cyan"/>
          <w:u w:val="single"/>
        </w:rPr>
        <w:t>Original Series”</w:t>
      </w:r>
      <w:r w:rsidRPr="005E0FC7">
        <w:rPr>
          <w:u w:val="single"/>
        </w:rPr>
        <w:t> </w:t>
      </w:r>
      <w:r w:rsidRPr="0076660F">
        <w:rPr>
          <w:u w:val="single"/>
        </w:rPr>
        <w:t>Star Trek</w:t>
      </w:r>
      <w:r w:rsidRPr="005E0FC7">
        <w:rPr>
          <w:u w:val="single"/>
        </w:rPr>
        <w:t> episodes</w:t>
      </w:r>
      <w:r w:rsidRPr="005E0FC7">
        <w:rPr>
          <w:sz w:val="16"/>
        </w:rPr>
        <w:t xml:space="preserve">: </w:t>
      </w:r>
      <w:r w:rsidRPr="00EC537C">
        <w:rPr>
          <w:u w:val="single"/>
        </w:rPr>
        <w:t>radical uncertainty, recognition of otherness</w:t>
      </w:r>
      <w:r w:rsidRPr="005E0FC7">
        <w:rPr>
          <w:u w:val="single"/>
        </w:rPr>
        <w:t xml:space="preserve">, accident </w:t>
      </w:r>
      <w:r w:rsidRPr="00EC537C">
        <w:rPr>
          <w:u w:val="single"/>
        </w:rPr>
        <w:t>and</w:t>
      </w:r>
      <w:r w:rsidRPr="005E0FC7">
        <w:rPr>
          <w:u w:val="single"/>
        </w:rPr>
        <w:t xml:space="preserve"> surprise of technology, </w:t>
      </w:r>
      <w:r w:rsidRPr="00EC537C">
        <w:rPr>
          <w:u w:val="single"/>
        </w:rPr>
        <w:t>symbolic exchange</w:t>
      </w:r>
      <w:r w:rsidRPr="005E0FC7">
        <w:rPr>
          <w:u w:val="single"/>
        </w:rPr>
        <w:t>, the dual relationship.</w:t>
      </w:r>
      <w:r w:rsidRPr="005E0FC7">
        <w:rPr>
          <w:sz w:val="16"/>
        </w:rPr>
        <w:t xml:space="preserve"> </w:t>
      </w:r>
      <w:r w:rsidRPr="005E0FC7">
        <w:rPr>
          <w:u w:val="single"/>
        </w:rPr>
        <w:t>Second</w:t>
      </w:r>
      <w:r w:rsidRPr="005E0FC7">
        <w:rPr>
          <w:sz w:val="16"/>
        </w:rPr>
        <w:t xml:space="preserve">, </w:t>
      </w:r>
      <w:r w:rsidRPr="005E0FC7">
        <w:rPr>
          <w:u w:val="single"/>
        </w:rPr>
        <w:t>there are</w:t>
      </w:r>
      <w:r w:rsidRPr="005E0FC7">
        <w:rPr>
          <w:sz w:val="16"/>
        </w:rPr>
        <w:t xml:space="preserve"> the </w:t>
      </w:r>
      <w:proofErr w:type="spellStart"/>
      <w:r w:rsidRPr="005E0FC7">
        <w:rPr>
          <w:u w:val="single"/>
        </w:rPr>
        <w:t>pataphysical</w:t>
      </w:r>
      <w:proofErr w:type="spellEnd"/>
      <w:r w:rsidRPr="005E0FC7">
        <w:rPr>
          <w:u w:val="single"/>
        </w:rPr>
        <w:t xml:space="preserve"> science fiction technologies</w:t>
      </w:r>
      <w:r w:rsidRPr="005E0FC7">
        <w:rPr>
          <w:sz w:val="16"/>
        </w:rPr>
        <w:t xml:space="preserve">: </w:t>
      </w:r>
      <w:r w:rsidRPr="00EC537C">
        <w:rPr>
          <w:u w:val="single"/>
        </w:rPr>
        <w:t xml:space="preserve">the </w:t>
      </w:r>
      <w:r w:rsidRPr="00DE6C82">
        <w:rPr>
          <w:highlight w:val="cyan"/>
          <w:u w:val="single"/>
        </w:rPr>
        <w:t>transporter, warp speed, time travel, the Holodeck</w:t>
      </w:r>
      <w:r w:rsidRPr="005E0FC7">
        <w:rPr>
          <w:sz w:val="16"/>
        </w:rPr>
        <w:t xml:space="preserve">. </w:t>
      </w:r>
      <w:r w:rsidRPr="005E0FC7">
        <w:rPr>
          <w:u w:val="single"/>
        </w:rPr>
        <w:t>These Trek-</w:t>
      </w:r>
      <w:proofErr w:type="spellStart"/>
      <w:r w:rsidRPr="005E0FC7">
        <w:rPr>
          <w:u w:val="single"/>
        </w:rPr>
        <w:t>nologies</w:t>
      </w:r>
      <w:proofErr w:type="spellEnd"/>
      <w:r w:rsidRPr="005E0FC7">
        <w:rPr>
          <w:u w:val="single"/>
        </w:rPr>
        <w:t xml:space="preserve"> are </w:t>
      </w:r>
      <w:r w:rsidRPr="00DE6C82">
        <w:rPr>
          <w:highlight w:val="cyan"/>
          <w:u w:val="single"/>
        </w:rPr>
        <w:t>based on</w:t>
      </w:r>
      <w:r w:rsidRPr="005E0FC7">
        <w:rPr>
          <w:u w:val="single"/>
        </w:rPr>
        <w:t xml:space="preserve"> </w:t>
      </w:r>
      <w:r w:rsidRPr="00DE6C82">
        <w:rPr>
          <w:highlight w:val="cyan"/>
          <w:u w:val="single"/>
        </w:rPr>
        <w:t>quantum</w:t>
      </w:r>
      <w:r w:rsidRPr="00EC537C">
        <w:rPr>
          <w:u w:val="single"/>
        </w:rPr>
        <w:t xml:space="preserve"> </w:t>
      </w:r>
      <w:r w:rsidRPr="00DE6C82">
        <w:rPr>
          <w:u w:val="single"/>
        </w:rPr>
        <w:t xml:space="preserve">physics </w:t>
      </w:r>
      <w:r w:rsidRPr="00DE6C82">
        <w:rPr>
          <w:highlight w:val="cyan"/>
          <w:u w:val="single"/>
        </w:rPr>
        <w:t>uncertainty and chaos theory</w:t>
      </w:r>
      <w:r w:rsidRPr="005E0FC7">
        <w:rPr>
          <w:u w:val="single"/>
        </w:rPr>
        <w:t xml:space="preserve"> complexity</w:t>
      </w:r>
      <w:r w:rsidRPr="005E0FC7">
        <w:rPr>
          <w:sz w:val="16"/>
        </w:rPr>
        <w:t>. By applying pressure at both ends – </w:t>
      </w:r>
      <w:r w:rsidRPr="005E0FC7">
        <w:rPr>
          <w:u w:val="single"/>
        </w:rPr>
        <w:t>Star Trek as literature, Star Trek as wily technologies</w:t>
      </w:r>
      <w:r w:rsidRPr="005E0FC7">
        <w:rPr>
          <w:sz w:val="16"/>
        </w:rPr>
        <w:t xml:space="preserve"> – </w:t>
      </w:r>
      <w:r w:rsidRPr="005E0FC7">
        <w:rPr>
          <w:u w:val="single"/>
        </w:rPr>
        <w:t xml:space="preserve">there is a double-strategy of adding a little “critical theory” real and </w:t>
      </w:r>
      <w:r w:rsidRPr="00DE6C82">
        <w:rPr>
          <w:highlight w:val="cyan"/>
          <w:u w:val="single"/>
        </w:rPr>
        <w:t>speaking</w:t>
      </w:r>
      <w:r w:rsidRPr="005E0FC7">
        <w:rPr>
          <w:u w:val="single"/>
        </w:rPr>
        <w:t xml:space="preserve"> only </w:t>
      </w:r>
      <w:r w:rsidRPr="00DE6C82">
        <w:rPr>
          <w:highlight w:val="cyan"/>
          <w:u w:val="single"/>
        </w:rPr>
        <w:t>in this “fatal theory” futuristic language</w:t>
      </w:r>
      <w:r w:rsidRPr="005E0FC7">
        <w:rPr>
          <w:u w:val="single"/>
        </w:rPr>
        <w:t>.</w:t>
      </w:r>
      <w:r w:rsidRPr="005E0FC7">
        <w:rPr>
          <w:sz w:val="16"/>
        </w:rPr>
        <w:t xml:space="preserve"> Now please follow me to explore strange new worlds in outer space. </w:t>
      </w:r>
      <w:r w:rsidRPr="005E0FC7">
        <w:rPr>
          <w:u w:val="single"/>
        </w:rPr>
        <w:t>Let us consider</w:t>
      </w:r>
      <w:r w:rsidRPr="005E0FC7">
        <w:rPr>
          <w:sz w:val="16"/>
        </w:rPr>
        <w:t xml:space="preserve"> a few </w:t>
      </w:r>
      <w:r w:rsidRPr="005E0FC7">
        <w:rPr>
          <w:u w:val="single"/>
        </w:rPr>
        <w:t>Star Trek episodes</w:t>
      </w:r>
      <w:r w:rsidRPr="005E0FC7">
        <w:rPr>
          <w:sz w:val="16"/>
        </w:rPr>
        <w:t xml:space="preserve"> and technologies up close, </w:t>
      </w:r>
      <w:r w:rsidRPr="005E0FC7">
        <w:rPr>
          <w:u w:val="single"/>
        </w:rPr>
        <w:t>starting with virtual reality</w:t>
      </w:r>
      <w:r w:rsidRPr="005E0FC7">
        <w:rPr>
          <w:sz w:val="16"/>
        </w:rPr>
        <w:t>.</w:t>
      </w:r>
    </w:p>
    <w:p w14:paraId="2FA2AEF2" w14:textId="77777777" w:rsidR="00FD1792" w:rsidRPr="005E0FC7" w:rsidRDefault="00FD1792" w:rsidP="00FD1792">
      <w:pPr>
        <w:rPr>
          <w:u w:val="single"/>
        </w:rPr>
      </w:pPr>
      <w:r w:rsidRPr="005E0FC7">
        <w:rPr>
          <w:u w:val="single"/>
        </w:rPr>
        <w:t>II. Treknology</w:t>
      </w:r>
    </w:p>
    <w:p w14:paraId="0F1E472B" w14:textId="77777777" w:rsidR="00FD1792" w:rsidRPr="00325A57" w:rsidRDefault="00FD1792" w:rsidP="00FD1792">
      <w:pPr>
        <w:rPr>
          <w:sz w:val="16"/>
        </w:rPr>
      </w:pPr>
      <w:r w:rsidRPr="00325A57">
        <w:rPr>
          <w:u w:val="single"/>
        </w:rPr>
        <w:t>The Holodeck is the most famous virtual reality system</w:t>
      </w:r>
      <w:r w:rsidRPr="00325A57">
        <w:rPr>
          <w:sz w:val="16"/>
        </w:rPr>
        <w:t xml:space="preserve">, created in the 1990s for the series Star Trek: The Next Generation. But </w:t>
      </w:r>
      <w:r w:rsidRPr="00325A57">
        <w:rPr>
          <w:u w:val="single"/>
        </w:rPr>
        <w:t>this post-television technology merely brings to fruition total visual information and leads to the end of aesthetic illusion</w:t>
      </w:r>
      <w:r w:rsidRPr="00325A57">
        <w:rPr>
          <w:sz w:val="16"/>
        </w:rPr>
        <w:t xml:space="preserve">. By contrast, </w:t>
      </w:r>
      <w:r w:rsidRPr="00DE6C82">
        <w:rPr>
          <w:highlight w:val="cyan"/>
          <w:u w:val="single"/>
        </w:rPr>
        <w:t xml:space="preserve">the invention of virtual reality in </w:t>
      </w:r>
      <w:r w:rsidRPr="002E6DDD">
        <w:rPr>
          <w:u w:val="single"/>
        </w:rPr>
        <w:t>the original </w:t>
      </w:r>
      <w:r w:rsidRPr="00DE6C82">
        <w:rPr>
          <w:highlight w:val="cyan"/>
          <w:u w:val="single"/>
        </w:rPr>
        <w:t>Star Trek</w:t>
      </w:r>
      <w:r w:rsidRPr="00325A57">
        <w:rPr>
          <w:u w:val="single"/>
        </w:rPr>
        <w:t xml:space="preserve"> episodes of the 1960s </w:t>
      </w:r>
      <w:r w:rsidRPr="00DE6C82">
        <w:rPr>
          <w:highlight w:val="cyan"/>
          <w:u w:val="single"/>
        </w:rPr>
        <w:t>artistically embodies Baudrillard’s principles of radical uncertainty</w:t>
      </w:r>
      <w:r w:rsidRPr="00325A57">
        <w:rPr>
          <w:u w:val="single"/>
        </w:rPr>
        <w:t>, the vital illusion, and the surprise of technology</w:t>
      </w:r>
      <w:r w:rsidRPr="00325A57">
        <w:rPr>
          <w:sz w:val="16"/>
        </w:rPr>
        <w:t>.</w:t>
      </w:r>
    </w:p>
    <w:p w14:paraId="179CFA84" w14:textId="77777777" w:rsidR="00FD1792" w:rsidRPr="00F96130" w:rsidRDefault="00FD1792" w:rsidP="00FD1792">
      <w:pPr>
        <w:rPr>
          <w:sz w:val="16"/>
        </w:rPr>
      </w:pPr>
      <w:r w:rsidRPr="001469B7">
        <w:rPr>
          <w:u w:val="single"/>
        </w:rPr>
        <w:t xml:space="preserve">In the episode “Shore Leave,” </w:t>
      </w:r>
      <w:r w:rsidRPr="00DE6C82">
        <w:rPr>
          <w:highlight w:val="cyan"/>
          <w:u w:val="single"/>
        </w:rPr>
        <w:t>Captain Kirk and Dr. McCoy enter the virtual reality</w:t>
      </w:r>
      <w:r w:rsidRPr="001469B7">
        <w:rPr>
          <w:u w:val="single"/>
        </w:rPr>
        <w:t xml:space="preserve"> system</w:t>
      </w:r>
      <w:r w:rsidRPr="001469B7">
        <w:rPr>
          <w:sz w:val="16"/>
        </w:rPr>
        <w:t xml:space="preserve"> of the Amusement Park Planet by chance and without knowing what it is. </w:t>
      </w:r>
      <w:r w:rsidRPr="002E6DDD">
        <w:rPr>
          <w:u w:val="single"/>
        </w:rPr>
        <w:t xml:space="preserve">They </w:t>
      </w:r>
      <w:r>
        <w:rPr>
          <w:u w:val="single"/>
        </w:rPr>
        <w:t>[</w:t>
      </w:r>
      <w:r w:rsidRPr="002E6DDD">
        <w:rPr>
          <w:highlight w:val="cyan"/>
          <w:u w:val="single"/>
        </w:rPr>
        <w:t>and</w:t>
      </w:r>
      <w:r>
        <w:rPr>
          <w:u w:val="single"/>
        </w:rPr>
        <w:t xml:space="preserve">] </w:t>
      </w:r>
      <w:r w:rsidRPr="00DE6C82">
        <w:rPr>
          <w:highlight w:val="cyan"/>
          <w:u w:val="single"/>
        </w:rPr>
        <w:t>encounter mysterious</w:t>
      </w:r>
      <w:r w:rsidRPr="001469B7">
        <w:rPr>
          <w:u w:val="single"/>
        </w:rPr>
        <w:t xml:space="preserve"> and enchanting physical </w:t>
      </w:r>
      <w:r w:rsidRPr="00DE6C82">
        <w:rPr>
          <w:highlight w:val="cyan"/>
          <w:u w:val="single"/>
        </w:rPr>
        <w:t>appearances</w:t>
      </w:r>
      <w:r w:rsidRPr="001469B7">
        <w:rPr>
          <w:u w:val="single"/>
        </w:rPr>
        <w:t xml:space="preserve"> from their daydreams </w:t>
      </w:r>
      <w:r w:rsidRPr="00DE6C82">
        <w:rPr>
          <w:highlight w:val="cyan"/>
          <w:u w:val="single"/>
        </w:rPr>
        <w:t>which play on the tension between real and imaginary</w:t>
      </w:r>
      <w:r w:rsidRPr="001469B7">
        <w:rPr>
          <w:sz w:val="16"/>
        </w:rPr>
        <w:t xml:space="preserve">. At the beginning of the episode, </w:t>
      </w:r>
      <w:r w:rsidRPr="001469B7">
        <w:rPr>
          <w:u w:val="single"/>
        </w:rPr>
        <w:t>McCoy</w:t>
      </w:r>
      <w:r w:rsidRPr="001469B7">
        <w:rPr>
          <w:sz w:val="16"/>
        </w:rPr>
        <w:t xml:space="preserve"> leads an away team scouting a planet with no apparent life-forms. He </w:t>
      </w:r>
      <w:r w:rsidRPr="001469B7">
        <w:rPr>
          <w:u w:val="single"/>
        </w:rPr>
        <w:t xml:space="preserve">is alone for just a moment when a </w:t>
      </w:r>
      <w:proofErr w:type="gramStart"/>
      <w:r w:rsidRPr="001469B7">
        <w:rPr>
          <w:u w:val="single"/>
        </w:rPr>
        <w:t>four-foot tall</w:t>
      </w:r>
      <w:proofErr w:type="gramEnd"/>
      <w:r w:rsidRPr="001469B7">
        <w:rPr>
          <w:u w:val="single"/>
        </w:rPr>
        <w:t xml:space="preserve"> white rabbit appears, then disappears again into a deep hole in the ground</w:t>
      </w:r>
      <w:r w:rsidRPr="001469B7">
        <w:rPr>
          <w:sz w:val="16"/>
        </w:rPr>
        <w:t xml:space="preserve">. Dumbfounded, the Doctor motions towards the hole when Alice (from Alice’s Adventures in Wonderland) appears and asks if he has seen a large white rabbit come along. At the same time, </w:t>
      </w:r>
      <w:r w:rsidRPr="001469B7">
        <w:rPr>
          <w:u w:val="single"/>
        </w:rPr>
        <w:t>Kirk sees an old schoolmate named Finnegan whom he owes a day of reckoning</w:t>
      </w:r>
      <w:r w:rsidRPr="001469B7">
        <w:rPr>
          <w:sz w:val="16"/>
        </w:rPr>
        <w:t xml:space="preserve">. Kirk runs after Finnegan. When he at last catches up with him, it occurs to Kirk that he has no idea how Finnegan has gotten here. </w:t>
      </w:r>
      <w:r w:rsidRPr="00DE6C82">
        <w:rPr>
          <w:highlight w:val="cyan"/>
          <w:u w:val="single"/>
        </w:rPr>
        <w:t xml:space="preserve">Captain’s Log, </w:t>
      </w:r>
      <w:proofErr w:type="spellStart"/>
      <w:r w:rsidRPr="002E6DDD">
        <w:rPr>
          <w:u w:val="single"/>
        </w:rPr>
        <w:t>Stardate</w:t>
      </w:r>
      <w:proofErr w:type="spellEnd"/>
      <w:r w:rsidRPr="002E6DDD">
        <w:rPr>
          <w:u w:val="single"/>
        </w:rPr>
        <w:t xml:space="preserve"> 3025.8:</w:t>
      </w:r>
      <w:r w:rsidRPr="002E6DDD">
        <w:rPr>
          <w:sz w:val="16"/>
        </w:rPr>
        <w:t xml:space="preserve"> </w:t>
      </w:r>
      <w:r w:rsidRPr="00F96130">
        <w:rPr>
          <w:highlight w:val="cyan"/>
          <w:u w:val="single"/>
        </w:rPr>
        <w:t>“We are seeing things that cannot possibly exist, yet they are undeniably real.”</w:t>
      </w:r>
    </w:p>
    <w:p w14:paraId="7C434EC6" w14:textId="77777777" w:rsidR="00FD1792" w:rsidRPr="009D094B" w:rsidRDefault="00FD1792" w:rsidP="00FD1792">
      <w:pPr>
        <w:rPr>
          <w:sz w:val="16"/>
        </w:rPr>
      </w:pPr>
      <w:r w:rsidRPr="0076660F">
        <w:rPr>
          <w:u w:val="single"/>
        </w:rPr>
        <w:t>The episode “A Taste of Armageddon”</w:t>
      </w:r>
      <w:r w:rsidRPr="001469B7">
        <w:rPr>
          <w:u w:val="single"/>
        </w:rPr>
        <w:t xml:space="preserve"> is a perfect parallel to Baudrillard’s thesis in The Gulf War Did Not Take Place</w:t>
      </w:r>
      <w:r w:rsidRPr="009D094B">
        <w:rPr>
          <w:sz w:val="16"/>
        </w:rPr>
        <w:t> that “</w:t>
      </w:r>
      <w:r w:rsidRPr="001469B7">
        <w:rPr>
          <w:u w:val="single"/>
        </w:rPr>
        <w:t>we are no longer in an Aristotelean logic of passage from the virtual to the actual, but in a hyperreal logic of deterrence of the real by the virtual</w:t>
      </w:r>
      <w:r w:rsidRPr="009D094B">
        <w:rPr>
          <w:sz w:val="16"/>
        </w:rPr>
        <w:t>.”6 The explanation of Anan-Seven of the Planetary Division of Control to Captain Kirk is interrupted by an air raid siren. “</w:t>
      </w:r>
      <w:proofErr w:type="spellStart"/>
      <w:r w:rsidRPr="009D094B">
        <w:rPr>
          <w:sz w:val="16"/>
        </w:rPr>
        <w:t>Vendikar</w:t>
      </w:r>
      <w:proofErr w:type="spellEnd"/>
      <w:r w:rsidRPr="009D094B">
        <w:rPr>
          <w:sz w:val="16"/>
        </w:rPr>
        <w:t xml:space="preserve"> is attacking.” A Council chamber wall slides open to reveal a War Room, filled with mainframe computers and illuminated graphs. </w:t>
      </w:r>
      <w:r w:rsidRPr="009D094B">
        <w:rPr>
          <w:u w:val="single"/>
        </w:rPr>
        <w:t xml:space="preserve">Anan tells Kirk that a vicious onslaught has just been carried out by the ruthless adversary. A half-million people were killed. </w:t>
      </w:r>
      <w:proofErr w:type="gramStart"/>
      <w:r w:rsidRPr="009D094B">
        <w:rPr>
          <w:u w:val="single"/>
        </w:rPr>
        <w:t>In spite of</w:t>
      </w:r>
      <w:proofErr w:type="gramEnd"/>
      <w:r w:rsidRPr="009D094B">
        <w:rPr>
          <w:u w:val="single"/>
        </w:rPr>
        <w:t xml:space="preserve"> all the talk of annihilation, scans by Yeoman Tamura’s tricorder indicate no bomb blasts or radiation disturbances anywhere on the planet</w:t>
      </w:r>
      <w:r w:rsidRPr="009D094B">
        <w:rPr>
          <w:sz w:val="16"/>
        </w:rPr>
        <w:t xml:space="preserve">. </w:t>
      </w:r>
      <w:r w:rsidRPr="0076660F">
        <w:rPr>
          <w:u w:val="single"/>
        </w:rPr>
        <w:t>The War of the Worlds is waged entirely by computer simulation</w:t>
      </w:r>
      <w:r w:rsidRPr="009D094B">
        <w:rPr>
          <w:sz w:val="16"/>
        </w:rPr>
        <w:t xml:space="preserve">. After a cyberwar program determines which inhabitants have been terminated </w:t>
      </w:r>
      <w:proofErr w:type="gramStart"/>
      <w:r w:rsidRPr="009D094B">
        <w:rPr>
          <w:sz w:val="16"/>
        </w:rPr>
        <w:t>in a given</w:t>
      </w:r>
      <w:proofErr w:type="gramEnd"/>
      <w:r w:rsidRPr="009D094B">
        <w:rPr>
          <w:sz w:val="16"/>
        </w:rPr>
        <w:t xml:space="preserve"> virtual explosion, “deaths are registered.” The designated victims have twenty-four hours to report to a disintegration machine. </w:t>
      </w:r>
      <w:r w:rsidRPr="009D094B">
        <w:rPr>
          <w:u w:val="single"/>
        </w:rPr>
        <w:t xml:space="preserve">As in America’s wars, </w:t>
      </w:r>
      <w:r w:rsidRPr="00DE6C82">
        <w:rPr>
          <w:highlight w:val="cyan"/>
          <w:u w:val="single"/>
        </w:rPr>
        <w:t xml:space="preserve">those who </w:t>
      </w:r>
      <w:proofErr w:type="gramStart"/>
      <w:r w:rsidRPr="00DE6C82">
        <w:rPr>
          <w:highlight w:val="cyan"/>
          <w:u w:val="single"/>
        </w:rPr>
        <w:t>actually die</w:t>
      </w:r>
      <w:proofErr w:type="gramEnd"/>
      <w:r w:rsidRPr="00DE6C82">
        <w:rPr>
          <w:highlight w:val="cyan"/>
          <w:u w:val="single"/>
        </w:rPr>
        <w:t xml:space="preserve"> are the Data Trash ejected by the war video game</w:t>
      </w:r>
      <w:r w:rsidRPr="009D094B">
        <w:rPr>
          <w:sz w:val="16"/>
        </w:rPr>
        <w:t>.7 </w:t>
      </w:r>
      <w:r w:rsidRPr="009D094B">
        <w:rPr>
          <w:u w:val="single"/>
        </w:rPr>
        <w:t>These shadow-people furnish the necessary dose of reality-effect</w:t>
      </w:r>
      <w:r w:rsidRPr="009D094B">
        <w:rPr>
          <w:sz w:val="16"/>
        </w:rPr>
        <w:t xml:space="preserve">. </w:t>
      </w:r>
      <w:r w:rsidRPr="00DE6C82">
        <w:rPr>
          <w:highlight w:val="cyan"/>
          <w:u w:val="single"/>
        </w:rPr>
        <w:t>The hyperreal simulation of war is</w:t>
      </w:r>
      <w:r w:rsidRPr="009D094B">
        <w:rPr>
          <w:u w:val="single"/>
        </w:rPr>
        <w:t xml:space="preserve"> above all </w:t>
      </w:r>
      <w:r w:rsidRPr="00DE6C82">
        <w:rPr>
          <w:highlight w:val="cyan"/>
          <w:u w:val="single"/>
        </w:rPr>
        <w:t>a method of domination of Western</w:t>
      </w:r>
      <w:r w:rsidRPr="009D094B">
        <w:rPr>
          <w:u w:val="single"/>
        </w:rPr>
        <w:t xml:space="preserve"> citizens by their </w:t>
      </w:r>
      <w:r w:rsidRPr="00DE6C82">
        <w:rPr>
          <w:highlight w:val="cyan"/>
          <w:u w:val="single"/>
        </w:rPr>
        <w:t>states and</w:t>
      </w:r>
      <w:r w:rsidRPr="009D094B">
        <w:rPr>
          <w:u w:val="single"/>
        </w:rPr>
        <w:t xml:space="preserve"> institutional </w:t>
      </w:r>
      <w:r w:rsidRPr="00DE6C82">
        <w:rPr>
          <w:highlight w:val="cyan"/>
          <w:u w:val="single"/>
        </w:rPr>
        <w:t>elites</w:t>
      </w:r>
      <w:r w:rsidRPr="009D094B">
        <w:rPr>
          <w:u w:val="single"/>
        </w:rPr>
        <w:t>, embedded in the power system of the virtual spaces of the media</w:t>
      </w:r>
      <w:r w:rsidRPr="009D094B">
        <w:rPr>
          <w:sz w:val="16"/>
        </w:rPr>
        <w:t xml:space="preserve">. </w:t>
      </w:r>
      <w:r w:rsidRPr="002E6DDD">
        <w:rPr>
          <w:u w:val="single"/>
        </w:rPr>
        <w:t xml:space="preserve">America is a </w:t>
      </w:r>
      <w:proofErr w:type="spellStart"/>
      <w:r w:rsidRPr="002E6DDD">
        <w:rPr>
          <w:u w:val="single"/>
        </w:rPr>
        <w:t>simulacral</w:t>
      </w:r>
      <w:proofErr w:type="spellEnd"/>
      <w:r w:rsidRPr="002E6DDD">
        <w:rPr>
          <w:u w:val="single"/>
        </w:rPr>
        <w:t xml:space="preserve"> power engaged in the simulacrum of war, using the Other as a convenient alibi for its perfect crime</w:t>
      </w:r>
      <w:r w:rsidRPr="009D094B">
        <w:rPr>
          <w:u w:val="single"/>
        </w:rPr>
        <w:t>.</w:t>
      </w:r>
    </w:p>
    <w:p w14:paraId="3D32044E" w14:textId="77777777" w:rsidR="00FD1792" w:rsidRPr="009D094B" w:rsidRDefault="00FD1792" w:rsidP="00FD1792">
      <w:pPr>
        <w:rPr>
          <w:sz w:val="16"/>
        </w:rPr>
      </w:pPr>
      <w:r w:rsidRPr="009D094B">
        <w:rPr>
          <w:u w:val="single"/>
        </w:rPr>
        <w:t>To practice a radical “after sociology” “after Baudrillard,” we must bring together critical theory and fatal theory</w:t>
      </w:r>
      <w:r w:rsidRPr="009D094B">
        <w:rPr>
          <w:sz w:val="16"/>
        </w:rPr>
        <w:t xml:space="preserve">. As Rex Butler says in his indispensable book Jean Baudrillard: The </w:t>
      </w:r>
      <w:proofErr w:type="spellStart"/>
      <w:r w:rsidRPr="009D094B">
        <w:rPr>
          <w:sz w:val="16"/>
        </w:rPr>
        <w:t>Defence</w:t>
      </w:r>
      <w:proofErr w:type="spellEnd"/>
      <w:r w:rsidRPr="009D094B">
        <w:rPr>
          <w:sz w:val="16"/>
        </w:rPr>
        <w:t xml:space="preserve"> of the Real, </w:t>
      </w:r>
      <w:r w:rsidRPr="009D094B">
        <w:rPr>
          <w:u w:val="single"/>
        </w:rPr>
        <w:t>we must devise a way of writing about a system that follows its internal logic to the end, adds nothing to it, yet inverts it entirely</w:t>
      </w:r>
      <w:r w:rsidRPr="009D094B">
        <w:rPr>
          <w:sz w:val="16"/>
        </w:rPr>
        <w:t xml:space="preserve">. This </w:t>
      </w:r>
      <w:proofErr w:type="spellStart"/>
      <w:r w:rsidRPr="009D094B">
        <w:rPr>
          <w:sz w:val="16"/>
        </w:rPr>
        <w:t>écriture</w:t>
      </w:r>
      <w:proofErr w:type="spellEnd"/>
      <w:r w:rsidRPr="009D094B">
        <w:rPr>
          <w:sz w:val="16"/>
        </w:rPr>
        <w:t xml:space="preserve"> is totally specific to each system examined.8 </w:t>
      </w:r>
      <w:r w:rsidRPr="009D094B">
        <w:rPr>
          <w:u w:val="single"/>
        </w:rPr>
        <w:t>In the case of Star Trek, we must unify Star Trek as literature and Star Trek as wily technologies</w:t>
      </w:r>
      <w:r w:rsidRPr="009D094B">
        <w:rPr>
          <w:sz w:val="16"/>
        </w:rPr>
        <w:t>. Later, in the context of the most famous Trek-</w:t>
      </w:r>
      <w:proofErr w:type="spellStart"/>
      <w:r w:rsidRPr="009D094B">
        <w:rPr>
          <w:sz w:val="16"/>
        </w:rPr>
        <w:t>nology</w:t>
      </w:r>
      <w:proofErr w:type="spellEnd"/>
      <w:r w:rsidRPr="009D094B">
        <w:rPr>
          <w:sz w:val="16"/>
        </w:rPr>
        <w:t xml:space="preserve"> – the transporter, I demonstrate how these two analyses come together. Before getting into the implications of “</w:t>
      </w:r>
      <w:r w:rsidRPr="009D094B">
        <w:rPr>
          <w:u w:val="single"/>
        </w:rPr>
        <w:t>beam me up Scotty</w:t>
      </w:r>
      <w:r w:rsidRPr="009D094B">
        <w:rPr>
          <w:sz w:val="16"/>
        </w:rPr>
        <w:t>,” I want to briefly discuss two other Trek-</w:t>
      </w:r>
      <w:proofErr w:type="spellStart"/>
      <w:r w:rsidRPr="009D094B">
        <w:rPr>
          <w:sz w:val="16"/>
        </w:rPr>
        <w:t>nologies</w:t>
      </w:r>
      <w:proofErr w:type="spellEnd"/>
      <w:r w:rsidRPr="009D094B">
        <w:rPr>
          <w:sz w:val="16"/>
        </w:rPr>
        <w:t>: time travel and warp speed. The latter is the Star Trek synonym for faster-than-light speed.</w:t>
      </w:r>
    </w:p>
    <w:p w14:paraId="42DC0046" w14:textId="77777777" w:rsidR="00FD1792" w:rsidRPr="009D094B" w:rsidRDefault="00FD1792" w:rsidP="00FD1792">
      <w:pPr>
        <w:rPr>
          <w:u w:val="single"/>
        </w:rPr>
      </w:pPr>
      <w:r w:rsidRPr="009D094B">
        <w:rPr>
          <w:u w:val="single"/>
        </w:rPr>
        <w:t>III. Real (</w:t>
      </w:r>
      <w:proofErr w:type="spellStart"/>
      <w:r w:rsidRPr="009D094B">
        <w:rPr>
          <w:u w:val="single"/>
        </w:rPr>
        <w:t>Pata</w:t>
      </w:r>
      <w:proofErr w:type="spellEnd"/>
      <w:r w:rsidRPr="009D094B">
        <w:rPr>
          <w:u w:val="single"/>
        </w:rPr>
        <w:t>)physics</w:t>
      </w:r>
    </w:p>
    <w:p w14:paraId="0D035267" w14:textId="77777777" w:rsidR="00FD1792" w:rsidRPr="009D094B" w:rsidRDefault="00FD1792" w:rsidP="00FD1792">
      <w:pPr>
        <w:rPr>
          <w:sz w:val="16"/>
        </w:rPr>
      </w:pPr>
      <w:r w:rsidRPr="009D094B">
        <w:rPr>
          <w:u w:val="single"/>
        </w:rPr>
        <w:t>A surprising amount of theoretical physics research is directed towards establishing the scientific prerequisites for time travel</w:t>
      </w:r>
      <w:r w:rsidRPr="009D094B">
        <w:rPr>
          <w:sz w:val="16"/>
        </w:rPr>
        <w:t xml:space="preserve">. As defined by Alfred </w:t>
      </w:r>
      <w:proofErr w:type="spellStart"/>
      <w:r w:rsidRPr="009D094B">
        <w:rPr>
          <w:sz w:val="16"/>
        </w:rPr>
        <w:t>Jarry</w:t>
      </w:r>
      <w:proofErr w:type="spellEnd"/>
      <w:r w:rsidRPr="009D094B">
        <w:rPr>
          <w:sz w:val="16"/>
        </w:rPr>
        <w:t xml:space="preserve">, whom </w:t>
      </w:r>
      <w:r w:rsidRPr="009D094B">
        <w:rPr>
          <w:u w:val="single"/>
        </w:rPr>
        <w:t>Baudrillard often cites with good humor, pataphysics is the painstaking elaboration of imaginary scientific solutions, expressed in persuasive language.</w:t>
      </w:r>
      <w:r w:rsidRPr="009D094B">
        <w:rPr>
          <w:sz w:val="16"/>
        </w:rPr>
        <w:t>9 “</w:t>
      </w:r>
      <w:r w:rsidRPr="009D094B">
        <w:rPr>
          <w:u w:val="single"/>
        </w:rPr>
        <w:t>Exotic theories” about the workability of time travel are today furiously debated in serious physics journals.</w:t>
      </w:r>
      <w:r w:rsidRPr="009D094B">
        <w:rPr>
          <w:sz w:val="16"/>
        </w:rPr>
        <w:t xml:space="preserve"> About fifteen new scholarly papers a year are published on the subject.10</w:t>
      </w:r>
    </w:p>
    <w:p w14:paraId="537CEC25" w14:textId="77777777" w:rsidR="00FD1792" w:rsidRPr="00A166AA" w:rsidRDefault="00FD1792" w:rsidP="00FD1792">
      <w:r w:rsidRPr="00A166AA">
        <w:t>…</w:t>
      </w:r>
    </w:p>
    <w:p w14:paraId="7A7C2027" w14:textId="77777777" w:rsidR="00FD1792" w:rsidRPr="009D094B" w:rsidRDefault="00FD1792" w:rsidP="00FD1792">
      <w:pPr>
        <w:rPr>
          <w:u w:val="single"/>
        </w:rPr>
      </w:pPr>
      <w:r w:rsidRPr="009D094B">
        <w:rPr>
          <w:u w:val="single"/>
        </w:rPr>
        <w:t>IV. Evil Protects Us</w:t>
      </w:r>
    </w:p>
    <w:p w14:paraId="06EA7AC6" w14:textId="77777777" w:rsidR="00FD1792" w:rsidRPr="00A166AA" w:rsidRDefault="00FD1792" w:rsidP="00FD1792">
      <w:r w:rsidRPr="00A166AA">
        <w:t>…</w:t>
      </w:r>
    </w:p>
    <w:p w14:paraId="6C74A21E" w14:textId="77777777" w:rsidR="00FD1792" w:rsidRPr="00D5591A" w:rsidRDefault="00FD1792" w:rsidP="00FD1792">
      <w:pPr>
        <w:rPr>
          <w:u w:val="single"/>
        </w:rPr>
      </w:pPr>
      <w:r w:rsidRPr="009D094B">
        <w:rPr>
          <w:u w:val="single"/>
        </w:rPr>
        <w:t>The necessary accident of the duplicate Kirk turns a questioning spotlight on the “essence” or punctum of the transporter</w:t>
      </w:r>
      <w:r w:rsidRPr="00D5591A">
        <w:rPr>
          <w:sz w:val="16"/>
        </w:rPr>
        <w:t xml:space="preserve">, which is the absolutist phantasmagoria of total knowledge of </w:t>
      </w:r>
      <w:r w:rsidRPr="00D5591A">
        <w:rPr>
          <w:u w:val="single"/>
        </w:rPr>
        <w:t>a person captured in a digital pattern image or quantum physics snapshot of their subatomic particles</w:t>
      </w:r>
      <w:r w:rsidRPr="00D5591A">
        <w:rPr>
          <w:sz w:val="16"/>
        </w:rPr>
        <w:t xml:space="preserve">. It is the dream of a human being understandable entirely through her information, identical to herself, and leading a completely knowable existence. As </w:t>
      </w:r>
      <w:r w:rsidRPr="00D5591A">
        <w:rPr>
          <w:u w:val="single"/>
        </w:rPr>
        <w:t>Baudrillard writes:</w:t>
      </w:r>
    </w:p>
    <w:p w14:paraId="517C4ED6" w14:textId="77777777" w:rsidR="00FD1792" w:rsidRPr="00D5591A" w:rsidRDefault="00FD1792" w:rsidP="00FD1792">
      <w:pPr>
        <w:rPr>
          <w:sz w:val="16"/>
        </w:rPr>
      </w:pPr>
      <w:r w:rsidRPr="00D5591A">
        <w:rPr>
          <w:sz w:val="16"/>
        </w:rPr>
        <w:t>Evil protects us from the worst-case scenario… We are traditionally sensitive to the threat which the ‘forces of Evil’ pose for the Good, whereas it is the threat posed by the forces of Good which is the fateful threat to the world of the future. …</w:t>
      </w:r>
      <w:r w:rsidRPr="00D5591A">
        <w:rPr>
          <w:u w:val="single"/>
        </w:rPr>
        <w:t>We are on course for the perfect crime, perpetrated by Good and in the name of Good, for the implacable perfection of the technical, artificial universe which will see the accomplishment of all our desires, of a world unified by the elimination of all anti-bodies</w:t>
      </w:r>
      <w:r w:rsidRPr="00D5591A">
        <w:rPr>
          <w:sz w:val="16"/>
        </w:rPr>
        <w:t>. This is our negentropic phantasm of total information. That all matter should become energy and all energy information. …That all genes should be operational…11</w:t>
      </w:r>
    </w:p>
    <w:p w14:paraId="28E93DFD" w14:textId="77777777" w:rsidR="00FD1792" w:rsidRPr="009D094B" w:rsidRDefault="00FD1792" w:rsidP="00FD1792">
      <w:pPr>
        <w:rPr>
          <w:u w:val="single"/>
        </w:rPr>
      </w:pPr>
      <w:r w:rsidRPr="009D094B">
        <w:rPr>
          <w:u w:val="single"/>
        </w:rPr>
        <w:t>V. Conclusion</w:t>
      </w:r>
    </w:p>
    <w:p w14:paraId="16FBC903" w14:textId="77777777" w:rsidR="00FD1792" w:rsidRPr="00A166AA" w:rsidRDefault="00FD1792" w:rsidP="00FD1792">
      <w:r w:rsidRPr="00A166AA">
        <w:t>…</w:t>
      </w:r>
    </w:p>
    <w:p w14:paraId="545B311C" w14:textId="77777777" w:rsidR="00FD1792" w:rsidRPr="005808B3" w:rsidRDefault="00FD1792" w:rsidP="00FD1792">
      <w:pPr>
        <w:rPr>
          <w:sz w:val="16"/>
        </w:rPr>
      </w:pPr>
      <w:r w:rsidRPr="00DE6C82">
        <w:rPr>
          <w:u w:val="single"/>
        </w:rPr>
        <w:t xml:space="preserve">Baudrillard admonished the </w:t>
      </w:r>
      <w:proofErr w:type="spellStart"/>
      <w:r w:rsidRPr="00DE6C82">
        <w:rPr>
          <w:u w:val="single"/>
        </w:rPr>
        <w:t>Simulationist</w:t>
      </w:r>
      <w:proofErr w:type="spellEnd"/>
      <w:r w:rsidRPr="00D5591A">
        <w:rPr>
          <w:u w:val="single"/>
        </w:rPr>
        <w:t xml:space="preserve"> and </w:t>
      </w:r>
      <w:proofErr w:type="spellStart"/>
      <w:r w:rsidRPr="00D5591A">
        <w:rPr>
          <w:u w:val="single"/>
        </w:rPr>
        <w:t>Appropriationist</w:t>
      </w:r>
      <w:proofErr w:type="spellEnd"/>
      <w:r w:rsidRPr="00D5591A">
        <w:rPr>
          <w:u w:val="single"/>
        </w:rPr>
        <w:t xml:space="preserve"> </w:t>
      </w:r>
      <w:r w:rsidRPr="00DE6C82">
        <w:rPr>
          <w:u w:val="single"/>
        </w:rPr>
        <w:t>artists of the</w:t>
      </w:r>
      <w:r w:rsidRPr="00D5591A">
        <w:rPr>
          <w:u w:val="single"/>
        </w:rPr>
        <w:t xml:space="preserve"> </w:t>
      </w:r>
      <w:r w:rsidRPr="00DE6C82">
        <w:rPr>
          <w:u w:val="single"/>
        </w:rPr>
        <w:t>1980s</w:t>
      </w:r>
      <w:r w:rsidRPr="00D5591A">
        <w:rPr>
          <w:sz w:val="16"/>
        </w:rPr>
        <w:t xml:space="preserve"> (Richard Prince, Sherrie </w:t>
      </w:r>
      <w:proofErr w:type="gramStart"/>
      <w:r w:rsidRPr="00D5591A">
        <w:rPr>
          <w:sz w:val="16"/>
        </w:rPr>
        <w:t>Levine</w:t>
      </w:r>
      <w:proofErr w:type="gramEnd"/>
      <w:r w:rsidRPr="00D5591A">
        <w:rPr>
          <w:sz w:val="16"/>
        </w:rPr>
        <w:t xml:space="preserve"> and Peter Halley), </w:t>
      </w:r>
      <w:r w:rsidRPr="00D5591A">
        <w:rPr>
          <w:u w:val="single"/>
        </w:rPr>
        <w:t>who sought legitimacy for their works by making reference to his writings on simulation, simulacra, and the end of the real</w:t>
      </w:r>
      <w:r w:rsidRPr="00D5591A">
        <w:rPr>
          <w:sz w:val="16"/>
        </w:rPr>
        <w:t xml:space="preserve">.12 But the referent has “long ago” been substituted by the sign. “If you take Baudrillard seriously,” he told them, then “you must forget Baudrillard.”13 Academic attempts at “applying deconstruction” have also seemed notoriously contrived. </w:t>
      </w:r>
      <w:r w:rsidRPr="00DE6C82">
        <w:rPr>
          <w:highlight w:val="cyan"/>
          <w:u w:val="single"/>
        </w:rPr>
        <w:t>By identifying Star Trek as a “media precognition” of Baudrillard</w:t>
      </w:r>
      <w:r w:rsidRPr="00D5591A">
        <w:rPr>
          <w:sz w:val="16"/>
        </w:rPr>
        <w:t xml:space="preserve"> (as Stefan </w:t>
      </w:r>
      <w:proofErr w:type="spellStart"/>
      <w:r w:rsidRPr="00D5591A">
        <w:rPr>
          <w:sz w:val="16"/>
        </w:rPr>
        <w:t>Höltgen</w:t>
      </w:r>
      <w:proofErr w:type="spellEnd"/>
      <w:r w:rsidRPr="00D5591A">
        <w:rPr>
          <w:sz w:val="16"/>
        </w:rPr>
        <w:t xml:space="preserve"> commented earlier at this symposium); </w:t>
      </w:r>
      <w:r w:rsidRPr="00D5591A">
        <w:rPr>
          <w:u w:val="single"/>
        </w:rPr>
        <w:t>and by writing about “what I love”; via a mutual anagrammatizing that finally renders Baudrillard and Star Trek indistinguishable</w:t>
      </w:r>
      <w:r w:rsidRPr="00D5591A">
        <w:rPr>
          <w:sz w:val="16"/>
        </w:rPr>
        <w:t xml:space="preserve">; </w:t>
      </w:r>
      <w:r w:rsidRPr="00DE6C82">
        <w:rPr>
          <w:highlight w:val="cyan"/>
          <w:u w:val="single"/>
        </w:rPr>
        <w:t>and through performing the illusion</w:t>
      </w:r>
      <w:r w:rsidRPr="002E6DDD">
        <w:rPr>
          <w:u w:val="single"/>
        </w:rPr>
        <w:t xml:space="preserve">, joy, </w:t>
      </w:r>
      <w:r w:rsidRPr="00DE6C82">
        <w:rPr>
          <w:highlight w:val="cyan"/>
          <w:u w:val="single"/>
        </w:rPr>
        <w:t>poetics,</w:t>
      </w:r>
      <w:r w:rsidRPr="002E6DDD">
        <w:rPr>
          <w:highlight w:val="cyan"/>
          <w:u w:val="single"/>
        </w:rPr>
        <w:t xml:space="preserve"> irony</w:t>
      </w:r>
      <w:r w:rsidRPr="00D5591A">
        <w:rPr>
          <w:u w:val="single"/>
        </w:rPr>
        <w:t xml:space="preserve">, disappearance </w:t>
      </w:r>
      <w:r w:rsidRPr="002E6DDD">
        <w:rPr>
          <w:highlight w:val="cyan"/>
          <w:u w:val="single"/>
        </w:rPr>
        <w:t xml:space="preserve">and Trojan </w:t>
      </w:r>
      <w:r w:rsidRPr="001E7C72">
        <w:rPr>
          <w:highlight w:val="cyan"/>
          <w:u w:val="single"/>
        </w:rPr>
        <w:t xml:space="preserve">horse strategies </w:t>
      </w:r>
      <w:r w:rsidRPr="00DE6C82">
        <w:rPr>
          <w:highlight w:val="cyan"/>
          <w:u w:val="single"/>
        </w:rPr>
        <w:t>outlined in Baudrillard’s</w:t>
      </w:r>
      <w:r w:rsidRPr="00D5591A">
        <w:rPr>
          <w:u w:val="single"/>
        </w:rPr>
        <w:t xml:space="preserve"> essay “</w:t>
      </w:r>
      <w:r w:rsidRPr="00DE6C82">
        <w:rPr>
          <w:highlight w:val="cyan"/>
          <w:u w:val="single"/>
        </w:rPr>
        <w:t>Radical Thought</w:t>
      </w:r>
      <w:r w:rsidRPr="00D5591A">
        <w:rPr>
          <w:u w:val="single"/>
        </w:rPr>
        <w:t xml:space="preserve">,” </w:t>
      </w:r>
      <w:r w:rsidRPr="00DE6C82">
        <w:rPr>
          <w:highlight w:val="cyan"/>
          <w:u w:val="single"/>
        </w:rPr>
        <w:t>I</w:t>
      </w:r>
      <w:r w:rsidRPr="00D5591A">
        <w:rPr>
          <w:u w:val="single"/>
        </w:rPr>
        <w:t xml:space="preserve"> </w:t>
      </w:r>
      <w:r w:rsidRPr="00DE6C82">
        <w:rPr>
          <w:u w:val="single"/>
        </w:rPr>
        <w:t>have</w:t>
      </w:r>
      <w:r w:rsidRPr="00D5591A">
        <w:rPr>
          <w:u w:val="single"/>
        </w:rPr>
        <w:t xml:space="preserve"> engaged in an experiment to cross over from French theory to American hyper-reality.</w:t>
      </w:r>
      <w:r w:rsidRPr="00D5591A">
        <w:rPr>
          <w:sz w:val="16"/>
        </w:rPr>
        <w:t xml:space="preserve">14 I hope I have </w:t>
      </w:r>
      <w:r w:rsidRPr="002E6DDD">
        <w:rPr>
          <w:u w:val="single"/>
        </w:rPr>
        <w:t>avoid</w:t>
      </w:r>
      <w:r w:rsidRPr="00D5591A">
        <w:rPr>
          <w:u w:val="single"/>
        </w:rPr>
        <w:t xml:space="preserve">ed </w:t>
      </w:r>
      <w:r w:rsidRPr="002E6DDD">
        <w:rPr>
          <w:u w:val="single"/>
        </w:rPr>
        <w:t xml:space="preserve">the missteps of the </w:t>
      </w:r>
      <w:proofErr w:type="spellStart"/>
      <w:r w:rsidRPr="002E6DDD">
        <w:rPr>
          <w:u w:val="single"/>
        </w:rPr>
        <w:t>Simulationist</w:t>
      </w:r>
      <w:proofErr w:type="spellEnd"/>
      <w:r w:rsidRPr="00154490">
        <w:rPr>
          <w:u w:val="single"/>
        </w:rPr>
        <w:t xml:space="preserve"> artist</w:t>
      </w:r>
      <w:r w:rsidRPr="002E6DDD">
        <w:rPr>
          <w:u w:val="single"/>
        </w:rPr>
        <w:t>s</w:t>
      </w:r>
      <w:r w:rsidRPr="00D5591A">
        <w:rPr>
          <w:u w:val="single"/>
        </w:rPr>
        <w:t xml:space="preserve"> </w:t>
      </w:r>
      <w:r w:rsidRPr="00D5591A">
        <w:rPr>
          <w:sz w:val="16"/>
        </w:rPr>
        <w:t xml:space="preserve">in my effort </w:t>
      </w:r>
      <w:r w:rsidRPr="002E6DDD">
        <w:rPr>
          <w:u w:val="single"/>
        </w:rPr>
        <w:t xml:space="preserve">to </w:t>
      </w:r>
      <w:r w:rsidRPr="00154490">
        <w:rPr>
          <w:highlight w:val="cyan"/>
          <w:u w:val="single"/>
        </w:rPr>
        <w:t>contribute to an understanding of</w:t>
      </w:r>
      <w:r w:rsidRPr="00D5591A">
        <w:rPr>
          <w:u w:val="single"/>
        </w:rPr>
        <w:t xml:space="preserve"> the emergence of the “</w:t>
      </w:r>
      <w:r w:rsidRPr="00154490">
        <w:rPr>
          <w:highlight w:val="cyan"/>
          <w:u w:val="single"/>
        </w:rPr>
        <w:t>Baudrillard</w:t>
      </w:r>
      <w:r w:rsidRPr="00D5591A">
        <w:rPr>
          <w:u w:val="single"/>
        </w:rPr>
        <w:t xml:space="preserve"> turn.”</w:t>
      </w:r>
    </w:p>
    <w:p w14:paraId="4977E1C7" w14:textId="77777777" w:rsidR="00FD1792" w:rsidRDefault="00FD1792" w:rsidP="00FD1792"/>
    <w:p w14:paraId="171D6AA2" w14:textId="77777777" w:rsidR="00FD1792" w:rsidRDefault="00FD1792" w:rsidP="00FD1792">
      <w:pPr>
        <w:pStyle w:val="Heading3"/>
      </w:pPr>
      <w:proofErr w:type="spellStart"/>
      <w:r>
        <w:t>Underview</w:t>
      </w:r>
      <w:proofErr w:type="spellEnd"/>
    </w:p>
    <w:p w14:paraId="5E908C6F" w14:textId="77777777" w:rsidR="00FD1792" w:rsidRPr="00B14C55" w:rsidRDefault="00FD1792" w:rsidP="00FD1792">
      <w:pPr>
        <w:keepNext/>
        <w:keepLines/>
        <w:spacing w:before="40" w:after="0"/>
        <w:outlineLvl w:val="3"/>
        <w:rPr>
          <w:rFonts w:eastAsia="MS Gothic" w:cs="Times New Roman"/>
          <w:b/>
          <w:iCs/>
          <w:sz w:val="26"/>
        </w:rPr>
      </w:pPr>
      <w:r>
        <w:rPr>
          <w:rFonts w:eastAsia="MS Gothic" w:cs="Times New Roman"/>
          <w:b/>
          <w:iCs/>
          <w:sz w:val="26"/>
        </w:rPr>
        <w:t xml:space="preserve">Weigh the </w:t>
      </w:r>
      <w:proofErr w:type="spellStart"/>
      <w:r>
        <w:rPr>
          <w:rFonts w:eastAsia="MS Gothic" w:cs="Times New Roman"/>
          <w:b/>
          <w:iCs/>
          <w:sz w:val="26"/>
        </w:rPr>
        <w:t>aff</w:t>
      </w:r>
      <w:proofErr w:type="spellEnd"/>
      <w:r>
        <w:rPr>
          <w:rFonts w:eastAsia="MS Gothic" w:cs="Times New Roman"/>
          <w:b/>
          <w:iCs/>
          <w:sz w:val="26"/>
        </w:rPr>
        <w:t xml:space="preserve"> against theory and give me cross-apps from substance.</w:t>
      </w:r>
    </w:p>
    <w:p w14:paraId="6A687861" w14:textId="77777777" w:rsidR="00FD1792" w:rsidRPr="00E6272A" w:rsidRDefault="00FD1792" w:rsidP="00FD1792">
      <w:r w:rsidRPr="00E6272A">
        <w:rPr>
          <w:rStyle w:val="Style13ptBold"/>
        </w:rPr>
        <w:t>Koh 13</w:t>
      </w:r>
      <w:r w:rsidRPr="00E6272A">
        <w:t xml:space="preserve"> </w:t>
      </w:r>
      <w:r>
        <w:t>[</w:t>
      </w:r>
      <w:r w:rsidRPr="00E6272A">
        <w:t xml:space="preserve">Ben Koh, NSD Update, October 1st, 2013 “Breaking Down Borders: Rethinking the Interaction Between Theory and Ethics” [http://nsdupdate.com/2013/breaking-down-borders-rethinking-the-interaction-between-theory-and-ethics/]  </w:t>
      </w:r>
    </w:p>
    <w:p w14:paraId="3304CDA8" w14:textId="3C65241E" w:rsidR="00FD1792" w:rsidRPr="000562A0" w:rsidRDefault="00FD1792" w:rsidP="0090780B">
      <w:r w:rsidRPr="005808B3">
        <w:rPr>
          <w:sz w:val="16"/>
        </w:rPr>
        <w:t xml:space="preserve">First: </w:t>
      </w:r>
      <w:r w:rsidRPr="0047629A">
        <w:rPr>
          <w:highlight w:val="cyan"/>
          <w:u w:val="single"/>
        </w:rPr>
        <w:t>Fairness is</w:t>
      </w:r>
      <w:r w:rsidRPr="005808B3">
        <w:rPr>
          <w:sz w:val="16"/>
        </w:rPr>
        <w:t xml:space="preserve"> at its basis is </w:t>
      </w:r>
      <w:r w:rsidRPr="0047629A">
        <w:rPr>
          <w:highlight w:val="cyan"/>
          <w:u w:val="single"/>
        </w:rPr>
        <w:t>an ethical concept</w:t>
      </w:r>
      <w:r w:rsidRPr="005808B3">
        <w:rPr>
          <w:sz w:val="16"/>
        </w:rPr>
        <w:t xml:space="preserve">. For </w:t>
      </w:r>
      <w:proofErr w:type="gramStart"/>
      <w:r w:rsidRPr="005808B3">
        <w:rPr>
          <w:sz w:val="16"/>
        </w:rPr>
        <w:t>instance</w:t>
      </w:r>
      <w:proofErr w:type="gramEnd"/>
      <w:r w:rsidRPr="005808B3">
        <w:rPr>
          <w:sz w:val="16"/>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w:t>
      </w:r>
      <w:r w:rsidRPr="0047629A">
        <w:rPr>
          <w:highlight w:val="cyan"/>
          <w:u w:val="single"/>
        </w:rPr>
        <w:t>In</w:t>
      </w:r>
      <w:r w:rsidRPr="001A0B22">
        <w:rPr>
          <w:u w:val="single"/>
        </w:rPr>
        <w:t xml:space="preserve"> the </w:t>
      </w:r>
      <w:r w:rsidRPr="0047629A">
        <w:rPr>
          <w:highlight w:val="cyan"/>
          <w:u w:val="single"/>
        </w:rPr>
        <w:t>debate</w:t>
      </w:r>
      <w:r w:rsidRPr="001A0B22">
        <w:rPr>
          <w:u w:val="single"/>
        </w:rPr>
        <w:t xml:space="preserve"> context</w:t>
      </w:r>
      <w:r w:rsidRPr="005808B3">
        <w:rPr>
          <w:sz w:val="16"/>
        </w:rPr>
        <w:t xml:space="preserve">, </w:t>
      </w:r>
      <w:r w:rsidRPr="001A0B22">
        <w:rPr>
          <w:u w:val="single"/>
        </w:rPr>
        <w:t>the “benefit</w:t>
      </w:r>
      <w:r w:rsidRPr="005808B3">
        <w:rPr>
          <w:sz w:val="16"/>
        </w:rPr>
        <w:t xml:space="preserve">” as Rawls refers to </w:t>
      </w:r>
      <w:r w:rsidRPr="001A0B22">
        <w:rPr>
          <w:u w:val="single"/>
        </w:rPr>
        <w:t>could be the actual ability to debate</w:t>
      </w:r>
      <w:r w:rsidRPr="005808B3">
        <w:rPr>
          <w:sz w:val="16"/>
        </w:rPr>
        <w:t xml:space="preserve">, or speaking without interference etc. In the same way that it’s considered immoral under most ethical systems to take without recompense, </w:t>
      </w:r>
      <w:r w:rsidRPr="001A0B22">
        <w:rPr>
          <w:u w:val="single"/>
        </w:rPr>
        <w:t>fairness is relevant due to it being the “recompense.”</w:t>
      </w:r>
      <w:r w:rsidRPr="005808B3">
        <w:rPr>
          <w:sz w:val="16"/>
        </w:rPr>
        <w:t xml:space="preserve"> Additionally, </w:t>
      </w:r>
      <w:r w:rsidRPr="00997D4E">
        <w:rPr>
          <w:u w:val="single"/>
        </w:rPr>
        <w:t>equality’s importance is as a moral concept</w:t>
      </w:r>
      <w:r w:rsidRPr="005808B3">
        <w:rPr>
          <w:sz w:val="16"/>
        </w:rPr>
        <w:t>. The utterance that we ought to both start with the same amount of speaking time is morally relevant for it guides or at least constrains our actions, or the rightness and wrongness thereof (</w:t>
      </w:r>
      <w:proofErr w:type="gramStart"/>
      <w:r w:rsidRPr="005808B3">
        <w:rPr>
          <w:sz w:val="16"/>
        </w:rPr>
        <w:t>i.e.</w:t>
      </w:r>
      <w:proofErr w:type="gramEnd"/>
      <w:r w:rsidRPr="005808B3">
        <w:rPr>
          <w:sz w:val="16"/>
        </w:rPr>
        <w:t xml:space="preserve"> if I go a minute longer in the NR, I would usually be dropped or at least penalized due to its wrongness). Second, </w:t>
      </w:r>
      <w:r w:rsidRPr="00997D4E">
        <w:rPr>
          <w:u w:val="single"/>
        </w:rPr>
        <w:t>Fairness is normative</w:t>
      </w:r>
      <w:r w:rsidRPr="005808B3">
        <w:rPr>
          <w:sz w:val="16"/>
        </w:rPr>
        <w:t xml:space="preserve">: A) The idea that there is a consequence to a certain unfair act implies its relevance to our action. </w:t>
      </w:r>
      <w:r w:rsidRPr="0047629A">
        <w:rPr>
          <w:u w:val="single"/>
        </w:rPr>
        <w:t>Debaters</w:t>
      </w:r>
      <w:r w:rsidRPr="005808B3">
        <w:rPr>
          <w:sz w:val="16"/>
        </w:rPr>
        <w:t xml:space="preserve"> generally don’t </w:t>
      </w:r>
      <w:r w:rsidRPr="0047629A">
        <w:rPr>
          <w:u w:val="single"/>
        </w:rPr>
        <w:t>read theory</w:t>
      </w:r>
      <w:r w:rsidRPr="005808B3">
        <w:rPr>
          <w:sz w:val="16"/>
        </w:rPr>
        <w:t xml:space="preserve"> just because they wanted to point out something interesting or amusing, they do so </w:t>
      </w:r>
      <w:r w:rsidRPr="00997D4E">
        <w:rPr>
          <w:u w:val="single"/>
        </w:rPr>
        <w:t>to win or to rid the round of the problematic argument</w:t>
      </w:r>
      <w:r w:rsidRPr="005808B3">
        <w:rPr>
          <w:sz w:val="16"/>
        </w:rPr>
        <w:t xml:space="preserve">. B) </w:t>
      </w:r>
      <w:r w:rsidRPr="00997D4E">
        <w:rPr>
          <w:u w:val="single"/>
        </w:rPr>
        <w:t>The voluntary concession of the basic rules for the round renders fairness as being “obligatory</w:t>
      </w:r>
      <w:r w:rsidRPr="005808B3">
        <w:rPr>
          <w:sz w:val="16"/>
        </w:rPr>
        <w:t xml:space="preserve">.” </w:t>
      </w:r>
      <w:proofErr w:type="spellStart"/>
      <w:r w:rsidRPr="005808B3">
        <w:rPr>
          <w:sz w:val="16"/>
        </w:rPr>
        <w:t>Loland</w:t>
      </w:r>
      <w:proofErr w:type="spellEnd"/>
      <w:r w:rsidRPr="005808B3">
        <w:rPr>
          <w:sz w:val="16"/>
        </w:rPr>
        <w:t xml:space="preserve"> explains, “the obligation of fairness does not arise unconditionally. One basic premise is that the parties are voluntarily engaged. </w:t>
      </w:r>
      <w:r w:rsidRPr="00997D4E">
        <w:rPr>
          <w:u w:val="single"/>
        </w:rPr>
        <w:t>They have chosen participation in favor of nonparticipation and have thus more or less tacitly agreed to follow the commonly accepted rules and norms of the practice play the game</w:t>
      </w:r>
      <w:r w:rsidRPr="005808B3">
        <w:rPr>
          <w:sz w:val="16"/>
        </w:rPr>
        <w:t xml:space="preserve">. </w:t>
      </w:r>
      <w:proofErr w:type="spellStart"/>
      <w:r w:rsidRPr="005808B3">
        <w:rPr>
          <w:sz w:val="16"/>
        </w:rPr>
        <w:t>Loland</w:t>
      </w:r>
      <w:proofErr w:type="spellEnd"/>
      <w:r w:rsidRPr="005808B3">
        <w:rPr>
          <w:sz w:val="16"/>
        </w:rPr>
        <w:t xml:space="preserve"> further explains that “in sporting games, the predominant distributive norm is meritocratic. </w:t>
      </w:r>
      <w:r w:rsidRPr="00997D4E">
        <w:rPr>
          <w:u w:val="single"/>
        </w:rPr>
        <w:t xml:space="preserve">The norm on equal </w:t>
      </w:r>
      <w:proofErr w:type="spellStart"/>
      <w:r w:rsidRPr="00997D4E">
        <w:rPr>
          <w:u w:val="single"/>
        </w:rPr>
        <w:t>tratemnt</w:t>
      </w:r>
      <w:proofErr w:type="spellEnd"/>
      <w:r w:rsidRPr="00997D4E">
        <w:rPr>
          <w:u w:val="single"/>
        </w:rPr>
        <w:t>, then, becomes a necessary condition for a game to take place</w:t>
      </w:r>
      <w:r w:rsidRPr="005808B3">
        <w:rPr>
          <w:sz w:val="16"/>
        </w:rPr>
        <w:t xml:space="preserve">. To be able to evaluate the relevant inequalities satisfactorily, participants </w:t>
      </w:r>
      <w:proofErr w:type="gramStart"/>
      <w:r w:rsidRPr="005808B3">
        <w:rPr>
          <w:sz w:val="16"/>
        </w:rPr>
        <w:t>have to</w:t>
      </w:r>
      <w:proofErr w:type="gramEnd"/>
      <w:r w:rsidRPr="005808B3">
        <w:rPr>
          <w:sz w:val="16"/>
        </w:rPr>
        <w:t xml:space="preserve"> compete on the same terms. </w:t>
      </w:r>
      <w:r w:rsidRPr="0047629A">
        <w:rPr>
          <w:highlight w:val="cyan"/>
          <w:u w:val="single"/>
        </w:rPr>
        <w:t>All competitors ought to be given equal opportunity to perform</w:t>
      </w:r>
      <w:r w:rsidRPr="005808B3">
        <w:rPr>
          <w:sz w:val="16"/>
        </w:rPr>
        <w:t xml:space="preserve">.” </w:t>
      </w:r>
      <w:r w:rsidRPr="00997D4E">
        <w:rPr>
          <w:u w:val="single"/>
        </w:rPr>
        <w:t xml:space="preserve">The implication is that an argument that questions </w:t>
      </w:r>
      <w:r w:rsidRPr="0047629A">
        <w:rPr>
          <w:highlight w:val="cyan"/>
          <w:u w:val="single"/>
        </w:rPr>
        <w:t>ethical assumptions</w:t>
      </w:r>
      <w:r w:rsidRPr="005808B3">
        <w:rPr>
          <w:sz w:val="16"/>
        </w:rPr>
        <w:t xml:space="preserve"> (or even more basically assumptions at all) </w:t>
      </w:r>
      <w:r w:rsidRPr="0047629A">
        <w:rPr>
          <w:highlight w:val="cyan"/>
          <w:u w:val="single"/>
        </w:rPr>
        <w:t>needs to be open to criticism</w:t>
      </w:r>
      <w:r w:rsidRPr="005808B3">
        <w:rPr>
          <w:sz w:val="16"/>
        </w:rPr>
        <w:t xml:space="preserve">. </w:t>
      </w:r>
      <w:r w:rsidRPr="00997D4E">
        <w:rPr>
          <w:u w:val="single"/>
        </w:rPr>
        <w:t>In the same way debaters now take into account the theoretical implications of their frameworks</w:t>
      </w:r>
      <w:r w:rsidRPr="005808B3">
        <w:rPr>
          <w:sz w:val="16"/>
        </w:rPr>
        <w:t xml:space="preserve"> (</w:t>
      </w:r>
      <w:proofErr w:type="gramStart"/>
      <w:r w:rsidRPr="005808B3">
        <w:rPr>
          <w:sz w:val="16"/>
        </w:rPr>
        <w:t>i.e.</w:t>
      </w:r>
      <w:proofErr w:type="gramEnd"/>
      <w:r w:rsidRPr="005808B3">
        <w:rPr>
          <w:sz w:val="16"/>
        </w:rPr>
        <w:t xml:space="preserve"> the line of arguments centered around whether or not “ought is defined as maximizing well-being” is a fair interpretation), </w:t>
      </w:r>
      <w:r w:rsidRPr="00997D4E">
        <w:rPr>
          <w:u w:val="single"/>
        </w:rPr>
        <w:t>debaters should take into account the ethical implications of their theory arguments</w:t>
      </w:r>
      <w:r w:rsidRPr="005808B3">
        <w:rPr>
          <w:sz w:val="16"/>
        </w:rPr>
        <w:t xml:space="preserve">. </w:t>
      </w:r>
      <w:r w:rsidRPr="00997D4E">
        <w:rPr>
          <w:u w:val="single"/>
        </w:rPr>
        <w:t xml:space="preserve">Analyzing the </w:t>
      </w:r>
      <w:proofErr w:type="gramStart"/>
      <w:r w:rsidRPr="00997D4E">
        <w:rPr>
          <w:u w:val="single"/>
        </w:rPr>
        <w:t>way</w:t>
      </w:r>
      <w:proofErr w:type="gramEnd"/>
      <w:r w:rsidRPr="00997D4E">
        <w:rPr>
          <w:u w:val="single"/>
        </w:rPr>
        <w:t xml:space="preserve"> we debate theory further exposes these assumptions. </w:t>
      </w:r>
      <w:r w:rsidRPr="0047629A">
        <w:rPr>
          <w:highlight w:val="cyan"/>
          <w:u w:val="single"/>
        </w:rPr>
        <w:t>Theory is debated</w:t>
      </w:r>
      <w:r w:rsidRPr="00997D4E">
        <w:rPr>
          <w:u w:val="single"/>
        </w:rPr>
        <w:t xml:space="preserve"> typically </w:t>
      </w:r>
      <w:r w:rsidRPr="0047629A">
        <w:rPr>
          <w:highlight w:val="cyan"/>
          <w:u w:val="single"/>
        </w:rPr>
        <w:t>in a</w:t>
      </w:r>
      <w:r w:rsidRPr="00997D4E">
        <w:rPr>
          <w:u w:val="single"/>
        </w:rPr>
        <w:t xml:space="preserve"> very </w:t>
      </w:r>
      <w:r w:rsidRPr="0047629A">
        <w:rPr>
          <w:highlight w:val="cyan"/>
          <w:u w:val="single"/>
        </w:rPr>
        <w:t>utilitarian fashion</w:t>
      </w:r>
      <w:r w:rsidRPr="005808B3">
        <w:rPr>
          <w:sz w:val="16"/>
        </w:rPr>
        <w:t xml:space="preserve">. </w:t>
      </w:r>
      <w:r w:rsidRPr="0047629A">
        <w:rPr>
          <w:highlight w:val="cyan"/>
          <w:u w:val="single"/>
        </w:rPr>
        <w:t>Debaters</w:t>
      </w:r>
      <w:r w:rsidRPr="005808B3">
        <w:rPr>
          <w:sz w:val="16"/>
        </w:rPr>
        <w:t xml:space="preserve"> tend to </w:t>
      </w:r>
      <w:r w:rsidRPr="00997D4E">
        <w:rPr>
          <w:u w:val="single"/>
        </w:rPr>
        <w:t>weigh</w:t>
      </w:r>
      <w:r w:rsidRPr="005808B3">
        <w:rPr>
          <w:sz w:val="16"/>
        </w:rPr>
        <w:t xml:space="preserve"> between </w:t>
      </w:r>
      <w:r w:rsidRPr="00997D4E">
        <w:rPr>
          <w:u w:val="single"/>
        </w:rPr>
        <w:t>theory</w:t>
      </w:r>
      <w:r w:rsidRPr="005808B3">
        <w:rPr>
          <w:sz w:val="16"/>
        </w:rPr>
        <w:t xml:space="preserve"> standards </w:t>
      </w:r>
      <w:r w:rsidRPr="00997D4E">
        <w:rPr>
          <w:u w:val="single"/>
        </w:rPr>
        <w:t xml:space="preserve">under </w:t>
      </w:r>
      <w:r w:rsidRPr="0047629A">
        <w:rPr>
          <w:highlight w:val="cyan"/>
          <w:u w:val="single"/>
        </w:rPr>
        <w:t>assumed criterions of “what would a policy maker do</w:t>
      </w:r>
      <w:r w:rsidRPr="005808B3">
        <w:rPr>
          <w:sz w:val="16"/>
        </w:rPr>
        <w:t xml:space="preserve">,” how easy the calculation is, etc. </w:t>
      </w:r>
      <w:r w:rsidRPr="0047629A">
        <w:rPr>
          <w:highlight w:val="cyan"/>
          <w:u w:val="single"/>
        </w:rPr>
        <w:t>They answer</w:t>
      </w:r>
      <w:r w:rsidRPr="00997D4E">
        <w:rPr>
          <w:u w:val="single"/>
        </w:rPr>
        <w:t xml:space="preserve"> the question of </w:t>
      </w:r>
      <w:r w:rsidRPr="0047629A">
        <w:rPr>
          <w:highlight w:val="cyan"/>
          <w:u w:val="single"/>
        </w:rPr>
        <w:t>drop the debater vs</w:t>
      </w:r>
      <w:r w:rsidRPr="00997D4E">
        <w:rPr>
          <w:u w:val="single"/>
        </w:rPr>
        <w:t xml:space="preserve">. drop the </w:t>
      </w:r>
      <w:r w:rsidRPr="0047629A">
        <w:rPr>
          <w:highlight w:val="cyan"/>
          <w:u w:val="single"/>
        </w:rPr>
        <w:t>argument</w:t>
      </w:r>
      <w:r w:rsidRPr="005808B3">
        <w:rPr>
          <w:sz w:val="16"/>
        </w:rPr>
        <w:t xml:space="preserve"> commonly </w:t>
      </w:r>
      <w:r w:rsidRPr="0047629A">
        <w:rPr>
          <w:highlight w:val="cyan"/>
          <w:u w:val="single"/>
        </w:rPr>
        <w:t>in terms of</w:t>
      </w:r>
      <w:r w:rsidRPr="00997D4E">
        <w:rPr>
          <w:u w:val="single"/>
        </w:rPr>
        <w:t xml:space="preserve"> solvency</w:t>
      </w:r>
      <w:r w:rsidRPr="005808B3">
        <w:rPr>
          <w:sz w:val="16"/>
        </w:rPr>
        <w:t xml:space="preserve">, </w:t>
      </w:r>
      <w:proofErr w:type="gramStart"/>
      <w:r w:rsidRPr="005808B3">
        <w:rPr>
          <w:sz w:val="16"/>
        </w:rPr>
        <w:t xml:space="preserve">whether </w:t>
      </w:r>
      <w:r w:rsidRPr="00997D4E">
        <w:rPr>
          <w:u w:val="single"/>
        </w:rPr>
        <w:t>or</w:t>
      </w:r>
      <w:r w:rsidRPr="005808B3">
        <w:rPr>
          <w:sz w:val="16"/>
        </w:rPr>
        <w:t xml:space="preserve"> not</w:t>
      </w:r>
      <w:proofErr w:type="gramEnd"/>
      <w:r w:rsidRPr="005808B3">
        <w:rPr>
          <w:sz w:val="16"/>
        </w:rPr>
        <w:t xml:space="preserve"> there is a </w:t>
      </w:r>
      <w:r w:rsidRPr="0047629A">
        <w:rPr>
          <w:highlight w:val="cyan"/>
          <w:u w:val="single"/>
        </w:rPr>
        <w:t>deterrent effect</w:t>
      </w:r>
      <w:r w:rsidRPr="00997D4E">
        <w:rPr>
          <w:u w:val="single"/>
        </w:rPr>
        <w:t>,</w:t>
      </w:r>
      <w:r w:rsidRPr="005808B3">
        <w:rPr>
          <w:sz w:val="16"/>
        </w:rPr>
        <w:t xml:space="preserve"> </w:t>
      </w:r>
    </w:p>
    <w:p w14:paraId="7C6524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A5C22"/>
    <w:multiLevelType w:val="hybridMultilevel"/>
    <w:tmpl w:val="B9EC1C00"/>
    <w:lvl w:ilvl="0" w:tplc="452617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647346"/>
    <w:multiLevelType w:val="hybridMultilevel"/>
    <w:tmpl w:val="60E4867E"/>
    <w:lvl w:ilvl="0" w:tplc="922C1F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BB1CAB"/>
    <w:multiLevelType w:val="hybridMultilevel"/>
    <w:tmpl w:val="D444ED32"/>
    <w:lvl w:ilvl="0" w:tplc="1AEAD6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D7BFD"/>
    <w:multiLevelType w:val="hybridMultilevel"/>
    <w:tmpl w:val="4A24DDEC"/>
    <w:lvl w:ilvl="0" w:tplc="14208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8791C9C"/>
    <w:multiLevelType w:val="hybridMultilevel"/>
    <w:tmpl w:val="E1E6C5FA"/>
    <w:lvl w:ilvl="0" w:tplc="33D2451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9588941">
    <w:abstractNumId w:val="9"/>
  </w:num>
  <w:num w:numId="2" w16cid:durableId="475143561">
    <w:abstractNumId w:val="7"/>
  </w:num>
  <w:num w:numId="3" w16cid:durableId="524558101">
    <w:abstractNumId w:val="6"/>
  </w:num>
  <w:num w:numId="4" w16cid:durableId="974020331">
    <w:abstractNumId w:val="5"/>
  </w:num>
  <w:num w:numId="5" w16cid:durableId="553546755">
    <w:abstractNumId w:val="4"/>
  </w:num>
  <w:num w:numId="6" w16cid:durableId="472481622">
    <w:abstractNumId w:val="8"/>
  </w:num>
  <w:num w:numId="7" w16cid:durableId="1407803973">
    <w:abstractNumId w:val="3"/>
  </w:num>
  <w:num w:numId="8" w16cid:durableId="865411847">
    <w:abstractNumId w:val="2"/>
  </w:num>
  <w:num w:numId="9" w16cid:durableId="1331441508">
    <w:abstractNumId w:val="1"/>
  </w:num>
  <w:num w:numId="10" w16cid:durableId="1013726368">
    <w:abstractNumId w:val="0"/>
  </w:num>
  <w:num w:numId="11" w16cid:durableId="226958840">
    <w:abstractNumId w:val="24"/>
  </w:num>
  <w:num w:numId="12" w16cid:durableId="2096898673">
    <w:abstractNumId w:val="16"/>
  </w:num>
  <w:num w:numId="13" w16cid:durableId="304700329">
    <w:abstractNumId w:val="10"/>
  </w:num>
  <w:num w:numId="14" w16cid:durableId="507405181">
    <w:abstractNumId w:val="13"/>
  </w:num>
  <w:num w:numId="15" w16cid:durableId="1994680855">
    <w:abstractNumId w:val="25"/>
  </w:num>
  <w:num w:numId="16" w16cid:durableId="1093548017">
    <w:abstractNumId w:val="21"/>
  </w:num>
  <w:num w:numId="17" w16cid:durableId="1675064331">
    <w:abstractNumId w:val="23"/>
  </w:num>
  <w:num w:numId="18" w16cid:durableId="15386662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4714517">
    <w:abstractNumId w:val="19"/>
  </w:num>
  <w:num w:numId="20" w16cid:durableId="19608384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5421682">
    <w:abstractNumId w:val="14"/>
  </w:num>
  <w:num w:numId="22" w16cid:durableId="20286288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437547">
    <w:abstractNumId w:val="15"/>
  </w:num>
  <w:num w:numId="24" w16cid:durableId="974527077">
    <w:abstractNumId w:val="18"/>
  </w:num>
  <w:num w:numId="25" w16cid:durableId="1269042351">
    <w:abstractNumId w:val="11"/>
  </w:num>
  <w:num w:numId="26" w16cid:durableId="1319073948">
    <w:abstractNumId w:val="12"/>
  </w:num>
  <w:num w:numId="27" w16cid:durableId="1450203123">
    <w:abstractNumId w:val="17"/>
  </w:num>
  <w:num w:numId="28" w16cid:durableId="1202211805">
    <w:abstractNumId w:val="22"/>
  </w:num>
  <w:num w:numId="29" w16cid:durableId="7481170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5975"/>
    <w:rsid w:val="0000597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60A"/>
    <w:rsid w:val="004E3579"/>
    <w:rsid w:val="004E728B"/>
    <w:rsid w:val="004F39E0"/>
    <w:rsid w:val="005008D6"/>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780B"/>
    <w:rsid w:val="0091627E"/>
    <w:rsid w:val="0097032B"/>
    <w:rsid w:val="009A117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179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4F7B8"/>
  <w15:chartTrackingRefBased/>
  <w15:docId w15:val="{CF356CF7-060F-4FDE-ADB3-106E9949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780B"/>
    <w:rPr>
      <w:rFonts w:ascii="Calibri" w:hAnsi="Calibri"/>
    </w:rPr>
  </w:style>
  <w:style w:type="paragraph" w:styleId="Heading1">
    <w:name w:val="heading 1"/>
    <w:aliases w:val="Pocket"/>
    <w:basedOn w:val="Normal"/>
    <w:next w:val="Normal"/>
    <w:link w:val="Heading1Char"/>
    <w:qFormat/>
    <w:rsid w:val="009078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78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9078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0780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D179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078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80B"/>
  </w:style>
  <w:style w:type="character" w:customStyle="1" w:styleId="Heading1Char">
    <w:name w:val="Heading 1 Char"/>
    <w:aliases w:val="Pocket Char"/>
    <w:basedOn w:val="DefaultParagraphFont"/>
    <w:link w:val="Heading1"/>
    <w:rsid w:val="009078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780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90780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0780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9078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780B"/>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90780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0780B"/>
    <w:rPr>
      <w:color w:val="auto"/>
      <w:u w:val="none"/>
    </w:rPr>
  </w:style>
  <w:style w:type="character" w:styleId="FollowedHyperlink">
    <w:name w:val="FollowedHyperlink"/>
    <w:basedOn w:val="DefaultParagraphFont"/>
    <w:uiPriority w:val="99"/>
    <w:semiHidden/>
    <w:unhideWhenUsed/>
    <w:rsid w:val="0090780B"/>
    <w:rPr>
      <w:color w:val="auto"/>
      <w:u w:val="none"/>
    </w:rPr>
  </w:style>
  <w:style w:type="paragraph" w:styleId="ListParagraph">
    <w:name w:val="List Paragraph"/>
    <w:aliases w:val="6 font,Colorful List - Accent 11"/>
    <w:basedOn w:val="Normal"/>
    <w:uiPriority w:val="99"/>
    <w:unhideWhenUsed/>
    <w:qFormat/>
    <w:rsid w:val="009A1175"/>
    <w:pPr>
      <w:ind w:left="720"/>
      <w:contextualSpacing/>
    </w:pPr>
  </w:style>
  <w:style w:type="character" w:customStyle="1" w:styleId="Heading5Char">
    <w:name w:val="Heading 5 Char"/>
    <w:basedOn w:val="DefaultParagraphFont"/>
    <w:link w:val="Heading5"/>
    <w:uiPriority w:val="99"/>
    <w:semiHidden/>
    <w:rsid w:val="00FD1792"/>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FD1792"/>
    <w:pPr>
      <w:spacing w:after="0" w:line="240" w:lineRule="auto"/>
      <w:ind w:left="720"/>
      <w:jc w:val="both"/>
    </w:pPr>
    <w:rPr>
      <w:b/>
      <w:iCs/>
      <w:u w:val="single"/>
    </w:rPr>
  </w:style>
  <w:style w:type="character" w:customStyle="1" w:styleId="ref-lnk">
    <w:name w:val="ref-lnk"/>
    <w:basedOn w:val="DefaultParagraphFont"/>
    <w:rsid w:val="00FD1792"/>
  </w:style>
  <w:style w:type="paragraph" w:styleId="NormalWeb">
    <w:name w:val="Normal (Web)"/>
    <w:basedOn w:val="Normal"/>
    <w:uiPriority w:val="99"/>
    <w:unhideWhenUsed/>
    <w:rsid w:val="00FD17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FD1792"/>
  </w:style>
  <w:style w:type="character" w:styleId="UnresolvedMention">
    <w:name w:val="Unresolved Mention"/>
    <w:basedOn w:val="DefaultParagraphFont"/>
    <w:uiPriority w:val="99"/>
    <w:semiHidden/>
    <w:unhideWhenUsed/>
    <w:rsid w:val="00FD1792"/>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FD17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FD1792"/>
    <w:rPr>
      <w:i/>
      <w:iCs/>
    </w:rPr>
  </w:style>
  <w:style w:type="character" w:customStyle="1" w:styleId="u-visually-hidden">
    <w:name w:val="u-visually-hidden"/>
    <w:basedOn w:val="DefaultParagraphFont"/>
    <w:rsid w:val="00FD1792"/>
  </w:style>
  <w:style w:type="paragraph" w:customStyle="1" w:styleId="paragraph">
    <w:name w:val="paragraph"/>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FD1792"/>
  </w:style>
  <w:style w:type="paragraph" w:customStyle="1" w:styleId="ho">
    <w:name w:val="ho"/>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1792"/>
    <w:rPr>
      <w:b/>
      <w:bCs/>
    </w:rPr>
  </w:style>
  <w:style w:type="paragraph" w:customStyle="1" w:styleId="Emphasis1">
    <w:name w:val="Emphasis1"/>
    <w:basedOn w:val="Normal"/>
    <w:autoRedefine/>
    <w:uiPriority w:val="7"/>
    <w:qFormat/>
    <w:rsid w:val="00FD179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Header">
    <w:name w:val="header"/>
    <w:basedOn w:val="Normal"/>
    <w:link w:val="HeaderChar"/>
    <w:uiPriority w:val="99"/>
    <w:semiHidden/>
    <w:unhideWhenUsed/>
    <w:rsid w:val="00FD17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792"/>
    <w:rPr>
      <w:rFonts w:ascii="Calibri" w:hAnsi="Calibri"/>
    </w:rPr>
  </w:style>
  <w:style w:type="paragraph" w:styleId="Footer">
    <w:name w:val="footer"/>
    <w:basedOn w:val="Normal"/>
    <w:link w:val="FooterChar"/>
    <w:uiPriority w:val="99"/>
    <w:semiHidden/>
    <w:unhideWhenUsed/>
    <w:rsid w:val="00FD17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1792"/>
    <w:rPr>
      <w:rFonts w:ascii="Calibri" w:hAnsi="Calibri"/>
    </w:rPr>
  </w:style>
  <w:style w:type="paragraph" w:styleId="BodyText">
    <w:name w:val="Body Text"/>
    <w:basedOn w:val="Normal"/>
    <w:link w:val="BodyTextChar"/>
    <w:rsid w:val="00FD1792"/>
    <w:pPr>
      <w:spacing w:after="140" w:line="276" w:lineRule="auto"/>
    </w:pPr>
    <w:rPr>
      <w:rFonts w:eastAsia="Calibri" w:cs="Times New Roman"/>
      <w:szCs w:val="24"/>
    </w:rPr>
  </w:style>
  <w:style w:type="character" w:customStyle="1" w:styleId="BodyTextChar">
    <w:name w:val="Body Text Char"/>
    <w:basedOn w:val="DefaultParagraphFont"/>
    <w:link w:val="BodyText"/>
    <w:rsid w:val="00FD1792"/>
    <w:rPr>
      <w:rFonts w:ascii="Calibri" w:eastAsia="Calibri" w:hAnsi="Calibri" w:cs="Times New Roman"/>
      <w:szCs w:val="24"/>
    </w:rPr>
  </w:style>
  <w:style w:type="paragraph" w:customStyle="1" w:styleId="css-axufdj">
    <w:name w:val="css-axufdj"/>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D17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1792"/>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FD1792"/>
    <w:rPr>
      <w:vertAlign w:val="superscript"/>
    </w:rPr>
  </w:style>
  <w:style w:type="paragraph" w:customStyle="1" w:styleId="Body">
    <w:name w:val="Body"/>
    <w:autoRedefine/>
    <w:rsid w:val="00FD1792"/>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FD1792"/>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FD1792"/>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FD1792"/>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FD1792"/>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FD1792"/>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FD17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D1792"/>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BodyTextIndent2">
    <w:name w:val="Body Text Indent 2"/>
    <w:basedOn w:val="Normal"/>
    <w:link w:val="BodyTextIndent2Char"/>
    <w:uiPriority w:val="99"/>
    <w:semiHidden/>
    <w:unhideWhenUsed/>
    <w:rsid w:val="00FD1792"/>
    <w:pPr>
      <w:spacing w:after="120" w:line="480" w:lineRule="auto"/>
      <w:ind w:left="360"/>
    </w:pPr>
  </w:style>
  <w:style w:type="character" w:customStyle="1" w:styleId="BodyTextIndent2Char">
    <w:name w:val="Body Text Indent 2 Char"/>
    <w:basedOn w:val="DefaultParagraphFont"/>
    <w:link w:val="BodyTextIndent2"/>
    <w:uiPriority w:val="99"/>
    <w:semiHidden/>
    <w:rsid w:val="00FD1792"/>
    <w:rPr>
      <w:rFonts w:ascii="Calibri" w:hAnsi="Calibri"/>
    </w:rPr>
  </w:style>
  <w:style w:type="character" w:customStyle="1" w:styleId="grame">
    <w:name w:val="grame"/>
    <w:basedOn w:val="DefaultParagraphFont"/>
    <w:rsid w:val="00FD1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qI-PdZ2U_o" TargetMode="External"/><Relationship Id="rId13" Type="http://schemas.openxmlformats.org/officeDocument/2006/relationships/hyperlink" Target="https://directory.calarts.edu/administration-offices/ravi-s-rajan" TargetMode="External"/><Relationship Id="rId18" Type="http://schemas.openxmlformats.org/officeDocument/2006/relationships/hyperlink" Target="https://www.amazon.com/Everything-Store-Jeff-Bezos-Amazon/dp/0316219282/ref=sr_1_3?dchild=1&amp;keywords=%22the+everything+store%22&amp;qid=1633978436&amp;sr=8-3" TargetMode="External"/><Relationship Id="rId26" Type="http://schemas.openxmlformats.org/officeDocument/2006/relationships/hyperlink" Target="https://en.wikipedia.org/wiki/United_States" TargetMode="External"/><Relationship Id="rId39" Type="http://schemas.openxmlformats.org/officeDocument/2006/relationships/hyperlink" Target="http://www.alan-shapiro.com/about/" TargetMode="External"/><Relationship Id="rId3" Type="http://schemas.openxmlformats.org/officeDocument/2006/relationships/styles" Target="styles.xml"/><Relationship Id="rId21" Type="http://schemas.openxmlformats.org/officeDocument/2006/relationships/hyperlink" Target="https://mrubenstein.faculty.wesleyan.edu/" TargetMode="External"/><Relationship Id="rId34" Type="http://schemas.openxmlformats.org/officeDocument/2006/relationships/hyperlink" Target="https://en.wikipedia.org/wiki/Sociology_of_culture" TargetMode="External"/><Relationship Id="rId42" Type="http://schemas.openxmlformats.org/officeDocument/2006/relationships/hyperlink" Target="http://www.alan-shapiro.com/baudrillard-and-trek-nology-or-everything-i-know-i-learned-from-watching-star-trek-and-reading-jean-baudrillard/%5d/" TargetMode="External"/><Relationship Id="rId7" Type="http://schemas.openxmlformats.org/officeDocument/2006/relationships/hyperlink" Target="https://www.orlandosentinel.com/space/os-bz-william-shatner%20-space-blue-origin-visions-of-space-20211012-xrxgvgowrzad7f2e5rifln7wsy-story.html%5d/" TargetMode="External"/><Relationship Id="rId12" Type="http://schemas.openxmlformats.org/officeDocument/2006/relationships/hyperlink" Target="https://www.nasa.gov/feature/40-years-ago-space-shuttle-enterprise-rolls-to-the-pad" TargetMode="External"/><Relationship Id="rId17" Type="http://schemas.openxmlformats.org/officeDocument/2006/relationships/hyperlink" Target="https://www.geekwire.com/2016/jeff-bezos-alien-star-trek-beyond-amazon/" TargetMode="External"/><Relationship Id="rId25" Type="http://schemas.openxmlformats.org/officeDocument/2006/relationships/hyperlink" Target="https://en.wikipedia.org/wiki/New_York_(state)" TargetMode="External"/><Relationship Id="rId33" Type="http://schemas.openxmlformats.org/officeDocument/2006/relationships/hyperlink" Target="https://en.wikipedia.org/wiki/Creative_coding" TargetMode="External"/><Relationship Id="rId38" Type="http://schemas.openxmlformats.org/officeDocument/2006/relationships/hyperlink" Target="http://www.alan-shapiro.com/datenschutz/" TargetMode="External"/><Relationship Id="rId2" Type="http://schemas.openxmlformats.org/officeDocument/2006/relationships/numbering" Target="numbering.xml"/><Relationship Id="rId16" Type="http://schemas.openxmlformats.org/officeDocument/2006/relationships/hyperlink" Target="https://www.washingtonpost.com/technology/2021/10/11/blue-origin-jeff-bezos-delays-toxic-workplace/" TargetMode="External"/><Relationship Id="rId20" Type="http://schemas.openxmlformats.org/officeDocument/2006/relationships/hyperlink" Target="https://www.spacefoundation.org/human/richard-b-cooper/" TargetMode="External"/><Relationship Id="rId29" Type="http://schemas.openxmlformats.org/officeDocument/2006/relationships/hyperlink" Target="https://en.wikipedia.org/wiki/Science_fiction_studies" TargetMode="External"/><Relationship Id="rId41" Type="http://schemas.openxmlformats.org/officeDocument/2006/relationships/hyperlink" Target="http://www.alan-shapiro.com/baudrillard-and-trek-nology-or-everything-i-know-i-learned-from-watching-star-trek-and-reading-jean-baudrillard/" TargetMode="External"/><Relationship Id="rId1" Type="http://schemas.openxmlformats.org/officeDocument/2006/relationships/customXml" Target="../customXml/item1.xml"/><Relationship Id="rId6" Type="http://schemas.openxmlformats.org/officeDocument/2006/relationships/hyperlink" Target="https://www.nytimes.com/2017/07/24/opinion/make-it-so-star-trek-and-its-debt-to-revolutionary-socialism.html%5d/%20lm" TargetMode="External"/><Relationship Id="rId11" Type="http://schemas.openxmlformats.org/officeDocument/2006/relationships/hyperlink" Target="https://www.newschannel10.com/story/10749277/space-is-the-final-frontier-all-it-used-to-be/?outputType=amp" TargetMode="External"/><Relationship Id="rId24" Type="http://schemas.openxmlformats.org/officeDocument/2006/relationships/hyperlink" Target="https://en.wikipedia.org/wiki/Brooklyn" TargetMode="External"/><Relationship Id="rId32" Type="http://schemas.openxmlformats.org/officeDocument/2006/relationships/hyperlink" Target="https://en.wikipedia.org/wiki/French_philosophy" TargetMode="External"/><Relationship Id="rId37" Type="http://schemas.openxmlformats.org/officeDocument/2006/relationships/hyperlink" Target="http://www.alan-shapiro.com/" TargetMode="External"/><Relationship Id="rId40" Type="http://schemas.openxmlformats.org/officeDocument/2006/relationships/hyperlink" Target="http://www.alan-shapiro.com/impressum/" TargetMode="External"/><Relationship Id="rId5" Type="http://schemas.openxmlformats.org/officeDocument/2006/relationships/webSettings" Target="webSettings.xml"/><Relationship Id="rId15" Type="http://schemas.openxmlformats.org/officeDocument/2006/relationships/hyperlink" Target="https://apnews.com/article/science-business-lifestyle-elon-musk-jeff-bezos-ccb58b2b24f43b1820f18496c19bc1a9" TargetMode="External"/><Relationship Id="rId23" Type="http://schemas.openxmlformats.org/officeDocument/2006/relationships/hyperlink" Target="http://www.alan-shapiro.com/baudrillard-and-trump-simulation-and-object-orientation-not-true-and-false-by-alan-n-shapiro/" TargetMode="External"/><Relationship Id="rId28" Type="http://schemas.openxmlformats.org/officeDocument/2006/relationships/hyperlink" Target="https://en.wikipedia.org/wiki/Media_theory" TargetMode="External"/><Relationship Id="rId36" Type="http://schemas.openxmlformats.org/officeDocument/2006/relationships/hyperlink" Target="https://en.wikipedia.org/wiki/Artificial_intelligence" TargetMode="External"/><Relationship Id="rId10" Type="http://schemas.openxmlformats.org/officeDocument/2006/relationships/hyperlink" Target="https://www.seattlepi.com/ae/tv/article/Shatner-the-inimitable-conquering-new-frontiers-1275869.php" TargetMode="External"/><Relationship Id="rId19" Type="http://schemas.openxmlformats.org/officeDocument/2006/relationships/hyperlink" Target="http://makeitso.com/" TargetMode="External"/><Relationship Id="rId31" Type="http://schemas.openxmlformats.org/officeDocument/2006/relationships/hyperlink" Target="https://en.wikipedia.org/wiki/Posthumanis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news.com/article/william-shatner-star-trek-blue-origin-space-jeff-bezos-e10877d624a4cc0be9385585c2647cdd" TargetMode="External"/><Relationship Id="rId14" Type="http://schemas.openxmlformats.org/officeDocument/2006/relationships/hyperlink" Target="https://apnews.com/article/united-nations-general-assembly-technology-lifestyle-antonio-guterres-richard-branson-3179653c716a2e6a703815f1df80d0e9" TargetMode="External"/><Relationship Id="rId22" Type="http://schemas.openxmlformats.org/officeDocument/2006/relationships/hyperlink" Target="https://www.youtube.com/watch?v=hsKfZ3wvLkE" TargetMode="External"/><Relationship Id="rId27" Type="http://schemas.openxmlformats.org/officeDocument/2006/relationships/hyperlink" Target="https://en.wikipedia.org/wiki/Science_fiction" TargetMode="External"/><Relationship Id="rId30" Type="http://schemas.openxmlformats.org/officeDocument/2006/relationships/hyperlink" Target="https://en.wikipedia.org/wiki/Media_theory" TargetMode="External"/><Relationship Id="rId35" Type="http://schemas.openxmlformats.org/officeDocument/2006/relationships/hyperlink" Target="https://en.wikipedia.org/wiki/Robotic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22</Pages>
  <Words>13421</Words>
  <Characters>76503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6</cp:revision>
  <dcterms:created xsi:type="dcterms:W3CDTF">2022-04-23T17:03:00Z</dcterms:created>
  <dcterms:modified xsi:type="dcterms:W3CDTF">2022-04-23T18:21:00Z</dcterms:modified>
</cp:coreProperties>
</file>