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5738E" w14:textId="490C3C67" w:rsidR="0064220D" w:rsidRDefault="0064220D" w:rsidP="0064220D">
      <w:pPr>
        <w:pStyle w:val="Heading1"/>
      </w:pPr>
      <w:r>
        <w:t>AC</w:t>
      </w:r>
    </w:p>
    <w:p w14:paraId="02FDE6FB" w14:textId="19033719" w:rsidR="0064220D" w:rsidRDefault="0064220D" w:rsidP="0064220D">
      <w:r>
        <w:t>[brackets for clarification]</w:t>
      </w:r>
    </w:p>
    <w:p w14:paraId="6192E3E7" w14:textId="77777777" w:rsidR="0064220D" w:rsidRDefault="0064220D" w:rsidP="0064220D"/>
    <w:p w14:paraId="70DDF602" w14:textId="7BF07077" w:rsidR="0064220D" w:rsidRDefault="0064220D" w:rsidP="0064220D"/>
    <w:p w14:paraId="521787E8" w14:textId="6BC5A0BA" w:rsidR="001C0438" w:rsidRDefault="001C0438" w:rsidP="0064220D"/>
    <w:p w14:paraId="17B3EA6C" w14:textId="6C34E59B" w:rsidR="001C0438" w:rsidRDefault="001C0438" w:rsidP="0064220D"/>
    <w:p w14:paraId="44596A3D" w14:textId="354D749C" w:rsidR="001C0438" w:rsidRDefault="001C0438" w:rsidP="0064220D"/>
    <w:p w14:paraId="777F6554" w14:textId="6D5F2D7E" w:rsidR="001C0438" w:rsidRDefault="001C0438" w:rsidP="0064220D"/>
    <w:p w14:paraId="77611CDA" w14:textId="77777777" w:rsidR="001C0438" w:rsidRDefault="001C0438" w:rsidP="0064220D"/>
    <w:p w14:paraId="0E338D09" w14:textId="77777777" w:rsidR="0064220D" w:rsidRDefault="0064220D" w:rsidP="0064220D">
      <w:pPr>
        <w:pStyle w:val="Heading3"/>
      </w:pPr>
      <w:r>
        <w:lastRenderedPageBreak/>
        <w:t>Framing</w:t>
      </w:r>
    </w:p>
    <w:p w14:paraId="6AB651BB" w14:textId="77777777" w:rsidR="0064220D" w:rsidRPr="000E2E44" w:rsidRDefault="0064220D" w:rsidP="0064220D">
      <w:pPr>
        <w:pStyle w:val="Heading4"/>
      </w:pPr>
      <w:r w:rsidRPr="000A0BCF">
        <w:rPr>
          <w:u w:val="single"/>
        </w:rPr>
        <w:t>Welcome to hyperreality</w:t>
      </w:r>
      <w:r w:rsidRPr="000E2E44">
        <w:t xml:space="preserve">, where the symbolic no longer stands in for the Real as a copy, but instead stands on its own as </w:t>
      </w:r>
      <w:r w:rsidRPr="000A0BCF">
        <w:rPr>
          <w:u w:val="single"/>
        </w:rPr>
        <w:t>a copy of a copy</w:t>
      </w:r>
      <w:r w:rsidRPr="000E2E44">
        <w:t xml:space="preserve">. The market operates through the exchange of </w:t>
      </w:r>
      <w:r w:rsidRPr="000A0BCF">
        <w:rPr>
          <w:u w:val="single"/>
        </w:rPr>
        <w:t>signs and symbols</w:t>
      </w:r>
      <w:r w:rsidRPr="000E2E44">
        <w:t xml:space="preserve">, overwhelming the subject in the </w:t>
      </w:r>
      <w:r w:rsidRPr="000A0BCF">
        <w:rPr>
          <w:u w:val="single"/>
        </w:rPr>
        <w:t>digital matrix of data</w:t>
      </w:r>
      <w:r w:rsidRPr="000E2E44">
        <w:t xml:space="preserve">, making </w:t>
      </w:r>
      <w:r w:rsidRPr="000A0BCF">
        <w:rPr>
          <w:u w:val="single"/>
        </w:rPr>
        <w:t>truth inaccessible</w:t>
      </w:r>
      <w:r w:rsidRPr="000E2E44">
        <w:t xml:space="preserve"> and </w:t>
      </w:r>
      <w:r w:rsidRPr="000A0BCF">
        <w:rPr>
          <w:u w:val="single"/>
        </w:rPr>
        <w:t>information dissuasive</w:t>
      </w:r>
      <w:r w:rsidRPr="000E2E44">
        <w:t xml:space="preserve">. Thus, the </w:t>
      </w:r>
      <w:r>
        <w:t>standard is</w:t>
      </w:r>
      <w:r w:rsidRPr="000E2E44">
        <w:t xml:space="preserve"> </w:t>
      </w:r>
      <w:r w:rsidRPr="000A0BCF">
        <w:rPr>
          <w:u w:val="single"/>
        </w:rPr>
        <w:t>deconstruct</w:t>
      </w:r>
      <w:r>
        <w:rPr>
          <w:u w:val="single"/>
        </w:rPr>
        <w:t>ing</w:t>
      </w:r>
      <w:r w:rsidRPr="000A0BCF">
        <w:rPr>
          <w:u w:val="single"/>
        </w:rPr>
        <w:t xml:space="preserve"> the hyperreal</w:t>
      </w:r>
      <w:r w:rsidRPr="000E2E44">
        <w:t>.</w:t>
      </w:r>
      <w:r>
        <w:t xml:space="preserve"> </w:t>
      </w:r>
    </w:p>
    <w:p w14:paraId="6F6A6D5D" w14:textId="77777777" w:rsidR="0064220D" w:rsidRPr="00C42904" w:rsidRDefault="0064220D" w:rsidP="0064220D">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C42904">
        <w:t>Gatti</w:t>
      </w:r>
      <w:proofErr w:type="spellEnd"/>
      <w:r w:rsidRPr="00C42904">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C42904">
        <w:t>recognised</w:t>
      </w:r>
      <w:proofErr w:type="spellEnd"/>
      <w:r w:rsidRPr="00C42904">
        <w:t xml:space="preserve"> as one of the leading experts on the philosophy and cultural theory of Jean Baudrillard. He is currently working on a book of essays for an Italian book publisher. 01/05/2017. “Baudrillard and Trump: Simulation and Object-Orientation, Not True and False,” </w:t>
      </w:r>
      <w:hyperlink r:id="rId6" w:history="1">
        <w:r w:rsidRPr="00C42904">
          <w:rPr>
            <w:rStyle w:val="Hyperlink"/>
          </w:rPr>
          <w:t>http://www.alan-shapiro.com/baudrillard-and-trump-simulation-and-object-orientation-not-true-and-false-by-alan-n-shapiro/</w:t>
        </w:r>
      </w:hyperlink>
      <w:r w:rsidRPr="00C42904">
        <w:t xml:space="preserve">] </w:t>
      </w:r>
      <w:r>
        <w:t xml:space="preserve">/ </w:t>
      </w:r>
      <w:proofErr w:type="spellStart"/>
      <w:r>
        <w:t>lm</w:t>
      </w:r>
      <w:proofErr w:type="spellEnd"/>
    </w:p>
    <w:p w14:paraId="60F28158" w14:textId="77777777" w:rsidR="0064220D" w:rsidRPr="001C1AF5" w:rsidRDefault="0064220D" w:rsidP="0064220D">
      <w:pPr>
        <w:rPr>
          <w:sz w:val="16"/>
        </w:rPr>
      </w:pPr>
      <w:r w:rsidRPr="001C1AF5">
        <w:rPr>
          <w:sz w:val="16"/>
        </w:rPr>
        <w:t xml:space="preserve">In other words, </w:t>
      </w:r>
      <w:r w:rsidRPr="001C1AF5">
        <w:rPr>
          <w:u w:val="single"/>
        </w:rPr>
        <w:t>Trump is the candidate of the era of simulation</w:t>
      </w:r>
      <w:r w:rsidRPr="001C1AF5">
        <w:rPr>
          <w:sz w:val="16"/>
        </w:rPr>
        <w:t xml:space="preserve">. </w:t>
      </w:r>
      <w:r w:rsidRPr="001C1AF5">
        <w:rPr>
          <w:u w:val="single"/>
        </w:rPr>
        <w:t>Invoking “the truth” against him does not work</w:t>
      </w:r>
      <w:r w:rsidRPr="001C1AF5">
        <w:rPr>
          <w:sz w:val="16"/>
        </w:rPr>
        <w:t xml:space="preserve"> as a strategy. Trump is already more advanced than the discourse of truth. </w:t>
      </w:r>
      <w:r w:rsidRPr="001C1AF5">
        <w:rPr>
          <w:highlight w:val="cyan"/>
          <w:u w:val="single"/>
        </w:rPr>
        <w:t>We are in a hyper-reality where there is no more truth and</w:t>
      </w:r>
      <w:r w:rsidRPr="001C1AF5">
        <w:rPr>
          <w:u w:val="single"/>
        </w:rPr>
        <w:t xml:space="preserve"> no more </w:t>
      </w:r>
      <w:r w:rsidRPr="001C1AF5">
        <w:rPr>
          <w:highlight w:val="cyan"/>
          <w:u w:val="single"/>
        </w:rPr>
        <w:t>falsehood</w:t>
      </w:r>
      <w:r w:rsidRPr="001C1AF5">
        <w:rPr>
          <w:sz w:val="16"/>
        </w:rPr>
        <w:t xml:space="preserve">. Carl “The Truth” Williams, a former heavyweight boxing champion of the world, passed away in April 2013. </w:t>
      </w:r>
    </w:p>
    <w:p w14:paraId="5258F0D9" w14:textId="77777777" w:rsidR="0064220D" w:rsidRPr="001C1AF5" w:rsidRDefault="0064220D" w:rsidP="0064220D">
      <w:pPr>
        <w:rPr>
          <w:sz w:val="16"/>
        </w:rPr>
      </w:pPr>
      <w:r w:rsidRPr="001C1AF5">
        <w:rPr>
          <w:sz w:val="16"/>
        </w:rPr>
        <w:t xml:space="preserve">Alan Cholodenko comments: If hyper-reality was born for Baudrillard during or just after the Second World War, </w:t>
      </w:r>
      <w:r w:rsidRPr="001C1AF5">
        <w:rPr>
          <w:u w:val="single"/>
        </w:rPr>
        <w:t>then there have already been several simulation-Presidents</w:t>
      </w:r>
      <w:r w:rsidRPr="001C1AF5">
        <w:rPr>
          <w:sz w:val="16"/>
        </w:rPr>
        <w:t xml:space="preserve">: </w:t>
      </w:r>
      <w:r w:rsidRPr="001C1AF5">
        <w:rPr>
          <w:u w:val="single"/>
        </w:rPr>
        <w:t>JFK the first televisual President, Reagan the Hollywood actor</w:t>
      </w:r>
      <w:r w:rsidRPr="001C1AF5">
        <w:rPr>
          <w:sz w:val="16"/>
        </w:rPr>
        <w:t xml:space="preserve"> and first TV show host (of the General Electric Theatre)-</w:t>
      </w:r>
      <w:r w:rsidRPr="001C1AF5">
        <w:rPr>
          <w:u w:val="single"/>
        </w:rPr>
        <w:t>President</w:t>
      </w:r>
      <w:r w:rsidRPr="001C1AF5">
        <w:rPr>
          <w:sz w:val="16"/>
        </w:rPr>
        <w:t xml:space="preserve">. </w:t>
      </w:r>
      <w:r w:rsidRPr="001C1AF5">
        <w:rPr>
          <w:u w:val="single"/>
        </w:rPr>
        <w:t>Trump</w:t>
      </w:r>
      <w:r w:rsidRPr="001C1AF5">
        <w:rPr>
          <w:sz w:val="16"/>
        </w:rPr>
        <w:t xml:space="preserve"> takes his place in this lineage. He </w:t>
      </w:r>
      <w:r w:rsidRPr="001C1AF5">
        <w:rPr>
          <w:u w:val="single"/>
        </w:rPr>
        <w:t>is the second TV show host</w:t>
      </w:r>
      <w:r w:rsidRPr="001C1AF5">
        <w:rPr>
          <w:sz w:val="16"/>
        </w:rPr>
        <w:t xml:space="preserve"> (of The Apprentice)-</w:t>
      </w:r>
      <w:r w:rsidRPr="001C1AF5">
        <w:rPr>
          <w:u w:val="single"/>
        </w:rPr>
        <w:t>President</w:t>
      </w:r>
      <w:r w:rsidRPr="001C1AF5">
        <w:rPr>
          <w:sz w:val="16"/>
        </w:rPr>
        <w:t xml:space="preserve">, </w:t>
      </w:r>
      <w:r w:rsidRPr="001C1AF5">
        <w:rPr>
          <w:u w:val="single"/>
        </w:rPr>
        <w:t>the first live show, reality TV show CEO host become live show, reality TV show CEO host-President of the live show, reality TV show America</w:t>
      </w:r>
      <w:r w:rsidRPr="001C1AF5">
        <w:rPr>
          <w:sz w:val="16"/>
        </w:rPr>
        <w:t>, Inc.)</w:t>
      </w:r>
    </w:p>
    <w:p w14:paraId="391C938B" w14:textId="77777777" w:rsidR="0064220D" w:rsidRPr="001C1AF5" w:rsidRDefault="0064220D" w:rsidP="0064220D">
      <w:pPr>
        <w:rPr>
          <w:sz w:val="16"/>
        </w:rPr>
      </w:pPr>
      <w:r w:rsidRPr="001C1AF5">
        <w:rPr>
          <w:sz w:val="16"/>
        </w:rPr>
        <w:t xml:space="preserve">The mistake of the multitudes of journalists and editorialists like the Washington Post’s Greg Sargent is to not understand that </w:t>
      </w:r>
      <w:r w:rsidRPr="001C1AF5">
        <w:rPr>
          <w:u w:val="single"/>
        </w:rPr>
        <w:t>the system of “</w:t>
      </w:r>
      <w:r w:rsidRPr="001C1AF5">
        <w:rPr>
          <w:highlight w:val="cyan"/>
          <w:u w:val="single"/>
        </w:rPr>
        <w:t>truth</w:t>
      </w:r>
      <w:r w:rsidRPr="001C1AF5">
        <w:rPr>
          <w:u w:val="single"/>
        </w:rPr>
        <w:t xml:space="preserve"> and lies” </w:t>
      </w:r>
      <w:r w:rsidRPr="001C1AF5">
        <w:rPr>
          <w:highlight w:val="cyan"/>
          <w:u w:val="single"/>
        </w:rPr>
        <w:t xml:space="preserve">is not </w:t>
      </w:r>
      <w:r w:rsidRPr="001C1AF5">
        <w:rPr>
          <w:u w:val="single"/>
        </w:rPr>
        <w:t xml:space="preserve">some eternal, ahistorical or “scientifically </w:t>
      </w:r>
      <w:r w:rsidRPr="001C1AF5">
        <w:rPr>
          <w:highlight w:val="cyan"/>
          <w:u w:val="single"/>
        </w:rPr>
        <w:t>objective</w:t>
      </w:r>
      <w:r w:rsidRPr="001C1AF5">
        <w:rPr>
          <w:u w:val="single"/>
        </w:rPr>
        <w:t>” reality</w:t>
      </w:r>
      <w:r w:rsidRPr="001C1AF5">
        <w:rPr>
          <w:sz w:val="16"/>
        </w:rPr>
        <w:t xml:space="preserve">. </w:t>
      </w:r>
      <w:r w:rsidRPr="001C1AF5">
        <w:rPr>
          <w:highlight w:val="cyan"/>
          <w:u w:val="single"/>
        </w:rPr>
        <w:t>It is</w:t>
      </w:r>
      <w:r w:rsidRPr="001C1AF5">
        <w:rPr>
          <w:u w:val="single"/>
        </w:rPr>
        <w:t xml:space="preserve"> a</w:t>
      </w:r>
      <w:r w:rsidRPr="001C1AF5">
        <w:rPr>
          <w:sz w:val="16"/>
        </w:rPr>
        <w:t xml:space="preserve">n </w:t>
      </w:r>
      <w:r w:rsidRPr="001C1AF5">
        <w:rPr>
          <w:u w:val="single"/>
        </w:rPr>
        <w:t xml:space="preserve">historically </w:t>
      </w:r>
      <w:r w:rsidRPr="001C1AF5">
        <w:rPr>
          <w:highlight w:val="cyan"/>
          <w:u w:val="single"/>
        </w:rPr>
        <w:t>constructed</w:t>
      </w:r>
      <w:r w:rsidRPr="001C1AF5">
        <w:rPr>
          <w:u w:val="single"/>
        </w:rPr>
        <w:t xml:space="preserve"> cultural discourse</w:t>
      </w:r>
      <w:r w:rsidRPr="001C1AF5">
        <w:rPr>
          <w:sz w:val="16"/>
        </w:rPr>
        <w:t xml:space="preserve"> or arrangement </w:t>
      </w:r>
      <w:r w:rsidRPr="001C1AF5">
        <w:rPr>
          <w:u w:val="single"/>
        </w:rPr>
        <w:t>tied to an epoch which is finite in time</w:t>
      </w:r>
      <w:r w:rsidRPr="001C1AF5">
        <w:rPr>
          <w:sz w:val="16"/>
        </w:rPr>
        <w:t xml:space="preserve">. As Foucault might say, </w:t>
      </w:r>
      <w:r w:rsidRPr="001C1AF5">
        <w:rPr>
          <w:u w:val="single"/>
        </w:rPr>
        <w:t xml:space="preserve">the concern with “true” and “false” is an </w:t>
      </w:r>
      <w:proofErr w:type="spellStart"/>
      <w:r w:rsidRPr="001C1AF5">
        <w:rPr>
          <w:u w:val="single"/>
        </w:rPr>
        <w:t>epistème</w:t>
      </w:r>
      <w:proofErr w:type="spellEnd"/>
      <w:r w:rsidRPr="001C1AF5">
        <w:rPr>
          <w:sz w:val="16"/>
        </w:rPr>
        <w:t xml:space="preserve"> – </w:t>
      </w:r>
      <w:r w:rsidRPr="001C1AF5">
        <w:rPr>
          <w:u w:val="single"/>
        </w:rPr>
        <w:t>an epistemological a priori</w:t>
      </w:r>
      <w:r w:rsidRPr="001C1AF5">
        <w:rPr>
          <w:sz w:val="16"/>
        </w:rPr>
        <w:t xml:space="preserve">, an expression of a specific power-knowledge constellation within an era – whose time has come and gone. </w:t>
      </w:r>
      <w:r w:rsidRPr="001C1AF5">
        <w:rPr>
          <w:u w:val="single"/>
        </w:rPr>
        <w:t xml:space="preserve">The </w:t>
      </w:r>
      <w:r w:rsidRPr="001C1AF5">
        <w:rPr>
          <w:highlight w:val="cyan"/>
          <w:u w:val="single"/>
        </w:rPr>
        <w:t>insistent belief in “truth and lies” is</w:t>
      </w:r>
      <w:r w:rsidRPr="001C1AF5">
        <w:rPr>
          <w:u w:val="single"/>
        </w:rPr>
        <w:t xml:space="preserve"> also </w:t>
      </w:r>
      <w:r w:rsidRPr="001C1AF5">
        <w:rPr>
          <w:highlight w:val="cyan"/>
          <w:u w:val="single"/>
        </w:rPr>
        <w:t>embedded in the</w:t>
      </w:r>
      <w:r w:rsidRPr="001C1AF5">
        <w:rPr>
          <w:u w:val="single"/>
        </w:rPr>
        <w:t xml:space="preserve"> Plato-initiated </w:t>
      </w:r>
      <w:r w:rsidRPr="001C1AF5">
        <w:rPr>
          <w:highlight w:val="cyan"/>
          <w:u w:val="single"/>
        </w:rPr>
        <w:t>“metaphysics” of</w:t>
      </w:r>
      <w:r w:rsidRPr="001C1AF5">
        <w:rPr>
          <w:u w:val="single"/>
        </w:rPr>
        <w:t xml:space="preserve"> the “human subject,”</w:t>
      </w:r>
      <w:r w:rsidRPr="001C1AF5">
        <w:rPr>
          <w:sz w:val="16"/>
        </w:rPr>
        <w:t xml:space="preserve"> the subject-centered worldview, </w:t>
      </w:r>
      <w:r w:rsidRPr="001C1AF5">
        <w:rPr>
          <w:highlight w:val="cyan"/>
          <w:u w:val="single"/>
        </w:rPr>
        <w:t>the</w:t>
      </w:r>
      <w:r w:rsidRPr="001C1AF5">
        <w:rPr>
          <w:u w:val="single"/>
        </w:rPr>
        <w:t xml:space="preserve"> sovereign</w:t>
      </w:r>
      <w:r w:rsidRPr="001C1AF5">
        <w:rPr>
          <w:sz w:val="16"/>
        </w:rPr>
        <w:t xml:space="preserve"> (democratic or scientific) </w:t>
      </w:r>
      <w:r w:rsidRPr="001C1AF5">
        <w:rPr>
          <w:highlight w:val="cyan"/>
          <w:u w:val="single"/>
        </w:rPr>
        <w:t>subject who “knows”</w:t>
      </w:r>
      <w:r w:rsidRPr="001C1AF5">
        <w:rPr>
          <w:u w:val="single"/>
        </w:rPr>
        <w:t xml:space="preserve"> and can therefore</w:t>
      </w:r>
      <w:r w:rsidRPr="001C1AF5">
        <w:rPr>
          <w:sz w:val="16"/>
        </w:rPr>
        <w:t xml:space="preserve"> judge and </w:t>
      </w:r>
      <w:r w:rsidRPr="001C1AF5">
        <w:rPr>
          <w:u w:val="single"/>
        </w:rPr>
        <w:t>determine when “knowledge” or a “fact” has been betrayed</w:t>
      </w:r>
      <w:r w:rsidRPr="001C1AF5">
        <w:rPr>
          <w:sz w:val="16"/>
        </w:rPr>
        <w:t>.</w:t>
      </w:r>
    </w:p>
    <w:p w14:paraId="185505C1" w14:textId="77777777" w:rsidR="0064220D" w:rsidRPr="001C1AF5" w:rsidRDefault="0064220D" w:rsidP="0064220D">
      <w:pPr>
        <w:rPr>
          <w:sz w:val="16"/>
        </w:rPr>
      </w:pPr>
      <w:r w:rsidRPr="001C1AF5">
        <w:rPr>
          <w:sz w:val="16"/>
        </w:rPr>
        <w:lastRenderedPageBreak/>
        <w:t xml:space="preserve">In </w:t>
      </w:r>
      <w:r w:rsidRPr="001C1AF5">
        <w:rPr>
          <w:u w:val="single"/>
        </w:rPr>
        <w:t>the new epistemological system beyond “truth and lies”</w:t>
      </w:r>
      <w:r w:rsidRPr="001C1AF5">
        <w:rPr>
          <w:sz w:val="16"/>
        </w:rPr>
        <w:t xml:space="preserve"> to which </w:t>
      </w:r>
      <w:r w:rsidRPr="001C1AF5">
        <w:rPr>
          <w:u w:val="single"/>
        </w:rPr>
        <w:t>Trump is finely attuned</w:t>
      </w:r>
      <w:r w:rsidRPr="001C1AF5">
        <w:rPr>
          <w:sz w:val="16"/>
        </w:rPr>
        <w:t xml:space="preserve">, of which he is the master, and which liberals do not get, </w:t>
      </w:r>
      <w:r w:rsidRPr="001C1AF5">
        <w:rPr>
          <w:u w:val="single"/>
        </w:rPr>
        <w:t>the object itself is the hot thing</w:t>
      </w:r>
      <w:r w:rsidRPr="001C1AF5">
        <w:rPr>
          <w:sz w:val="16"/>
        </w:rPr>
        <w:t xml:space="preserve">. </w:t>
      </w:r>
      <w:r w:rsidRPr="001C1AF5">
        <w:rPr>
          <w:highlight w:val="cyan"/>
          <w:u w:val="single"/>
        </w:rPr>
        <w:t>The spotlight is on objects</w:t>
      </w:r>
      <w:r w:rsidRPr="001C1AF5">
        <w:rPr>
          <w:sz w:val="16"/>
        </w:rPr>
        <w:t xml:space="preserve"> (conceptual not physical), </w:t>
      </w:r>
      <w:r w:rsidRPr="001C1AF5">
        <w:rPr>
          <w:u w:val="single"/>
        </w:rPr>
        <w:t>and they are a relationship</w:t>
      </w:r>
      <w:r w:rsidRPr="001C1AF5">
        <w:rPr>
          <w:sz w:val="16"/>
        </w:rPr>
        <w:t xml:space="preserve">, an association </w:t>
      </w:r>
      <w:r w:rsidRPr="001C1AF5">
        <w:rPr>
          <w:u w:val="single"/>
        </w:rPr>
        <w:t>which knows nothing of whether they are real or fake</w:t>
      </w:r>
      <w:r w:rsidRPr="001C1AF5">
        <w:rPr>
          <w:sz w:val="16"/>
        </w:rPr>
        <w:t xml:space="preserve">. </w:t>
      </w:r>
      <w:r w:rsidRPr="00481E05">
        <w:rPr>
          <w:highlight w:val="cyan"/>
          <w:u w:val="single"/>
        </w:rPr>
        <w:t>They transcend</w:t>
      </w:r>
      <w:r w:rsidRPr="001C1AF5">
        <w:rPr>
          <w:sz w:val="16"/>
        </w:rPr>
        <w:t xml:space="preserve"> and straddle </w:t>
      </w:r>
      <w:r w:rsidRPr="001C1AF5">
        <w:rPr>
          <w:highlight w:val="cyan"/>
          <w:u w:val="single"/>
        </w:rPr>
        <w:t>true and false</w:t>
      </w:r>
      <w:r w:rsidRPr="001C1AF5">
        <w:rPr>
          <w:sz w:val="16"/>
        </w:rPr>
        <w:t xml:space="preserve">. “Things have found a way of </w:t>
      </w:r>
      <w:r w:rsidRPr="001C1AF5">
        <w:rPr>
          <w:u w:val="single"/>
        </w:rPr>
        <w:t>avoiding a dialectics of meaning that was beginning to bore them</w:t>
      </w:r>
      <w:r w:rsidRPr="001C1AF5">
        <w:rPr>
          <w:sz w:val="16"/>
        </w:rPr>
        <w:t xml:space="preserve">: </w:t>
      </w:r>
      <w:r w:rsidRPr="001C1AF5">
        <w:rPr>
          <w:u w:val="single"/>
        </w:rPr>
        <w:t xml:space="preserve">by </w:t>
      </w:r>
      <w:r w:rsidRPr="001C1AF5">
        <w:rPr>
          <w:highlight w:val="cyan"/>
          <w:u w:val="single"/>
        </w:rPr>
        <w:t>proliferating indefinitely</w:t>
      </w:r>
      <w:r w:rsidRPr="001C1AF5">
        <w:rPr>
          <w:sz w:val="16"/>
        </w:rPr>
        <w:t xml:space="preserve">, increasing their potential, </w:t>
      </w:r>
      <w:r w:rsidRPr="001C1AF5">
        <w:rPr>
          <w:u w:val="single"/>
        </w:rPr>
        <w:t xml:space="preserve">outbidding themselves </w:t>
      </w:r>
      <w:r w:rsidRPr="001C1AF5">
        <w:rPr>
          <w:highlight w:val="cyan"/>
          <w:u w:val="single"/>
        </w:rPr>
        <w:t>in</w:t>
      </w:r>
      <w:r w:rsidRPr="001C1AF5">
        <w:rPr>
          <w:u w:val="single"/>
        </w:rPr>
        <w:t xml:space="preserve"> an </w:t>
      </w:r>
      <w:r w:rsidRPr="001C1AF5">
        <w:rPr>
          <w:highlight w:val="cyan"/>
          <w:u w:val="single"/>
        </w:rPr>
        <w:t>ascension</w:t>
      </w:r>
      <w:r w:rsidRPr="001C1AF5">
        <w:rPr>
          <w:u w:val="single"/>
        </w:rPr>
        <w:t xml:space="preserve"> to the limit, an obscenity </w:t>
      </w:r>
      <w:r w:rsidRPr="001C1AF5">
        <w:rPr>
          <w:highlight w:val="cyan"/>
          <w:u w:val="single"/>
        </w:rPr>
        <w:t>that</w:t>
      </w:r>
      <w:r w:rsidRPr="001C1AF5">
        <w:rPr>
          <w:u w:val="single"/>
        </w:rPr>
        <w:t xml:space="preserve"> henceforth </w:t>
      </w:r>
      <w:r w:rsidRPr="001C1AF5">
        <w:rPr>
          <w:highlight w:val="cyan"/>
          <w:u w:val="single"/>
        </w:rPr>
        <w:t>becomes</w:t>
      </w:r>
      <w:r w:rsidRPr="001C1AF5">
        <w:rPr>
          <w:u w:val="single"/>
        </w:rPr>
        <w:t xml:space="preserve"> their immanent finality and </w:t>
      </w:r>
      <w:r w:rsidRPr="001C1AF5">
        <w:rPr>
          <w:highlight w:val="cyan"/>
          <w:u w:val="single"/>
        </w:rPr>
        <w:t>senseless reason</w:t>
      </w:r>
      <w:r w:rsidRPr="001C1AF5">
        <w:rPr>
          <w:sz w:val="16"/>
        </w:rPr>
        <w:t xml:space="preserve">.” (Baudrillard, Fatal Strategies; p.7) </w:t>
      </w:r>
      <w:r w:rsidRPr="001C1AF5">
        <w:rPr>
          <w:u w:val="single"/>
        </w:rPr>
        <w:t>Trump will change what he says</w:t>
      </w:r>
      <w:r w:rsidRPr="001C1AF5">
        <w:rPr>
          <w:sz w:val="16"/>
        </w:rPr>
        <w:t xml:space="preserve"> on any given topic </w:t>
      </w:r>
      <w:r w:rsidRPr="001C1AF5">
        <w:rPr>
          <w:u w:val="single"/>
        </w:rPr>
        <w:t>from day to day</w:t>
      </w:r>
      <w:r w:rsidRPr="001C1AF5">
        <w:rPr>
          <w:sz w:val="16"/>
        </w:rPr>
        <w:t xml:space="preserve">, or on any given Sunday. </w:t>
      </w:r>
      <w:r w:rsidRPr="001C1AF5">
        <w:rPr>
          <w:u w:val="single"/>
        </w:rPr>
        <w:t>The liberal media will “prove him wrong” with evidence, but this demonstration will have an effect exactly the opposite than that intended</w:t>
      </w:r>
      <w:r w:rsidRPr="001C1AF5">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w:t>
      </w:r>
      <w:proofErr w:type="spellStart"/>
      <w:r w:rsidRPr="001C1AF5">
        <w:rPr>
          <w:sz w:val="16"/>
        </w:rPr>
        <w:t>recursivity</w:t>
      </w:r>
      <w:proofErr w:type="spellEnd"/>
      <w:r w:rsidRPr="001C1AF5">
        <w:rPr>
          <w:sz w:val="16"/>
        </w:rPr>
        <w:t xml:space="preserve"> of our awareness of being lost within the culture of simulation (as Baudrillard has taught us in his fascinating lengthy discussions of the “Canetti point,” and as Gerry Coulter has taught us, for example, in his essay on America).</w:t>
      </w:r>
    </w:p>
    <w:p w14:paraId="10CA70D1" w14:textId="77777777" w:rsidR="0064220D" w:rsidRPr="001C1AF5" w:rsidRDefault="0064220D" w:rsidP="0064220D">
      <w:pPr>
        <w:rPr>
          <w:sz w:val="16"/>
        </w:rPr>
      </w:pPr>
      <w:r w:rsidRPr="001C1AF5">
        <w:rPr>
          <w:sz w:val="16"/>
        </w:rPr>
        <w:t xml:space="preserve">When Trump said that thousands of Muslims were celebrating on rooftops in Jersey City, New Jersey on 9/11, he was right. 100% right, as he later tweeted. </w:t>
      </w:r>
      <w:r w:rsidRPr="001C1AF5">
        <w:rPr>
          <w:u w:val="single"/>
        </w:rPr>
        <w:t>Within the epistemology</w:t>
      </w:r>
      <w:r w:rsidRPr="001C1AF5">
        <w:rPr>
          <w:sz w:val="16"/>
        </w:rPr>
        <w:t xml:space="preserve"> (theory of knowledge) </w:t>
      </w:r>
      <w:r w:rsidRPr="001C1AF5">
        <w:rPr>
          <w:u w:val="single"/>
        </w:rPr>
        <w:t>of the humanist-democratic subject and of truth</w:t>
      </w:r>
      <w:r w:rsidRPr="001C1AF5">
        <w:rPr>
          <w:sz w:val="16"/>
        </w:rPr>
        <w:t xml:space="preserve">, </w:t>
      </w:r>
      <w:r w:rsidRPr="001C1AF5">
        <w:rPr>
          <w:u w:val="single"/>
        </w:rPr>
        <w:t>the alleged rooftop event</w:t>
      </w:r>
      <w:r w:rsidRPr="001C1AF5">
        <w:rPr>
          <w:sz w:val="16"/>
        </w:rPr>
        <w:t xml:space="preserve"> of course </w:t>
      </w:r>
      <w:r w:rsidRPr="001C1AF5">
        <w:rPr>
          <w:u w:val="single"/>
        </w:rPr>
        <w:t>“did not take place.”</w:t>
      </w:r>
      <w:r w:rsidRPr="001C1AF5">
        <w:rPr>
          <w:sz w:val="16"/>
        </w:rPr>
        <w:t xml:space="preserve"> </w:t>
      </w:r>
      <w:r w:rsidRPr="001C1AF5">
        <w:rPr>
          <w:u w:val="single"/>
        </w:rPr>
        <w:t>Yet in the hyper-modernist epistemology</w:t>
      </w:r>
      <w:r w:rsidRPr="001C1AF5">
        <w:rPr>
          <w:sz w:val="16"/>
        </w:rPr>
        <w:t xml:space="preserve">, </w:t>
      </w:r>
      <w:r w:rsidRPr="001C1AF5">
        <w:rPr>
          <w:u w:val="single"/>
        </w:rPr>
        <w:t>the</w:t>
      </w:r>
      <w:r w:rsidRPr="001C1AF5">
        <w:rPr>
          <w:sz w:val="16"/>
        </w:rPr>
        <w:t xml:space="preserve"> rhetorical and emotional power of the words </w:t>
      </w:r>
      <w:proofErr w:type="gramStart"/>
      <w:r w:rsidRPr="001C1AF5">
        <w:rPr>
          <w:sz w:val="16"/>
        </w:rPr>
        <w:t>invoked</w:t>
      </w:r>
      <w:proofErr w:type="gramEnd"/>
      <w:r w:rsidRPr="001C1AF5">
        <w:rPr>
          <w:sz w:val="16"/>
        </w:rPr>
        <w:t xml:space="preserve"> and the mental </w:t>
      </w:r>
      <w:r w:rsidRPr="001C1AF5">
        <w:rPr>
          <w:u w:val="single"/>
        </w:rPr>
        <w:t>images evoked by Trump</w:t>
      </w:r>
      <w:r w:rsidRPr="001C1AF5">
        <w:rPr>
          <w:sz w:val="16"/>
        </w:rPr>
        <w:t xml:space="preserve"> (</w:t>
      </w:r>
      <w:r w:rsidRPr="001C1AF5">
        <w:rPr>
          <w:u w:val="single"/>
        </w:rPr>
        <w:t>the advent of hyper-imagination</w:t>
      </w:r>
      <w:r w:rsidRPr="001C1AF5">
        <w:rPr>
          <w:sz w:val="16"/>
        </w:rPr>
        <w:t xml:space="preserve">) </w:t>
      </w:r>
      <w:r w:rsidRPr="001C1AF5">
        <w:rPr>
          <w:u w:val="single"/>
        </w:rPr>
        <w:t>carry the weight and dynamic force of the image-immersed beyond-chimerical “object” of those evil Muslim celebrators</w:t>
      </w:r>
      <w:r w:rsidRPr="001C1AF5">
        <w:rPr>
          <w:sz w:val="16"/>
        </w:rPr>
        <w:t xml:space="preserve">. Probably Trump saw on TV in September 2001 some cynical celebrations in the Palestinian territories. </w:t>
      </w:r>
      <w:r w:rsidRPr="001C1AF5">
        <w:rPr>
          <w:u w:val="single"/>
        </w:rPr>
        <w:t>The clandestine wormhole connection between physically remote points in space is plausibly extant</w:t>
      </w:r>
      <w:r w:rsidRPr="001C1AF5">
        <w:rPr>
          <w:sz w:val="16"/>
        </w:rPr>
        <w:t xml:space="preserve">. In the culture of virtual images, it is perfectly OK to transpose the bin Laden-sympathetic revelers from one geographical location to another, </w:t>
      </w:r>
      <w:r w:rsidRPr="001C1AF5">
        <w:rPr>
          <w:u w:val="single"/>
        </w:rPr>
        <w:t>the hyper-space of Trump’s creative memory mingled with the hyper-dimensional expanding televisual space on the interior of the flatscreen</w:t>
      </w:r>
      <w:r w:rsidRPr="001C1AF5">
        <w:rPr>
          <w:sz w:val="16"/>
        </w:rPr>
        <w:t>.</w:t>
      </w:r>
    </w:p>
    <w:p w14:paraId="4156C224" w14:textId="77777777" w:rsidR="0064220D" w:rsidRPr="001C1AF5" w:rsidRDefault="0064220D" w:rsidP="0064220D">
      <w:pPr>
        <w:rPr>
          <w:sz w:val="16"/>
        </w:rPr>
      </w:pPr>
      <w:r w:rsidRPr="001C1AF5">
        <w:rPr>
          <w:u w:val="single"/>
        </w:rPr>
        <w:t>Fantasy is possible in a world that is still real.</w:t>
      </w:r>
      <w:r w:rsidRPr="001C1AF5">
        <w:rPr>
          <w:sz w:val="16"/>
        </w:rPr>
        <w:t xml:space="preserve"> A fantasy could be said to be not true, some sort of illusion (in the non-Baudrillardian meaning of this word) or deception. But </w:t>
      </w:r>
      <w:r w:rsidRPr="001C1AF5">
        <w:rPr>
          <w:u w:val="single"/>
        </w:rPr>
        <w:t xml:space="preserve">when </w:t>
      </w:r>
      <w:r w:rsidRPr="001C1AF5">
        <w:rPr>
          <w:highlight w:val="cyan"/>
          <w:u w:val="single"/>
        </w:rPr>
        <w:t>images are everywhere</w:t>
      </w:r>
      <w:r w:rsidRPr="001C1AF5">
        <w:rPr>
          <w:u w:val="single"/>
        </w:rPr>
        <w:t xml:space="preserve">, and </w:t>
      </w:r>
      <w:r w:rsidRPr="001C1AF5">
        <w:rPr>
          <w:highlight w:val="cyan"/>
          <w:u w:val="single"/>
        </w:rPr>
        <w:t>they</w:t>
      </w:r>
      <w:r w:rsidRPr="001C1AF5">
        <w:rPr>
          <w:u w:val="single"/>
        </w:rPr>
        <w:t xml:space="preserve"> are universally exchangeable with each other</w:t>
      </w:r>
      <w:r w:rsidRPr="001C1AF5">
        <w:rPr>
          <w:sz w:val="16"/>
        </w:rPr>
        <w:t xml:space="preserve">, </w:t>
      </w:r>
      <w:r w:rsidRPr="001C1AF5">
        <w:rPr>
          <w:u w:val="single"/>
        </w:rPr>
        <w:t>the</w:t>
      </w:r>
      <w:r w:rsidRPr="001C1AF5">
        <w:rPr>
          <w:sz w:val="16"/>
        </w:rPr>
        <w:t xml:space="preserve"> made-up mental </w:t>
      </w:r>
      <w:r w:rsidRPr="001C1AF5">
        <w:rPr>
          <w:u w:val="single"/>
        </w:rPr>
        <w:t xml:space="preserve">images </w:t>
      </w:r>
      <w:r w:rsidRPr="001C1AF5">
        <w:rPr>
          <w:highlight w:val="cyan"/>
          <w:u w:val="single"/>
        </w:rPr>
        <w:t>become</w:t>
      </w:r>
      <w:r w:rsidRPr="001C1AF5">
        <w:rPr>
          <w:u w:val="single"/>
        </w:rPr>
        <w:t xml:space="preserve"> hyper-real.</w:t>
      </w:r>
      <w:r w:rsidRPr="001C1AF5">
        <w:rPr>
          <w:sz w:val="16"/>
        </w:rPr>
        <w:t xml:space="preserve"> </w:t>
      </w:r>
      <w:r w:rsidRPr="001C1AF5">
        <w:rPr>
          <w:u w:val="single"/>
        </w:rPr>
        <w:t>Which</w:t>
      </w:r>
      <w:r w:rsidRPr="001C1AF5">
        <w:rPr>
          <w:sz w:val="16"/>
        </w:rPr>
        <w:t xml:space="preserve"> now (</w:t>
      </w:r>
      <w:r w:rsidRPr="001C1AF5">
        <w:rPr>
          <w:u w:val="single"/>
        </w:rPr>
        <w:t>literally</w:t>
      </w:r>
      <w:r w:rsidRPr="001C1AF5">
        <w:rPr>
          <w:sz w:val="16"/>
        </w:rPr>
        <w:t xml:space="preserve">) </w:t>
      </w:r>
      <w:r w:rsidRPr="001C1AF5">
        <w:rPr>
          <w:u w:val="single"/>
        </w:rPr>
        <w:t>means</w:t>
      </w:r>
      <w:r w:rsidRPr="001C1AF5">
        <w:rPr>
          <w:sz w:val="16"/>
        </w:rPr>
        <w:t xml:space="preserve"> (</w:t>
      </w:r>
      <w:r w:rsidRPr="001C1AF5">
        <w:rPr>
          <w:u w:val="single"/>
        </w:rPr>
        <w:t>hyper-means</w:t>
      </w:r>
      <w:r w:rsidRPr="001C1AF5">
        <w:rPr>
          <w:sz w:val="16"/>
        </w:rPr>
        <w:t xml:space="preserve">) </w:t>
      </w:r>
      <w:r w:rsidRPr="001C1AF5">
        <w:rPr>
          <w:highlight w:val="cyan"/>
          <w:u w:val="single"/>
        </w:rPr>
        <w:t>more real than real</w:t>
      </w:r>
      <w:r w:rsidRPr="001C1AF5">
        <w:rPr>
          <w:sz w:val="16"/>
        </w:rPr>
        <w:t xml:space="preserve">. </w:t>
      </w:r>
      <w:r w:rsidRPr="001C1AF5">
        <w:rPr>
          <w:highlight w:val="cyan"/>
          <w:u w:val="single"/>
        </w:rPr>
        <w:t>Meaning becomes hyper-meaning</w:t>
      </w:r>
      <w:r w:rsidRPr="001C1AF5">
        <w:rPr>
          <w:sz w:val="16"/>
        </w:rPr>
        <w:t>.</w:t>
      </w:r>
    </w:p>
    <w:p w14:paraId="3862AC1B" w14:textId="77777777" w:rsidR="0064220D" w:rsidRPr="001C1AF5" w:rsidRDefault="0064220D" w:rsidP="0064220D">
      <w:pPr>
        <w:rPr>
          <w:sz w:val="16"/>
        </w:rPr>
      </w:pPr>
      <w:r w:rsidRPr="001C1AF5">
        <w:rPr>
          <w:sz w:val="16"/>
        </w:rPr>
        <w:t xml:space="preserve">Would not </w:t>
      </w:r>
      <w:r w:rsidRPr="001C1AF5">
        <w:rPr>
          <w:u w:val="single"/>
        </w:rPr>
        <w:t>the ubiquity of video</w:t>
      </w:r>
      <w:r w:rsidRPr="001C1AF5">
        <w:rPr>
          <w:sz w:val="16"/>
        </w:rPr>
        <w:t xml:space="preserve"> documentation </w:t>
      </w:r>
      <w:r w:rsidRPr="001C1AF5">
        <w:rPr>
          <w:u w:val="single"/>
        </w:rPr>
        <w:t>and recording devices</w:t>
      </w:r>
      <w:r w:rsidRPr="001C1AF5">
        <w:rPr>
          <w:sz w:val="16"/>
        </w:rPr>
        <w:t xml:space="preserve"> of every kind increase the availability of truth? Whipping the cam around, looking amazing from every angle? No, the effect is just the opposite. </w:t>
      </w:r>
      <w:r w:rsidRPr="001C1AF5">
        <w:rPr>
          <w:highlight w:val="cyan"/>
          <w:u w:val="single"/>
        </w:rPr>
        <w:t>When documentation</w:t>
      </w:r>
      <w:r w:rsidRPr="001C1AF5">
        <w:rPr>
          <w:u w:val="single"/>
        </w:rPr>
        <w:t xml:space="preserve"> and recording </w:t>
      </w:r>
      <w:r w:rsidRPr="001C1AF5">
        <w:rPr>
          <w:highlight w:val="cyan"/>
          <w:u w:val="single"/>
        </w:rPr>
        <w:t>are everywhere</w:t>
      </w:r>
      <w:r w:rsidRPr="001C1AF5">
        <w:rPr>
          <w:u w:val="single"/>
        </w:rPr>
        <w:t xml:space="preserve">, then </w:t>
      </w:r>
      <w:r w:rsidRPr="001C1AF5">
        <w:rPr>
          <w:highlight w:val="cyan"/>
          <w:u w:val="single"/>
        </w:rPr>
        <w:t>they are nowhere</w:t>
      </w:r>
      <w:r w:rsidRPr="001C1AF5">
        <w:rPr>
          <w:sz w:val="16"/>
        </w:rPr>
        <w:t xml:space="preserve">. </w:t>
      </w:r>
      <w:r w:rsidRPr="001C1AF5">
        <w:rPr>
          <w:u w:val="single"/>
        </w:rPr>
        <w:t>They cease to exist in any meaningful sense</w:t>
      </w:r>
      <w:r w:rsidRPr="001C1AF5">
        <w:rPr>
          <w:sz w:val="16"/>
        </w:rPr>
        <w:t xml:space="preserve">. They serve no purpose whatsoever anymore. </w:t>
      </w:r>
      <w:r w:rsidRPr="001C1AF5">
        <w:rPr>
          <w:u w:val="single"/>
        </w:rPr>
        <w:t xml:space="preserve">They are pure technology fetish in the bad sense, </w:t>
      </w:r>
      <w:r w:rsidRPr="001C1AF5">
        <w:rPr>
          <w:highlight w:val="cyan"/>
          <w:u w:val="single"/>
        </w:rPr>
        <w:t>decoupled through</w:t>
      </w:r>
      <w:r w:rsidRPr="001C1AF5">
        <w:rPr>
          <w:u w:val="single"/>
        </w:rPr>
        <w:t xml:space="preserve"> their </w:t>
      </w:r>
      <w:r w:rsidRPr="001C1AF5">
        <w:rPr>
          <w:highlight w:val="cyan"/>
          <w:u w:val="single"/>
        </w:rPr>
        <w:t>excess from what they</w:t>
      </w:r>
      <w:r w:rsidRPr="001C1AF5">
        <w:rPr>
          <w:u w:val="single"/>
        </w:rPr>
        <w:t xml:space="preserve"> were supposed to enhance or </w:t>
      </w:r>
      <w:r w:rsidRPr="001C1AF5">
        <w:rPr>
          <w:highlight w:val="cyan"/>
          <w:u w:val="single"/>
        </w:rPr>
        <w:t>invent</w:t>
      </w:r>
      <w:r w:rsidRPr="001C1AF5">
        <w:rPr>
          <w:sz w:val="16"/>
        </w:rPr>
        <w:t xml:space="preserve">. As a hybrid radical-leftist-and-mainstreamer, I do believe that there is a good side to surveillance, a deterrence of crime. But if surveillance is everywhere, then this good side no longer functions. </w:t>
      </w:r>
      <w:r w:rsidRPr="001C1AF5">
        <w:rPr>
          <w:u w:val="single"/>
        </w:rPr>
        <w:t>This is the same paradoxical logic that is operative for all virtual and digital media technologies</w:t>
      </w:r>
      <w:r w:rsidRPr="001C1AF5">
        <w:rPr>
          <w:sz w:val="16"/>
        </w:rPr>
        <w:t xml:space="preserve">. Yes, </w:t>
      </w:r>
      <w:proofErr w:type="gramStart"/>
      <w:r w:rsidRPr="001C1AF5">
        <w:rPr>
          <w:sz w:val="16"/>
        </w:rPr>
        <w:t>all of</w:t>
      </w:r>
      <w:proofErr w:type="gramEnd"/>
      <w:r w:rsidRPr="001C1AF5">
        <w:rPr>
          <w:sz w:val="16"/>
        </w:rPr>
        <w:t xml:space="preserve"> these wonderful new things are available to us, but </w:t>
      </w:r>
      <w:r w:rsidRPr="001C1AF5">
        <w:rPr>
          <w:u w:val="single"/>
        </w:rPr>
        <w:t>we omitted the step of thinking carefully about the appropriate measure of their application</w:t>
      </w:r>
      <w:r w:rsidRPr="001C1AF5">
        <w:rPr>
          <w:sz w:val="16"/>
        </w:rPr>
        <w:t xml:space="preserve">. We forgot to humanly judge this. </w:t>
      </w:r>
      <w:r w:rsidRPr="001C1AF5">
        <w:rPr>
          <w:u w:val="single"/>
        </w:rPr>
        <w:t xml:space="preserve">Hybrid </w:t>
      </w:r>
      <w:proofErr w:type="spellStart"/>
      <w:r w:rsidRPr="001C1AF5">
        <w:rPr>
          <w:u w:val="single"/>
        </w:rPr>
        <w:t>posthumanist</w:t>
      </w:r>
      <w:proofErr w:type="spellEnd"/>
      <w:r w:rsidRPr="001C1AF5">
        <w:rPr>
          <w:u w:val="single"/>
        </w:rPr>
        <w:t xml:space="preserve"> and humanist</w:t>
      </w:r>
      <w:r w:rsidRPr="001C1AF5">
        <w:rPr>
          <w:sz w:val="16"/>
        </w:rPr>
        <w:t xml:space="preserve">. We never took seriously the great thought of Albert Camus, that in almost every area, we need to have a sense of limits (as Dominick </w:t>
      </w:r>
      <w:proofErr w:type="spellStart"/>
      <w:r w:rsidRPr="001C1AF5">
        <w:rPr>
          <w:sz w:val="16"/>
        </w:rPr>
        <w:t>LaCapra</w:t>
      </w:r>
      <w:proofErr w:type="spellEnd"/>
      <w:r w:rsidRPr="001C1AF5">
        <w:rPr>
          <w:sz w:val="16"/>
        </w:rPr>
        <w:t xml:space="preserve"> pointed out). </w:t>
      </w:r>
      <w:r w:rsidRPr="001C1AF5">
        <w:rPr>
          <w:u w:val="single"/>
        </w:rPr>
        <w:t>Academic referentiality – which Baudrillard was opposed to – is like this too</w:t>
      </w:r>
      <w:r w:rsidRPr="001C1AF5">
        <w:rPr>
          <w:sz w:val="16"/>
        </w:rPr>
        <w:t xml:space="preserve">. If you overdo it, become obsessed with footnotes, then </w:t>
      </w:r>
      <w:r w:rsidRPr="001C1AF5">
        <w:rPr>
          <w:u w:val="single"/>
        </w:rPr>
        <w:t xml:space="preserve">you </w:t>
      </w:r>
      <w:proofErr w:type="gramStart"/>
      <w:r w:rsidRPr="001C1AF5">
        <w:rPr>
          <w:u w:val="single"/>
        </w:rPr>
        <w:t>enter into</w:t>
      </w:r>
      <w:proofErr w:type="gramEnd"/>
      <w:r w:rsidRPr="001C1AF5">
        <w:rPr>
          <w:u w:val="single"/>
        </w:rPr>
        <w:t xml:space="preserve"> the twilight zone of hyper-referentiality and then the whole business does not function anymore. You do it because you </w:t>
      </w:r>
      <w:proofErr w:type="gramStart"/>
      <w:r w:rsidRPr="001C1AF5">
        <w:rPr>
          <w:u w:val="single"/>
        </w:rPr>
        <w:t>have to</w:t>
      </w:r>
      <w:proofErr w:type="gramEnd"/>
      <w:r w:rsidRPr="001C1AF5">
        <w:rPr>
          <w:u w:val="single"/>
        </w:rPr>
        <w:t xml:space="preserve"> do it and the original purpose is lost</w:t>
      </w:r>
      <w:r w:rsidRPr="001C1AF5">
        <w:rPr>
          <w:sz w:val="16"/>
        </w:rPr>
        <w:t>.</w:t>
      </w:r>
    </w:p>
    <w:p w14:paraId="3C715728" w14:textId="77777777" w:rsidR="0064220D" w:rsidRDefault="0064220D" w:rsidP="0064220D">
      <w:pPr>
        <w:rPr>
          <w:sz w:val="16"/>
        </w:rPr>
      </w:pPr>
      <w:r w:rsidRPr="001C1AF5">
        <w:rPr>
          <w:u w:val="single"/>
        </w:rPr>
        <w:t xml:space="preserve">The “proof” (ha ha!) is now upon us that </w:t>
      </w:r>
      <w:r w:rsidRPr="001C1AF5">
        <w:rPr>
          <w:highlight w:val="cyan"/>
          <w:u w:val="single"/>
        </w:rPr>
        <w:t>Baudrillard was right all along</w:t>
      </w:r>
      <w:r w:rsidRPr="001C1AF5">
        <w:rPr>
          <w:sz w:val="16"/>
        </w:rPr>
        <w:t xml:space="preserve">. </w:t>
      </w:r>
      <w:r w:rsidRPr="001C1AF5">
        <w:rPr>
          <w:highlight w:val="cyan"/>
          <w:u w:val="single"/>
        </w:rPr>
        <w:t>We are</w:t>
      </w:r>
      <w:r w:rsidRPr="001C1AF5">
        <w:rPr>
          <w:u w:val="single"/>
        </w:rPr>
        <w:t xml:space="preserve"> now fully </w:t>
      </w:r>
      <w:r w:rsidRPr="001C1AF5">
        <w:rPr>
          <w:highlight w:val="cyan"/>
          <w:u w:val="single"/>
        </w:rPr>
        <w:t>in the era of simulation</w:t>
      </w:r>
      <w:r w:rsidRPr="001C1AF5">
        <w:rPr>
          <w:sz w:val="16"/>
        </w:rPr>
        <w:t xml:space="preserve"> and </w:t>
      </w:r>
      <w:proofErr w:type="spellStart"/>
      <w:r w:rsidRPr="001C1AF5">
        <w:rPr>
          <w:sz w:val="16"/>
        </w:rPr>
        <w:t>telemorphosis</w:t>
      </w:r>
      <w:proofErr w:type="spellEnd"/>
      <w:r w:rsidRPr="001C1AF5">
        <w:rPr>
          <w:sz w:val="16"/>
        </w:rPr>
        <w:t xml:space="preserve">, </w:t>
      </w:r>
      <w:r w:rsidRPr="001C1AF5">
        <w:rPr>
          <w:u w:val="single"/>
        </w:rPr>
        <w:t xml:space="preserve">of the New Truth of </w:t>
      </w:r>
      <w:r w:rsidRPr="001C1AF5">
        <w:rPr>
          <w:highlight w:val="cyan"/>
          <w:u w:val="single"/>
        </w:rPr>
        <w:t>the omnipresent image</w:t>
      </w:r>
      <w:r w:rsidRPr="001C1AF5">
        <w:rPr>
          <w:sz w:val="16"/>
        </w:rPr>
        <w:t xml:space="preserve"> (both picture-image and word-image – the multi-media of the screen having transformed written words from texts into images). The New Truth is not a lie – that would be too </w:t>
      </w:r>
      <w:proofErr w:type="gramStart"/>
      <w:r w:rsidRPr="001C1AF5">
        <w:rPr>
          <w:sz w:val="16"/>
        </w:rPr>
        <w:t>easy</w:t>
      </w:r>
      <w:proofErr w:type="gramEnd"/>
      <w:r w:rsidRPr="001C1AF5">
        <w:rPr>
          <w:sz w:val="16"/>
        </w:rPr>
        <w:t xml:space="preserve"> and the claim is retrograde. </w:t>
      </w:r>
      <w:r w:rsidRPr="001C1AF5">
        <w:rPr>
          <w:u w:val="single"/>
        </w:rPr>
        <w:t xml:space="preserve">The New Truth </w:t>
      </w:r>
      <w:r w:rsidRPr="001C1AF5">
        <w:rPr>
          <w:highlight w:val="cyan"/>
          <w:u w:val="single"/>
        </w:rPr>
        <w:t>institutes its own hyper-reality</w:t>
      </w:r>
      <w:r w:rsidRPr="001C1AF5">
        <w:rPr>
          <w:sz w:val="16"/>
        </w:rPr>
        <w:t xml:space="preserve">, which is at present our only reality. </w:t>
      </w:r>
      <w:r w:rsidRPr="001C1AF5">
        <w:rPr>
          <w:u w:val="single"/>
        </w:rPr>
        <w:t>The only way to contest simulation and the New Truth would be a strategy</w:t>
      </w:r>
      <w:r w:rsidRPr="001C1AF5">
        <w:rPr>
          <w:sz w:val="16"/>
        </w:rPr>
        <w:t xml:space="preserve"> or perspective </w:t>
      </w:r>
      <w:r w:rsidRPr="001C1AF5">
        <w:rPr>
          <w:u w:val="single"/>
        </w:rPr>
        <w:t>of “taking the side of objects”</w:t>
      </w:r>
      <w:r w:rsidRPr="001C1AF5">
        <w:rPr>
          <w:sz w:val="16"/>
        </w:rPr>
        <w:t xml:space="preserve"> (see, for example, my most recent IJBS essay, for an elaboration of this). </w:t>
      </w:r>
      <w:r w:rsidRPr="001C1AF5">
        <w:rPr>
          <w:highlight w:val="cyan"/>
          <w:u w:val="single"/>
        </w:rPr>
        <w:t>We</w:t>
      </w:r>
      <w:r w:rsidRPr="001C1AF5">
        <w:rPr>
          <w:u w:val="single"/>
        </w:rPr>
        <w:t xml:space="preserve"> would </w:t>
      </w:r>
      <w:r w:rsidRPr="001C1AF5">
        <w:rPr>
          <w:highlight w:val="cyan"/>
          <w:u w:val="single"/>
        </w:rPr>
        <w:t>have to</w:t>
      </w:r>
      <w:r w:rsidRPr="001C1AF5">
        <w:rPr>
          <w:u w:val="single"/>
        </w:rPr>
        <w:t xml:space="preserve"> get to </w:t>
      </w:r>
      <w:r w:rsidRPr="001C1AF5">
        <w:rPr>
          <w:highlight w:val="cyan"/>
          <w:u w:val="single"/>
        </w:rPr>
        <w:t>know the codes which underlie</w:t>
      </w:r>
      <w:r w:rsidRPr="001C1AF5">
        <w:rPr>
          <w:u w:val="single"/>
        </w:rPr>
        <w:t xml:space="preserve"> and instantiate </w:t>
      </w:r>
      <w:r w:rsidRPr="001C1AF5">
        <w:rPr>
          <w:highlight w:val="cyan"/>
          <w:u w:val="single"/>
        </w:rPr>
        <w:t>simulation and reverse</w:t>
      </w:r>
      <w:r w:rsidRPr="00933E31">
        <w:rPr>
          <w:highlight w:val="cyan"/>
          <w:u w:val="single"/>
        </w:rPr>
        <w:t xml:space="preserve"> them</w:t>
      </w:r>
      <w:r w:rsidRPr="001C1AF5">
        <w:rPr>
          <w:sz w:val="16"/>
        </w:rPr>
        <w:t xml:space="preserve">. </w:t>
      </w:r>
      <w:r w:rsidRPr="001C1AF5">
        <w:rPr>
          <w:u w:val="single"/>
        </w:rPr>
        <w:t>Reversibility of the code comes from “objects” within the code which want more objecthood</w:t>
      </w:r>
      <w:r w:rsidRPr="001C1AF5">
        <w:rPr>
          <w:sz w:val="16"/>
        </w:rPr>
        <w:t xml:space="preserve">. Until we can start to do that, to paraphrase David Cronenberg’s </w:t>
      </w:r>
      <w:proofErr w:type="spellStart"/>
      <w:r w:rsidRPr="001C1AF5">
        <w:rPr>
          <w:sz w:val="16"/>
        </w:rPr>
        <w:t>Videodrome</w:t>
      </w:r>
      <w:proofErr w:type="spellEnd"/>
      <w:r w:rsidRPr="001C1AF5">
        <w:rPr>
          <w:sz w:val="16"/>
        </w:rPr>
        <w:t>: LONG LIVE THE NEW TRUTH!</w:t>
      </w:r>
    </w:p>
    <w:p w14:paraId="63298115" w14:textId="77777777" w:rsidR="0064220D" w:rsidRPr="001C1AF5" w:rsidRDefault="0064220D" w:rsidP="0064220D">
      <w:pPr>
        <w:pStyle w:val="Heading4"/>
      </w:pPr>
      <w:r>
        <w:t xml:space="preserve">Prefer and vote </w:t>
      </w:r>
      <w:proofErr w:type="spellStart"/>
      <w:r>
        <w:t>aff</w:t>
      </w:r>
      <w:proofErr w:type="spellEnd"/>
      <w:r>
        <w:t xml:space="preserve">-- </w:t>
      </w:r>
    </w:p>
    <w:p w14:paraId="4A49DD84" w14:textId="77777777" w:rsidR="0064220D" w:rsidRPr="00AD4714" w:rsidRDefault="0064220D" w:rsidP="00D020FB">
      <w:pPr>
        <w:pStyle w:val="Heading4"/>
        <w:rPr>
          <w:rStyle w:val="Style13ptBold"/>
          <w:b/>
          <w:bCs w:val="0"/>
        </w:rPr>
      </w:pPr>
      <w:r w:rsidRPr="00242AD1">
        <w:rPr>
          <w:rStyle w:val="Style13ptBold"/>
          <w:b/>
          <w:bCs w:val="0"/>
        </w:rPr>
        <w:t xml:space="preserve">1] </w:t>
      </w:r>
      <w:r w:rsidRPr="00740C90">
        <w:rPr>
          <w:rStyle w:val="Style13ptBold"/>
          <w:b/>
          <w:bCs w:val="0"/>
          <w:u w:val="single"/>
        </w:rPr>
        <w:t>We’re in a hologram</w:t>
      </w:r>
      <w:r>
        <w:rPr>
          <w:rStyle w:val="Style13ptBold"/>
          <w:b/>
          <w:bCs w:val="0"/>
        </w:rPr>
        <w:t>.</w:t>
      </w:r>
    </w:p>
    <w:p w14:paraId="0EC3F775" w14:textId="77777777" w:rsidR="0064220D" w:rsidRDefault="0064220D" w:rsidP="0064220D">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7"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0EF90991" w14:textId="77777777" w:rsidR="0064220D" w:rsidRPr="0062171C" w:rsidRDefault="0064220D" w:rsidP="0064220D">
      <w:pPr>
        <w:rPr>
          <w:sz w:val="16"/>
        </w:rPr>
      </w:pPr>
      <w:r w:rsidRPr="0062171C">
        <w:rPr>
          <w:sz w:val="16"/>
        </w:rPr>
        <w:t xml:space="preserve">Some physicists </w:t>
      </w:r>
      <w:proofErr w:type="gramStart"/>
      <w:r w:rsidRPr="0062171C">
        <w:rPr>
          <w:sz w:val="16"/>
        </w:rPr>
        <w:t>actually believe</w:t>
      </w:r>
      <w:proofErr w:type="gramEnd"/>
      <w:r w:rsidRPr="0062171C">
        <w:rPr>
          <w:sz w:val="16"/>
        </w:rPr>
        <w:t xml:space="preserve"> that </w:t>
      </w:r>
      <w:r w:rsidRPr="00EA6DCF">
        <w:rPr>
          <w:highlight w:val="cyan"/>
          <w:u w:val="single"/>
        </w:rPr>
        <w:t>the universe</w:t>
      </w:r>
      <w:r w:rsidRPr="0062171C">
        <w:rPr>
          <w:sz w:val="16"/>
        </w:rPr>
        <w:t xml:space="preserve"> we live in </w:t>
      </w:r>
      <w:r w:rsidRPr="00EA6DCF">
        <w:rPr>
          <w:highlight w:val="cyan"/>
          <w:u w:val="single"/>
        </w:rPr>
        <w:t>might be a hologram</w:t>
      </w:r>
      <w:r w:rsidRPr="0062171C">
        <w:rPr>
          <w:sz w:val="16"/>
        </w:rPr>
        <w:t>. The idea isn't that the universe is some sort of fake simulation out of The Matrix, but rather that even though we appear to live in a three-dimensional universe</w:t>
      </w:r>
      <w:r w:rsidRPr="0062171C">
        <w:rPr>
          <w:u w:val="single"/>
        </w:rPr>
        <w:t>, it might only have two dimensions</w:t>
      </w:r>
      <w:r w:rsidRPr="0062171C">
        <w:rPr>
          <w:sz w:val="16"/>
        </w:rPr>
        <w:t xml:space="preserve">. It's called </w:t>
      </w:r>
      <w:r w:rsidRPr="0062171C">
        <w:rPr>
          <w:u w:val="single"/>
        </w:rPr>
        <w:t>the holographic principle</w:t>
      </w:r>
      <w:r w:rsidRPr="0062171C">
        <w:rPr>
          <w:sz w:val="16"/>
        </w:rPr>
        <w:t xml:space="preserve">. The thinking goes like this: Some distant </w:t>
      </w:r>
      <w:r w:rsidRPr="00EA6DCF">
        <w:rPr>
          <w:highlight w:val="cyan"/>
          <w:u w:val="single"/>
        </w:rPr>
        <w:t>two-d</w:t>
      </w:r>
      <w:r w:rsidRPr="0062171C">
        <w:rPr>
          <w:u w:val="single"/>
        </w:rPr>
        <w:t xml:space="preserve">imensional </w:t>
      </w:r>
      <w:r w:rsidRPr="00EA6DCF">
        <w:rPr>
          <w:highlight w:val="cyan"/>
          <w:u w:val="single"/>
        </w:rPr>
        <w:t>surface contains</w:t>
      </w:r>
      <w:r w:rsidRPr="0062171C">
        <w:rPr>
          <w:sz w:val="16"/>
        </w:rPr>
        <w:t xml:space="preserve"> all the </w:t>
      </w:r>
      <w:r w:rsidRPr="00EA6DCF">
        <w:rPr>
          <w:highlight w:val="cyan"/>
          <w:u w:val="single"/>
        </w:rPr>
        <w:t>data needed to</w:t>
      </w:r>
      <w:r w:rsidRPr="0062171C">
        <w:rPr>
          <w:sz w:val="16"/>
        </w:rPr>
        <w:t xml:space="preserve"> fully </w:t>
      </w:r>
      <w:r w:rsidRPr="00EA6DCF">
        <w:rPr>
          <w:highlight w:val="cyan"/>
          <w:u w:val="single"/>
        </w:rPr>
        <w:t>describe our world</w:t>
      </w:r>
      <w:r w:rsidRPr="0062171C">
        <w:rPr>
          <w:u w:val="single"/>
        </w:rPr>
        <w:t xml:space="preserve"> </w:t>
      </w:r>
      <w:r w:rsidRPr="0062171C">
        <w:rPr>
          <w:sz w:val="16"/>
        </w:rPr>
        <w:t>— and much like in a hologram, this data is projected to appear in three dimensions</w:t>
      </w:r>
      <w:r w:rsidRPr="0062171C">
        <w:rPr>
          <w:u w:val="single"/>
        </w:rPr>
        <w:t>. Like the characters on a TV screen</w:t>
      </w:r>
      <w:r w:rsidRPr="0062171C">
        <w:rPr>
          <w:sz w:val="16"/>
        </w:rPr>
        <w:t xml:space="preserve">, we live on a flat surface that happens to look like it has depth. It might sound absurd. But when physicists assume it's true in their calculations, all sorts of </w:t>
      </w:r>
      <w:r w:rsidRPr="00EA6DCF">
        <w:rPr>
          <w:highlight w:val="cyan"/>
          <w:u w:val="single"/>
        </w:rPr>
        <w:t>big</w:t>
      </w:r>
      <w:r w:rsidRPr="0062171C">
        <w:rPr>
          <w:u w:val="single"/>
        </w:rPr>
        <w:t xml:space="preserve"> physics </w:t>
      </w:r>
      <w:r w:rsidRPr="00EA6DCF">
        <w:rPr>
          <w:highlight w:val="cyan"/>
          <w:u w:val="single"/>
        </w:rPr>
        <w:t>problems</w:t>
      </w:r>
      <w:r w:rsidRPr="00EA6DCF">
        <w:rPr>
          <w:sz w:val="16"/>
          <w:highlight w:val="cyan"/>
        </w:rPr>
        <w:t xml:space="preserve"> — </w:t>
      </w:r>
      <w:r w:rsidRPr="00EA6DCF">
        <w:rPr>
          <w:highlight w:val="cyan"/>
          <w:u w:val="single"/>
        </w:rPr>
        <w:t>such as</w:t>
      </w:r>
      <w:r w:rsidRPr="0062171C">
        <w:rPr>
          <w:u w:val="single"/>
        </w:rPr>
        <w:t xml:space="preserve"> the nature of </w:t>
      </w:r>
      <w:r w:rsidRPr="00EA6DCF">
        <w:rPr>
          <w:highlight w:val="cyan"/>
          <w:u w:val="single"/>
        </w:rPr>
        <w:t>black holes and</w:t>
      </w:r>
      <w:r w:rsidRPr="0062171C">
        <w:rPr>
          <w:sz w:val="16"/>
        </w:rPr>
        <w:t xml:space="preserve"> the </w:t>
      </w:r>
      <w:r w:rsidRPr="0062171C">
        <w:rPr>
          <w:u w:val="single"/>
        </w:rPr>
        <w:t xml:space="preserve">reconciling of gravity and </w:t>
      </w:r>
      <w:r w:rsidRPr="00EA6DCF">
        <w:rPr>
          <w:highlight w:val="cyan"/>
          <w:u w:val="single"/>
        </w:rPr>
        <w:t>quantum mechanics</w:t>
      </w:r>
      <w:r w:rsidRPr="00EA6DCF">
        <w:rPr>
          <w:sz w:val="16"/>
          <w:highlight w:val="cyan"/>
        </w:rPr>
        <w:t xml:space="preserve"> — </w:t>
      </w:r>
      <w:r w:rsidRPr="00EA6DCF">
        <w:rPr>
          <w:highlight w:val="cyan"/>
          <w:u w:val="single"/>
        </w:rPr>
        <w:t>become</w:t>
      </w:r>
      <w:r w:rsidRPr="0062171C">
        <w:rPr>
          <w:u w:val="single"/>
        </w:rPr>
        <w:t xml:space="preserve"> much </w:t>
      </w:r>
      <w:r w:rsidRPr="00EA6DCF">
        <w:rPr>
          <w:highlight w:val="cyan"/>
          <w:u w:val="single"/>
        </w:rPr>
        <w:t>simpler</w:t>
      </w:r>
      <w:r w:rsidRPr="0062171C">
        <w:rPr>
          <w:u w:val="single"/>
        </w:rPr>
        <w:t xml:space="preserve"> </w:t>
      </w:r>
      <w:r w:rsidRPr="00EA6DCF">
        <w:rPr>
          <w:u w:val="single"/>
        </w:rPr>
        <w:t>to</w:t>
      </w:r>
      <w:r w:rsidRPr="0062171C">
        <w:rPr>
          <w:u w:val="single"/>
        </w:rPr>
        <w:t xml:space="preserve"> solve</w:t>
      </w:r>
      <w:r w:rsidRPr="0062171C">
        <w:rPr>
          <w:sz w:val="16"/>
        </w:rPr>
        <w:t xml:space="preserve">. In short, </w:t>
      </w:r>
      <w:r w:rsidRPr="0062171C">
        <w:rPr>
          <w:rStyle w:val="Emphasis"/>
        </w:rPr>
        <w:t>the laws of physics seem to make more sense when written in two dimensions</w:t>
      </w:r>
      <w:r w:rsidRPr="0062171C">
        <w:rPr>
          <w:sz w:val="16"/>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62171C">
        <w:rPr>
          <w:sz w:val="16"/>
        </w:rPr>
        <w:t>actually is</w:t>
      </w:r>
      <w:proofErr w:type="gramEnd"/>
      <w:r w:rsidRPr="0062171C">
        <w:rPr>
          <w:sz w:val="16"/>
        </w:rPr>
        <w:t xml:space="preserve"> a two-dimensional hologram. These calculations aren't the same as a mathematical proof. Rather, they're intriguing suggestions that our universe could be a hologram. And </w:t>
      </w:r>
      <w:proofErr w:type="gramStart"/>
      <w:r w:rsidRPr="0062171C">
        <w:rPr>
          <w:sz w:val="16"/>
        </w:rPr>
        <w:t>as of yet</w:t>
      </w:r>
      <w:proofErr w:type="gramEnd"/>
      <w:r w:rsidRPr="0062171C">
        <w:rPr>
          <w:sz w:val="16"/>
        </w:rPr>
        <w:t>, not all physicists believe we have a good way of testing the idea experimentally.</w:t>
      </w:r>
    </w:p>
    <w:p w14:paraId="55A5A921" w14:textId="201A102A" w:rsidR="0064220D" w:rsidRPr="006937F0" w:rsidRDefault="00091D9C" w:rsidP="0064220D">
      <w:pPr>
        <w:pStyle w:val="Heading4"/>
        <w:rPr>
          <w:rFonts w:asciiTheme="minorHAnsi" w:hAnsiTheme="minorHAnsi" w:cstheme="minorHAnsi"/>
        </w:rPr>
      </w:pPr>
      <w:r>
        <w:rPr>
          <w:rFonts w:asciiTheme="minorHAnsi" w:hAnsiTheme="minorHAnsi" w:cstheme="minorHAnsi"/>
        </w:rPr>
        <w:t>2</w:t>
      </w:r>
      <w:r w:rsidR="0064220D" w:rsidRPr="006937F0">
        <w:rPr>
          <w:rFonts w:asciiTheme="minorHAnsi" w:hAnsiTheme="minorHAnsi" w:cstheme="minorHAnsi"/>
        </w:rPr>
        <w:t xml:space="preserve">] </w:t>
      </w:r>
      <w:r w:rsidR="0064220D" w:rsidRPr="006937F0">
        <w:rPr>
          <w:rFonts w:asciiTheme="minorHAnsi" w:hAnsiTheme="minorHAnsi" w:cstheme="minorHAnsi"/>
          <w:u w:val="single"/>
        </w:rPr>
        <w:t>Quantum physics</w:t>
      </w:r>
      <w:r w:rsidR="0064220D" w:rsidRPr="006937F0">
        <w:rPr>
          <w:rFonts w:asciiTheme="minorHAnsi" w:hAnsiTheme="minorHAnsi" w:cstheme="minorHAnsi"/>
        </w:rPr>
        <w:t xml:space="preserve"> proves objective reality is inconclusive</w:t>
      </w:r>
      <w:r w:rsidR="0064220D">
        <w:rPr>
          <w:rFonts w:asciiTheme="minorHAnsi" w:hAnsiTheme="minorHAnsi" w:cstheme="minorHAnsi"/>
          <w:u w:val="single"/>
        </w:rPr>
        <w:t>.</w:t>
      </w:r>
    </w:p>
    <w:p w14:paraId="4F563878" w14:textId="77777777" w:rsidR="0064220D" w:rsidRPr="00967267" w:rsidRDefault="0064220D" w:rsidP="0064220D">
      <w:pPr>
        <w:rPr>
          <w:rFonts w:asciiTheme="minorHAnsi" w:hAnsiTheme="minorHAnsi" w:cstheme="minorHAnsi"/>
        </w:rPr>
      </w:pPr>
      <w:r w:rsidRPr="00967267">
        <w:rPr>
          <w:rStyle w:val="Style13ptBold"/>
          <w:rFonts w:asciiTheme="minorHAnsi" w:hAnsiTheme="minorHAnsi" w:cstheme="minorHAnsi"/>
        </w:rPr>
        <w:t>MIT ’19</w:t>
      </w:r>
      <w:r w:rsidRPr="00967267">
        <w:rPr>
          <w:rFonts w:asciiTheme="minorHAnsi" w:hAnsiTheme="minorHAnsi" w:cstheme="minorHAnsi"/>
        </w:rPr>
        <w:t xml:space="preserve"> (Emerging Technology from the </w:t>
      </w:r>
      <w:proofErr w:type="spellStart"/>
      <w:r w:rsidRPr="00967267">
        <w:rPr>
          <w:rFonts w:asciiTheme="minorHAnsi" w:hAnsiTheme="minorHAnsi" w:cstheme="minorHAnsi"/>
        </w:rPr>
        <w:t>arXiv</w:t>
      </w:r>
      <w:proofErr w:type="spellEnd"/>
      <w:r w:rsidRPr="00967267">
        <w:rPr>
          <w:rFonts w:asciiTheme="minorHAnsi" w:hAnsiTheme="minorHAnsi" w:cstheme="minorHAnsi"/>
        </w:rPr>
        <w:t xml:space="preserve"> archive page; Covers latest ideas from blog post about </w:t>
      </w:r>
      <w:proofErr w:type="spellStart"/>
      <w:r w:rsidRPr="00967267">
        <w:rPr>
          <w:rFonts w:asciiTheme="minorHAnsi" w:hAnsiTheme="minorHAnsi" w:cstheme="minorHAnsi"/>
        </w:rPr>
        <w:t>arXiv</w:t>
      </w:r>
      <w:proofErr w:type="spellEnd"/>
      <w:r w:rsidRPr="00967267">
        <w:rPr>
          <w:rFonts w:asciiTheme="minorHAnsi" w:hAnsiTheme="minorHAnsi" w:cstheme="minorHAnsi"/>
        </w:rPr>
        <w:t xml:space="preserve">; 03/12/2019; “Emerging Technology from the </w:t>
      </w:r>
      <w:proofErr w:type="spellStart"/>
      <w:r w:rsidRPr="00967267">
        <w:rPr>
          <w:rFonts w:asciiTheme="minorHAnsi" w:hAnsiTheme="minorHAnsi" w:cstheme="minorHAnsi"/>
        </w:rPr>
        <w:t>arXiv</w:t>
      </w:r>
      <w:proofErr w:type="spellEnd"/>
      <w:r w:rsidRPr="00967267">
        <w:rPr>
          <w:rFonts w:asciiTheme="minorHAnsi" w:hAnsiTheme="minorHAnsi" w:cstheme="minorHAnsi"/>
        </w:rPr>
        <w:t xml:space="preserve"> archive page”; </w:t>
      </w:r>
      <w:hyperlink r:id="rId8" w:history="1">
        <w:r w:rsidRPr="00967267">
          <w:rPr>
            <w:rStyle w:val="Hyperlink"/>
            <w:rFonts w:asciiTheme="minorHAnsi" w:hAnsiTheme="minorHAnsi" w:cstheme="minorHAnsi"/>
          </w:rPr>
          <w:t>https://www.technologyreview.com/2019/03/12/136684/a-quantum-experiment-suggests-theres-no-such-thing-as-objective-reality/</w:t>
        </w:r>
      </w:hyperlink>
      <w:r w:rsidRPr="00967267">
        <w:rPr>
          <w:rFonts w:asciiTheme="minorHAnsi" w:hAnsiTheme="minorHAnsi" w:cstheme="minorHAnsi"/>
        </w:rPr>
        <w:t xml:space="preserve">; </w:t>
      </w:r>
      <w:r w:rsidRPr="00967267">
        <w:rPr>
          <w:rFonts w:asciiTheme="minorHAnsi" w:hAnsiTheme="minorHAnsi" w:cstheme="minorHAnsi"/>
          <w:i/>
        </w:rPr>
        <w:t>MIT Technology Review</w:t>
      </w:r>
      <w:r w:rsidRPr="00967267">
        <w:rPr>
          <w:rFonts w:asciiTheme="minorHAnsi" w:hAnsiTheme="minorHAnsi" w:cstheme="minorHAnsi"/>
        </w:rPr>
        <w:t xml:space="preserve">; accessed: 11/19/2020; </w:t>
      </w:r>
      <w:proofErr w:type="spellStart"/>
      <w:r w:rsidRPr="00967267">
        <w:rPr>
          <w:rFonts w:asciiTheme="minorHAnsi" w:hAnsiTheme="minorHAnsi" w:cstheme="minorHAnsi"/>
        </w:rPr>
        <w:t>MohulA</w:t>
      </w:r>
      <w:proofErr w:type="spellEnd"/>
      <w:r w:rsidRPr="00967267">
        <w:rPr>
          <w:rFonts w:asciiTheme="minorHAnsi" w:hAnsiTheme="minorHAnsi" w:cstheme="minorHAnsi"/>
        </w:rPr>
        <w:t>)</w:t>
      </w:r>
    </w:p>
    <w:p w14:paraId="39C1397F" w14:textId="77777777" w:rsidR="0064220D" w:rsidRPr="00967267" w:rsidRDefault="0064220D" w:rsidP="0064220D">
      <w:pPr>
        <w:rPr>
          <w:rFonts w:asciiTheme="minorHAnsi" w:hAnsiTheme="minorHAnsi" w:cstheme="minorHAnsi"/>
          <w:sz w:val="16"/>
        </w:rPr>
      </w:pPr>
      <w:r w:rsidRPr="00967267">
        <w:rPr>
          <w:rFonts w:asciiTheme="minorHAnsi" w:hAnsiTheme="minorHAnsi" w:cstheme="minorHAnsi"/>
          <w:sz w:val="16"/>
        </w:rPr>
        <w:t xml:space="preserve">Back </w:t>
      </w:r>
      <w:r w:rsidRPr="00967267">
        <w:rPr>
          <w:rStyle w:val="StyleUnderline"/>
          <w:rFonts w:asciiTheme="minorHAnsi" w:hAnsiTheme="minorHAnsi" w:cstheme="minorHAnsi"/>
        </w:rPr>
        <w:t>in 1961, the Nobel Prize–winning physicist Eugene Wigner outlined a thought experiment that demonstrated</w:t>
      </w:r>
      <w:r w:rsidRPr="00967267">
        <w:rPr>
          <w:rFonts w:asciiTheme="minorHAnsi" w:hAnsiTheme="minorHAnsi" w:cstheme="minorHAnsi"/>
          <w:sz w:val="16"/>
        </w:rPr>
        <w:t xml:space="preserve"> one of the </w:t>
      </w:r>
      <w:r w:rsidRPr="00967267">
        <w:rPr>
          <w:rStyle w:val="StyleUnderline"/>
          <w:rFonts w:asciiTheme="minorHAnsi" w:hAnsiTheme="minorHAnsi" w:cstheme="minorHAnsi"/>
        </w:rPr>
        <w:t xml:space="preserve">lesser-known </w:t>
      </w:r>
      <w:r w:rsidRPr="00967267">
        <w:rPr>
          <w:rStyle w:val="Emphasis"/>
          <w:rFonts w:asciiTheme="minorHAnsi" w:hAnsiTheme="minorHAnsi" w:cstheme="minorHAnsi"/>
        </w:rPr>
        <w:t>paradoxes of quantum mechanics</w:t>
      </w:r>
      <w:r w:rsidRPr="00967267">
        <w:rPr>
          <w:rFonts w:asciiTheme="minorHAnsi" w:hAnsiTheme="minorHAnsi" w:cstheme="minorHAnsi"/>
          <w:sz w:val="16"/>
        </w:rPr>
        <w:t xml:space="preserve">. The experiment shows how </w:t>
      </w:r>
      <w:r w:rsidRPr="00967267">
        <w:rPr>
          <w:rStyle w:val="StyleUnderline"/>
          <w:rFonts w:asciiTheme="minorHAnsi" w:hAnsiTheme="minorHAnsi" w:cstheme="minorHAnsi"/>
        </w:rPr>
        <w:t xml:space="preserve">the strange nature of the </w:t>
      </w:r>
      <w:r w:rsidRPr="00846D0F">
        <w:rPr>
          <w:rStyle w:val="StyleUnderline"/>
          <w:rFonts w:asciiTheme="minorHAnsi" w:hAnsiTheme="minorHAnsi" w:cstheme="minorHAnsi"/>
          <w:highlight w:val="cyan"/>
        </w:rPr>
        <w:t>universe allows</w:t>
      </w:r>
      <w:r w:rsidRPr="00967267">
        <w:rPr>
          <w:rFonts w:asciiTheme="minorHAnsi" w:hAnsiTheme="minorHAnsi" w:cstheme="minorHAnsi"/>
          <w:sz w:val="16"/>
        </w:rPr>
        <w:t xml:space="preserve"> two </w:t>
      </w:r>
      <w:r w:rsidRPr="00846D0F">
        <w:rPr>
          <w:rStyle w:val="Emphasis"/>
          <w:rFonts w:asciiTheme="minorHAnsi" w:hAnsiTheme="minorHAnsi" w:cstheme="minorHAnsi"/>
          <w:highlight w:val="cyan"/>
        </w:rPr>
        <w:t>observers</w:t>
      </w:r>
      <w:r w:rsidRPr="00967267">
        <w:rPr>
          <w:rFonts w:asciiTheme="minorHAnsi" w:hAnsiTheme="minorHAnsi" w:cstheme="minorHAnsi"/>
          <w:sz w:val="16"/>
        </w:rPr>
        <w:t>—say, Wigner and Wigner’s friend—</w:t>
      </w:r>
      <w:r w:rsidRPr="00846D0F">
        <w:rPr>
          <w:rStyle w:val="Emphasis"/>
          <w:rFonts w:asciiTheme="minorHAnsi" w:hAnsiTheme="minorHAnsi" w:cstheme="minorHAnsi"/>
          <w:highlight w:val="cyan"/>
        </w:rPr>
        <w:t>to experience</w:t>
      </w:r>
      <w:r w:rsidRPr="00846D0F">
        <w:rPr>
          <w:rStyle w:val="StyleUnderline"/>
          <w:rFonts w:asciiTheme="minorHAnsi" w:hAnsiTheme="minorHAnsi" w:cstheme="minorHAnsi"/>
          <w:highlight w:val="cyan"/>
        </w:rPr>
        <w:t xml:space="preserve"> </w:t>
      </w:r>
      <w:r w:rsidRPr="00846D0F">
        <w:rPr>
          <w:rStyle w:val="Emphasis"/>
          <w:rFonts w:asciiTheme="minorHAnsi" w:hAnsiTheme="minorHAnsi" w:cstheme="minorHAnsi"/>
          <w:highlight w:val="cyan"/>
        </w:rPr>
        <w:t>different realities</w:t>
      </w:r>
      <w:r w:rsidRPr="00967267">
        <w:rPr>
          <w:rStyle w:val="StyleUnderline"/>
          <w:rFonts w:asciiTheme="minorHAnsi" w:hAnsiTheme="minorHAnsi" w:cstheme="minorHAnsi"/>
        </w:rPr>
        <w:t xml:space="preserve">. </w:t>
      </w:r>
      <w:r w:rsidRPr="00967267">
        <w:rPr>
          <w:rFonts w:asciiTheme="minorHAnsi" w:hAnsiTheme="minorHAnsi" w:cstheme="minorHAnsi"/>
          <w:sz w:val="16"/>
        </w:rPr>
        <w:t xml:space="preserve">Since then, physicists have used </w:t>
      </w:r>
      <w:r w:rsidRPr="00967267">
        <w:rPr>
          <w:rStyle w:val="StyleUnderline"/>
          <w:rFonts w:asciiTheme="minorHAnsi" w:hAnsiTheme="minorHAnsi" w:cstheme="minorHAnsi"/>
        </w:rPr>
        <w:t>the</w:t>
      </w:r>
      <w:r w:rsidRPr="00967267">
        <w:rPr>
          <w:rFonts w:asciiTheme="minorHAnsi" w:hAnsiTheme="minorHAnsi" w:cstheme="minorHAnsi"/>
          <w:sz w:val="16"/>
        </w:rPr>
        <w:t xml:space="preserve"> “Wigner’s Friend” </w:t>
      </w:r>
      <w:r w:rsidRPr="00967267">
        <w:rPr>
          <w:rStyle w:val="StyleUnderline"/>
          <w:rFonts w:asciiTheme="minorHAnsi" w:hAnsiTheme="minorHAnsi" w:cstheme="minorHAnsi"/>
        </w:rPr>
        <w:t>thought experiment</w:t>
      </w:r>
      <w:r w:rsidRPr="00967267">
        <w:rPr>
          <w:rFonts w:asciiTheme="minorHAnsi" w:hAnsiTheme="minorHAnsi" w:cstheme="minorHAnsi"/>
          <w:sz w:val="16"/>
        </w:rPr>
        <w:t xml:space="preserve"> to </w:t>
      </w:r>
      <w:r w:rsidRPr="00967267">
        <w:rPr>
          <w:rStyle w:val="StyleUnderline"/>
          <w:rFonts w:asciiTheme="minorHAnsi" w:hAnsiTheme="minorHAnsi" w:cstheme="minorHAnsi"/>
        </w:rPr>
        <w:t>explore the nature of measurement</w:t>
      </w:r>
      <w:r w:rsidRPr="00967267">
        <w:rPr>
          <w:rFonts w:asciiTheme="minorHAnsi" w:hAnsiTheme="minorHAnsi" w:cstheme="minorHAnsi"/>
          <w:sz w:val="16"/>
        </w:rPr>
        <w:t xml:space="preserve"> and to argue over whether objective facts can exist. That’s important because </w:t>
      </w:r>
      <w:r w:rsidRPr="00967267">
        <w:rPr>
          <w:rStyle w:val="StyleUnderline"/>
          <w:rFonts w:asciiTheme="minorHAnsi" w:hAnsiTheme="minorHAnsi" w:cstheme="minorHAnsi"/>
        </w:rPr>
        <w:t xml:space="preserve">scientists carry out experiments to establish objective facts. But if they experience different realities, the argument goes, </w:t>
      </w:r>
      <w:r w:rsidRPr="00967267">
        <w:rPr>
          <w:rStyle w:val="Emphasis"/>
          <w:rFonts w:asciiTheme="minorHAnsi" w:hAnsiTheme="minorHAnsi" w:cstheme="minorHAnsi"/>
        </w:rPr>
        <w:t xml:space="preserve">how can they agree on what these facts might be? </w:t>
      </w:r>
      <w:r w:rsidRPr="00967267">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967267">
        <w:rPr>
          <w:rStyle w:val="StyleUnderline"/>
          <w:rFonts w:asciiTheme="minorHAnsi" w:hAnsiTheme="minorHAnsi" w:cstheme="minorHAnsi"/>
        </w:rPr>
        <w:t>recent advances in quantum technologies</w:t>
      </w:r>
      <w:r w:rsidRPr="00967267">
        <w:rPr>
          <w:rFonts w:asciiTheme="minorHAnsi" w:hAnsiTheme="minorHAnsi" w:cstheme="minorHAnsi"/>
          <w:sz w:val="16"/>
        </w:rPr>
        <w:t xml:space="preserve"> have </w:t>
      </w:r>
      <w:r w:rsidRPr="00967267">
        <w:rPr>
          <w:rStyle w:val="StyleUnderline"/>
          <w:rFonts w:asciiTheme="minorHAnsi" w:hAnsiTheme="minorHAnsi" w:cstheme="minorHAnsi"/>
        </w:rPr>
        <w:t>made it possible to reproduce</w:t>
      </w:r>
      <w:r w:rsidRPr="00967267">
        <w:rPr>
          <w:rFonts w:asciiTheme="minorHAnsi" w:hAnsiTheme="minorHAnsi" w:cstheme="minorHAnsi"/>
          <w:sz w:val="16"/>
        </w:rPr>
        <w:t xml:space="preserve"> the Wigner’s Friend test in a </w:t>
      </w:r>
      <w:r w:rsidRPr="00967267">
        <w:rPr>
          <w:rStyle w:val="StyleUnderline"/>
          <w:rFonts w:asciiTheme="minorHAnsi" w:hAnsiTheme="minorHAnsi" w:cstheme="minorHAnsi"/>
        </w:rPr>
        <w:t>real experiment</w:t>
      </w:r>
      <w:r w:rsidRPr="00967267">
        <w:rPr>
          <w:rFonts w:asciiTheme="minorHAnsi" w:hAnsiTheme="minorHAnsi" w:cstheme="minorHAnsi"/>
          <w:sz w:val="16"/>
        </w:rPr>
        <w:t xml:space="preserve">. In other words, </w:t>
      </w:r>
      <w:r w:rsidRPr="00967267">
        <w:rPr>
          <w:rStyle w:val="Emphasis"/>
          <w:rFonts w:asciiTheme="minorHAnsi" w:hAnsiTheme="minorHAnsi" w:cstheme="minorHAnsi"/>
        </w:rPr>
        <w:t>it ought to be possible to create different realities and compare them</w:t>
      </w:r>
      <w:r w:rsidRPr="00967267">
        <w:rPr>
          <w:rFonts w:asciiTheme="minorHAnsi" w:hAnsiTheme="minorHAnsi" w:cstheme="minorHAnsi"/>
          <w:sz w:val="16"/>
        </w:rPr>
        <w:t xml:space="preserve"> in the lab to find out whether they can be reconciled. And today, Massimiliano </w:t>
      </w:r>
      <w:proofErr w:type="spellStart"/>
      <w:r w:rsidRPr="00967267">
        <w:rPr>
          <w:rFonts w:asciiTheme="minorHAnsi" w:hAnsiTheme="minorHAnsi" w:cstheme="minorHAnsi"/>
          <w:sz w:val="16"/>
        </w:rPr>
        <w:t>Proietti</w:t>
      </w:r>
      <w:proofErr w:type="spellEnd"/>
      <w:r w:rsidRPr="00967267">
        <w:rPr>
          <w:rFonts w:asciiTheme="minorHAnsi" w:hAnsiTheme="minorHAnsi" w:cstheme="minorHAnsi"/>
          <w:sz w:val="16"/>
        </w:rPr>
        <w:t xml:space="preserve"> at Heriot-Watt University in Edinburgh and a few colleagues say they have performed </w:t>
      </w:r>
      <w:r w:rsidRPr="00967267">
        <w:rPr>
          <w:rStyle w:val="StyleUnderline"/>
          <w:rFonts w:asciiTheme="minorHAnsi" w:hAnsiTheme="minorHAnsi" w:cstheme="minorHAnsi"/>
        </w:rPr>
        <w:t>this experiment</w:t>
      </w:r>
      <w:r w:rsidRPr="00967267">
        <w:rPr>
          <w:rFonts w:asciiTheme="minorHAnsi" w:hAnsiTheme="minorHAnsi" w:cstheme="minorHAnsi"/>
          <w:sz w:val="16"/>
        </w:rPr>
        <w:t xml:space="preserve"> for the first time: they have </w:t>
      </w:r>
      <w:r w:rsidRPr="00967267">
        <w:rPr>
          <w:rStyle w:val="StyleUnderline"/>
          <w:rFonts w:asciiTheme="minorHAnsi" w:hAnsiTheme="minorHAnsi" w:cstheme="minorHAnsi"/>
        </w:rPr>
        <w:t>created different realities and compared them</w:t>
      </w:r>
      <w:r w:rsidRPr="00967267">
        <w:rPr>
          <w:rFonts w:asciiTheme="minorHAnsi" w:hAnsiTheme="minorHAnsi" w:cstheme="minorHAnsi"/>
          <w:sz w:val="16"/>
        </w:rPr>
        <w:t>. Their conclusion is that Wigner was correct—</w:t>
      </w:r>
      <w:r w:rsidRPr="00967267">
        <w:rPr>
          <w:rStyle w:val="StyleUnderline"/>
          <w:rFonts w:asciiTheme="minorHAnsi" w:hAnsiTheme="minorHAnsi" w:cstheme="minorHAnsi"/>
        </w:rPr>
        <w:t xml:space="preserve">these realities can be made irreconcilable so that </w:t>
      </w:r>
      <w:r w:rsidRPr="00967267">
        <w:rPr>
          <w:rStyle w:val="Emphasis"/>
          <w:rFonts w:asciiTheme="minorHAnsi" w:hAnsiTheme="minorHAnsi" w:cstheme="minorHAnsi"/>
        </w:rPr>
        <w:t>it is impossible to agree on objective facts</w:t>
      </w:r>
      <w:r w:rsidRPr="00967267">
        <w:rPr>
          <w:rStyle w:val="StyleUnderline"/>
          <w:rFonts w:asciiTheme="minorHAnsi" w:hAnsiTheme="minorHAnsi" w:cstheme="minorHAnsi"/>
        </w:rPr>
        <w:t xml:space="preserve"> about an experiment. </w:t>
      </w:r>
      <w:r w:rsidRPr="00967267">
        <w:rPr>
          <w:rFonts w:asciiTheme="minorHAnsi" w:hAnsiTheme="minorHAnsi" w:cstheme="minorHAnsi"/>
          <w:sz w:val="16"/>
        </w:rPr>
        <w:t xml:space="preserve">Wigner’s original </w:t>
      </w:r>
      <w:r w:rsidRPr="00967267">
        <w:rPr>
          <w:rStyle w:val="StyleUnderline"/>
          <w:rFonts w:asciiTheme="minorHAnsi" w:hAnsiTheme="minorHAnsi" w:cstheme="minorHAnsi"/>
        </w:rPr>
        <w:t>thought experiment</w:t>
      </w:r>
      <w:r w:rsidRPr="00967267">
        <w:rPr>
          <w:rFonts w:asciiTheme="minorHAnsi" w:hAnsiTheme="minorHAnsi" w:cstheme="minorHAnsi"/>
          <w:sz w:val="16"/>
        </w:rPr>
        <w:t xml:space="preserve"> is straightforward in principle. It begins with a single polarized photon that, when measured, </w:t>
      </w:r>
      <w:r w:rsidRPr="00967267">
        <w:rPr>
          <w:rStyle w:val="StyleUnderline"/>
          <w:rFonts w:asciiTheme="minorHAnsi" w:hAnsiTheme="minorHAnsi" w:cstheme="minorHAnsi"/>
        </w:rPr>
        <w:t>can have either a horizontal polarization or a vertical polarization</w:t>
      </w:r>
      <w:r w:rsidRPr="00967267">
        <w:rPr>
          <w:rFonts w:asciiTheme="minorHAnsi" w:hAnsiTheme="minorHAnsi" w:cstheme="minorHAnsi"/>
          <w:sz w:val="16"/>
        </w:rPr>
        <w:t xml:space="preserve">. But before the measurement, </w:t>
      </w:r>
      <w:r w:rsidRPr="00846D0F">
        <w:rPr>
          <w:rStyle w:val="StyleUnderline"/>
          <w:rFonts w:asciiTheme="minorHAnsi" w:hAnsiTheme="minorHAnsi" w:cstheme="minorHAnsi"/>
          <w:highlight w:val="cyan"/>
        </w:rPr>
        <w:t>according to</w:t>
      </w:r>
      <w:r w:rsidRPr="00967267">
        <w:rPr>
          <w:rStyle w:val="StyleUnderline"/>
          <w:rFonts w:asciiTheme="minorHAnsi" w:hAnsiTheme="minorHAnsi" w:cstheme="minorHAnsi"/>
        </w:rPr>
        <w:t xml:space="preserve"> the </w:t>
      </w:r>
      <w:r w:rsidRPr="00846D0F">
        <w:rPr>
          <w:rStyle w:val="StyleUnderline"/>
          <w:rFonts w:asciiTheme="minorHAnsi" w:hAnsiTheme="minorHAnsi" w:cstheme="minorHAnsi"/>
          <w:highlight w:val="cyan"/>
        </w:rPr>
        <w:t>laws of quantum mechanics</w:t>
      </w:r>
      <w:r w:rsidRPr="00967267">
        <w:rPr>
          <w:rStyle w:val="StyleUnderline"/>
          <w:rFonts w:asciiTheme="minorHAnsi" w:hAnsiTheme="minorHAnsi" w:cstheme="minorHAnsi"/>
        </w:rPr>
        <w:t xml:space="preserve">, the </w:t>
      </w:r>
      <w:r w:rsidRPr="00846D0F">
        <w:rPr>
          <w:rStyle w:val="StyleUnderline"/>
          <w:rFonts w:asciiTheme="minorHAnsi" w:hAnsiTheme="minorHAnsi" w:cstheme="minorHAnsi"/>
          <w:highlight w:val="cyan"/>
        </w:rPr>
        <w:t xml:space="preserve">photon exists in both </w:t>
      </w:r>
      <w:r w:rsidRPr="00846D0F">
        <w:rPr>
          <w:rStyle w:val="Emphasis"/>
          <w:rFonts w:asciiTheme="minorHAnsi" w:hAnsiTheme="minorHAnsi" w:cstheme="minorHAnsi"/>
          <w:highlight w:val="cyan"/>
        </w:rPr>
        <w:t>polarization states at the same time</w:t>
      </w:r>
      <w:r w:rsidRPr="00967267">
        <w:rPr>
          <w:rFonts w:asciiTheme="minorHAnsi" w:hAnsiTheme="minorHAnsi" w:cstheme="minorHAnsi"/>
          <w:sz w:val="16"/>
        </w:rPr>
        <w:t>—</w:t>
      </w:r>
      <w:r w:rsidRPr="00967267">
        <w:rPr>
          <w:rStyle w:val="Emphasis"/>
          <w:rFonts w:asciiTheme="minorHAnsi" w:hAnsiTheme="minorHAnsi" w:cstheme="minorHAnsi"/>
        </w:rPr>
        <w:t xml:space="preserve">a so-called </w:t>
      </w:r>
      <w:r w:rsidRPr="00846D0F">
        <w:rPr>
          <w:rStyle w:val="Emphasis"/>
          <w:rFonts w:asciiTheme="minorHAnsi" w:hAnsiTheme="minorHAnsi" w:cstheme="minorHAnsi"/>
          <w:highlight w:val="cyan"/>
        </w:rPr>
        <w:t>superposition</w:t>
      </w:r>
      <w:r w:rsidRPr="00967267">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967267">
        <w:rPr>
          <w:rStyle w:val="StyleUnderline"/>
          <w:rFonts w:asciiTheme="minorHAnsi" w:hAnsiTheme="minorHAnsi" w:cstheme="minorHAnsi"/>
        </w:rPr>
        <w:t>Wigner can even perform an experiment to determine whether this superposition exists or not</w:t>
      </w:r>
      <w:r w:rsidRPr="00967267">
        <w:rPr>
          <w:rFonts w:asciiTheme="minorHAnsi" w:hAnsiTheme="minorHAnsi" w:cstheme="minorHAnsi"/>
          <w:sz w:val="16"/>
        </w:rPr>
        <w:t xml:space="preserve">. </w:t>
      </w:r>
      <w:r w:rsidRPr="00967267">
        <w:rPr>
          <w:rStyle w:val="StyleUnderline"/>
          <w:rFonts w:asciiTheme="minorHAnsi" w:hAnsiTheme="minorHAnsi" w:cstheme="minorHAnsi"/>
        </w:rPr>
        <w:t>This</w:t>
      </w:r>
      <w:r w:rsidRPr="00967267">
        <w:rPr>
          <w:rFonts w:asciiTheme="minorHAnsi" w:hAnsiTheme="minorHAnsi" w:cstheme="minorHAnsi"/>
          <w:sz w:val="16"/>
        </w:rPr>
        <w:t xml:space="preserve"> is a kind of </w:t>
      </w:r>
      <w:r w:rsidRPr="00967267">
        <w:rPr>
          <w:rStyle w:val="StyleUnderline"/>
          <w:rFonts w:asciiTheme="minorHAnsi" w:hAnsiTheme="minorHAnsi" w:cstheme="minorHAnsi"/>
        </w:rPr>
        <w:t xml:space="preserve">interference experiment showing that the photon and the measurement are indeed in a superposition. </w:t>
      </w:r>
      <w:r w:rsidRPr="00967267">
        <w:rPr>
          <w:rFonts w:asciiTheme="minorHAnsi" w:hAnsiTheme="minorHAnsi" w:cstheme="minorHAnsi"/>
          <w:sz w:val="16"/>
        </w:rPr>
        <w:t xml:space="preserve">From Wigner’s point of view, </w:t>
      </w:r>
      <w:r w:rsidRPr="00967267">
        <w:rPr>
          <w:rStyle w:val="Emphasis"/>
          <w:rFonts w:asciiTheme="minorHAnsi" w:hAnsiTheme="minorHAnsi" w:cstheme="minorHAnsi"/>
        </w:rPr>
        <w:t>this is a “fact”—the superposition exists</w:t>
      </w:r>
      <w:r w:rsidRPr="00967267">
        <w:rPr>
          <w:rFonts w:asciiTheme="minorHAnsi" w:hAnsiTheme="minorHAnsi" w:cstheme="minorHAnsi"/>
          <w:sz w:val="16"/>
        </w:rPr>
        <w:t xml:space="preserve">. And this fact suggests that a </w:t>
      </w:r>
      <w:r w:rsidRPr="00967267">
        <w:rPr>
          <w:rStyle w:val="StyleUnderline"/>
          <w:rFonts w:asciiTheme="minorHAnsi" w:hAnsiTheme="minorHAnsi" w:cstheme="minorHAnsi"/>
        </w:rPr>
        <w:t>measurement cannot have taken place</w:t>
      </w:r>
      <w:r w:rsidRPr="00967267">
        <w:rPr>
          <w:rFonts w:asciiTheme="minorHAnsi" w:hAnsiTheme="minorHAnsi" w:cstheme="minorHAnsi"/>
          <w:sz w:val="16"/>
        </w:rPr>
        <w:t xml:space="preserve">. But this is in stark contrast to the point of view of </w:t>
      </w:r>
      <w:r w:rsidRPr="00967267">
        <w:rPr>
          <w:rStyle w:val="StyleUnderline"/>
          <w:rFonts w:asciiTheme="minorHAnsi" w:hAnsiTheme="minorHAnsi" w:cstheme="minorHAnsi"/>
        </w:rPr>
        <w:t>the friend, who has indeed measured the photon’s polarization and recorded it.</w:t>
      </w:r>
      <w:r w:rsidRPr="00967267">
        <w:rPr>
          <w:rFonts w:asciiTheme="minorHAnsi" w:hAnsiTheme="minorHAnsi" w:cstheme="minorHAnsi"/>
          <w:sz w:val="16"/>
        </w:rPr>
        <w:t xml:space="preserve"> The friend </w:t>
      </w:r>
      <w:r w:rsidRPr="00967267">
        <w:rPr>
          <w:rStyle w:val="StyleUnderline"/>
          <w:rFonts w:asciiTheme="minorHAnsi" w:hAnsiTheme="minorHAnsi" w:cstheme="minorHAnsi"/>
        </w:rPr>
        <w:t>can</w:t>
      </w:r>
      <w:r w:rsidRPr="00967267">
        <w:rPr>
          <w:rFonts w:asciiTheme="minorHAnsi" w:hAnsiTheme="minorHAnsi" w:cstheme="minorHAnsi"/>
          <w:sz w:val="16"/>
        </w:rPr>
        <w:t xml:space="preserve"> even </w:t>
      </w:r>
      <w:r w:rsidRPr="00967267">
        <w:rPr>
          <w:rStyle w:val="StyleUnderline"/>
          <w:rFonts w:asciiTheme="minorHAnsi" w:hAnsiTheme="minorHAnsi" w:cstheme="minorHAnsi"/>
        </w:rPr>
        <w:t>call</w:t>
      </w:r>
      <w:r w:rsidRPr="00967267">
        <w:rPr>
          <w:rFonts w:asciiTheme="minorHAnsi" w:hAnsiTheme="minorHAnsi" w:cstheme="minorHAnsi"/>
          <w:sz w:val="16"/>
        </w:rPr>
        <w:t xml:space="preserve"> Wigner </w:t>
      </w:r>
      <w:r w:rsidRPr="00967267">
        <w:rPr>
          <w:rStyle w:val="StyleUnderline"/>
          <w:rFonts w:asciiTheme="minorHAnsi" w:hAnsiTheme="minorHAnsi" w:cstheme="minorHAnsi"/>
        </w:rPr>
        <w:t>and say the measurement has been done</w:t>
      </w:r>
      <w:r w:rsidRPr="00967267">
        <w:rPr>
          <w:rFonts w:asciiTheme="minorHAnsi" w:hAnsiTheme="minorHAnsi" w:cstheme="minorHAnsi"/>
          <w:sz w:val="16"/>
        </w:rPr>
        <w:t xml:space="preserve"> (provided the outcome is not revealed). </w:t>
      </w:r>
      <w:proofErr w:type="gramStart"/>
      <w:r w:rsidRPr="00967267">
        <w:rPr>
          <w:rFonts w:asciiTheme="minorHAnsi" w:hAnsiTheme="minorHAnsi" w:cstheme="minorHAnsi"/>
          <w:sz w:val="16"/>
        </w:rPr>
        <w:t>So</w:t>
      </w:r>
      <w:proofErr w:type="gramEnd"/>
      <w:r w:rsidRPr="00967267">
        <w:rPr>
          <w:rFonts w:asciiTheme="minorHAnsi" w:hAnsiTheme="minorHAnsi" w:cstheme="minorHAnsi"/>
          <w:sz w:val="16"/>
        </w:rPr>
        <w:t xml:space="preserve"> </w:t>
      </w:r>
      <w:r w:rsidRPr="00967267">
        <w:rPr>
          <w:rStyle w:val="Emphasis"/>
          <w:rFonts w:asciiTheme="minorHAnsi" w:hAnsiTheme="minorHAnsi" w:cstheme="minorHAnsi"/>
        </w:rPr>
        <w:t xml:space="preserve">the </w:t>
      </w:r>
      <w:r w:rsidRPr="00846D0F">
        <w:rPr>
          <w:rStyle w:val="Emphasis"/>
          <w:rFonts w:asciiTheme="minorHAnsi" w:hAnsiTheme="minorHAnsi" w:cstheme="minorHAnsi"/>
          <w:highlight w:val="cyan"/>
        </w:rPr>
        <w:t>two realities are at odds</w:t>
      </w:r>
      <w:r w:rsidRPr="00967267">
        <w:rPr>
          <w:rFonts w:asciiTheme="minorHAnsi" w:hAnsiTheme="minorHAnsi" w:cstheme="minorHAnsi"/>
          <w:sz w:val="16"/>
        </w:rPr>
        <w:t xml:space="preserve"> with each other. “</w:t>
      </w:r>
      <w:r w:rsidRPr="00967267">
        <w:rPr>
          <w:rStyle w:val="Emphasis"/>
          <w:rFonts w:asciiTheme="minorHAnsi" w:hAnsiTheme="minorHAnsi" w:cstheme="minorHAnsi"/>
        </w:rPr>
        <w:t>This calls into question the objective status</w:t>
      </w:r>
      <w:r w:rsidRPr="00967267">
        <w:rPr>
          <w:rFonts w:asciiTheme="minorHAnsi" w:hAnsiTheme="minorHAnsi" w:cstheme="minorHAnsi"/>
          <w:sz w:val="16"/>
        </w:rPr>
        <w:t xml:space="preserve"> of the facts established by the two observers,” say </w:t>
      </w:r>
      <w:proofErr w:type="spellStart"/>
      <w:r w:rsidRPr="00967267">
        <w:rPr>
          <w:rFonts w:asciiTheme="minorHAnsi" w:hAnsiTheme="minorHAnsi" w:cstheme="minorHAnsi"/>
          <w:sz w:val="16"/>
        </w:rPr>
        <w:t>Proietti</w:t>
      </w:r>
      <w:proofErr w:type="spellEnd"/>
      <w:r w:rsidRPr="00967267">
        <w:rPr>
          <w:rFonts w:asciiTheme="minorHAnsi" w:hAnsiTheme="minorHAnsi" w:cstheme="minorHAnsi"/>
          <w:sz w:val="16"/>
        </w:rPr>
        <w:t xml:space="preserve"> and co. That’s the theory, but last year </w:t>
      </w:r>
      <w:proofErr w:type="spellStart"/>
      <w:r w:rsidRPr="00967267">
        <w:rPr>
          <w:rFonts w:asciiTheme="minorHAnsi" w:hAnsiTheme="minorHAnsi" w:cstheme="minorHAnsi"/>
          <w:sz w:val="16"/>
        </w:rPr>
        <w:t>Caslav</w:t>
      </w:r>
      <w:proofErr w:type="spellEnd"/>
      <w:r w:rsidRPr="00967267">
        <w:rPr>
          <w:rFonts w:asciiTheme="minorHAnsi" w:hAnsiTheme="minorHAnsi" w:cstheme="minorHAnsi"/>
          <w:sz w:val="16"/>
        </w:rPr>
        <w:t xml:space="preserve"> </w:t>
      </w:r>
      <w:proofErr w:type="spellStart"/>
      <w:r w:rsidRPr="00967267">
        <w:rPr>
          <w:rFonts w:asciiTheme="minorHAnsi" w:hAnsiTheme="minorHAnsi" w:cstheme="minorHAnsi"/>
          <w:sz w:val="16"/>
        </w:rPr>
        <w:t>Brukner</w:t>
      </w:r>
      <w:proofErr w:type="spellEnd"/>
      <w:r w:rsidRPr="00967267">
        <w:rPr>
          <w:rFonts w:asciiTheme="minorHAnsi" w:hAnsiTheme="minorHAnsi" w:cstheme="min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967267">
        <w:rPr>
          <w:rFonts w:asciiTheme="minorHAnsi" w:hAnsiTheme="minorHAnsi" w:cstheme="minorHAnsi"/>
          <w:sz w:val="16"/>
        </w:rPr>
        <w:t>Proietti</w:t>
      </w:r>
      <w:proofErr w:type="spellEnd"/>
      <w:r w:rsidRPr="00967267">
        <w:rPr>
          <w:rFonts w:asciiTheme="minorHAnsi" w:hAnsiTheme="minorHAnsi" w:cstheme="min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967267">
        <w:rPr>
          <w:rStyle w:val="Emphasis"/>
          <w:rFonts w:asciiTheme="minorHAnsi" w:hAnsiTheme="minorHAnsi" w:cstheme="minorHAnsi"/>
        </w:rPr>
        <w:t>both realities can coexist even though they produce irreconcilable outcomes</w:t>
      </w:r>
      <w:r w:rsidRPr="00967267">
        <w:rPr>
          <w:rFonts w:asciiTheme="minorHAnsi" w:hAnsiTheme="minorHAnsi" w:cstheme="minorHAnsi"/>
          <w:sz w:val="16"/>
        </w:rPr>
        <w:t xml:space="preserve">, just as Wigner predicted. </w:t>
      </w:r>
      <w:r w:rsidRPr="00967267">
        <w:rPr>
          <w:rStyle w:val="StyleUnderline"/>
          <w:rFonts w:asciiTheme="minorHAnsi" w:hAnsiTheme="minorHAnsi" w:cstheme="minorHAnsi"/>
        </w:rPr>
        <w:t xml:space="preserve">That raises some fascinating questions that are forcing physicists to reconsider the nature of reality. The idea that observers can ultimately reconcile their measurements of </w:t>
      </w:r>
      <w:proofErr w:type="gramStart"/>
      <w:r w:rsidRPr="00967267">
        <w:rPr>
          <w:rStyle w:val="StyleUnderline"/>
          <w:rFonts w:asciiTheme="minorHAnsi" w:hAnsiTheme="minorHAnsi" w:cstheme="minorHAnsi"/>
        </w:rPr>
        <w:t>some kind of fundamental</w:t>
      </w:r>
      <w:proofErr w:type="gramEnd"/>
      <w:r w:rsidRPr="00967267">
        <w:rPr>
          <w:rStyle w:val="StyleUnderline"/>
          <w:rFonts w:asciiTheme="minorHAnsi" w:hAnsiTheme="minorHAnsi" w:cstheme="minorHAnsi"/>
        </w:rPr>
        <w:t xml:space="preserve"> reality is based on several assumptions</w:t>
      </w:r>
      <w:r w:rsidRPr="00967267">
        <w:rPr>
          <w:rFonts w:asciiTheme="minorHAnsi" w:hAnsiTheme="minorHAnsi" w:cstheme="minorHAnsi"/>
          <w:sz w:val="16"/>
        </w:rPr>
        <w:t xml:space="preserve">. </w:t>
      </w:r>
      <w:r w:rsidRPr="00967267">
        <w:rPr>
          <w:rStyle w:val="StyleUnderline"/>
          <w:rFonts w:asciiTheme="minorHAnsi" w:hAnsiTheme="minorHAnsi" w:cstheme="minorHAnsi"/>
        </w:rPr>
        <w:t xml:space="preserve">The first is that universal facts </w:t>
      </w:r>
      <w:proofErr w:type="gramStart"/>
      <w:r w:rsidRPr="00967267">
        <w:rPr>
          <w:rStyle w:val="StyleUnderline"/>
          <w:rFonts w:asciiTheme="minorHAnsi" w:hAnsiTheme="minorHAnsi" w:cstheme="minorHAnsi"/>
        </w:rPr>
        <w:t>actually exist</w:t>
      </w:r>
      <w:proofErr w:type="gramEnd"/>
      <w:r w:rsidRPr="00967267">
        <w:rPr>
          <w:rStyle w:val="StyleUnderline"/>
          <w:rFonts w:asciiTheme="minorHAnsi" w:hAnsiTheme="minorHAnsi" w:cstheme="minorHAnsi"/>
        </w:rPr>
        <w:t xml:space="preserve"> and that observers can agree on them. </w:t>
      </w:r>
      <w:r w:rsidRPr="00967267">
        <w:rPr>
          <w:rFonts w:asciiTheme="minorHAnsi" w:hAnsiTheme="minorHAnsi" w:cstheme="minorHAnsi"/>
          <w:sz w:val="16"/>
        </w:rPr>
        <w:t xml:space="preserve">But </w:t>
      </w:r>
      <w:r w:rsidRPr="00967267">
        <w:rPr>
          <w:rStyle w:val="Emphasis"/>
          <w:rFonts w:asciiTheme="minorHAnsi" w:hAnsiTheme="minorHAnsi" w:cstheme="minorHAnsi"/>
        </w:rPr>
        <w:t>there are other assumptions too</w:t>
      </w:r>
      <w:r w:rsidRPr="00967267">
        <w:rPr>
          <w:rFonts w:asciiTheme="minorHAnsi" w:hAnsiTheme="minorHAnsi" w:cstheme="minorHAnsi"/>
          <w:sz w:val="16"/>
        </w:rPr>
        <w:t xml:space="preserve">. </w:t>
      </w:r>
      <w:r w:rsidRPr="00967267">
        <w:rPr>
          <w:rStyle w:val="StyleUnderline"/>
          <w:rFonts w:asciiTheme="minorHAnsi" w:hAnsiTheme="minorHAnsi" w:cstheme="minorHAnsi"/>
        </w:rPr>
        <w:t>One is that observers have the freedom to make whatever observations they want</w:t>
      </w:r>
      <w:r w:rsidRPr="00967267">
        <w:rPr>
          <w:rFonts w:asciiTheme="minorHAnsi" w:hAnsiTheme="minorHAnsi" w:cstheme="minorHAnsi"/>
          <w:sz w:val="16"/>
        </w:rPr>
        <w:t xml:space="preserve">. </w:t>
      </w:r>
      <w:r w:rsidRPr="00967267">
        <w:rPr>
          <w:rStyle w:val="StyleUnderline"/>
          <w:rFonts w:asciiTheme="minorHAnsi" w:hAnsiTheme="minorHAnsi" w:cstheme="minorHAnsi"/>
        </w:rPr>
        <w:t>And another is that the choices one observer makes do not influence the choices other observers make</w:t>
      </w:r>
      <w:r w:rsidRPr="00967267">
        <w:rPr>
          <w:rFonts w:asciiTheme="minorHAnsi" w:hAnsiTheme="minorHAnsi" w:cstheme="minorHAnsi"/>
          <w:sz w:val="16"/>
        </w:rPr>
        <w:t xml:space="preserve">—an assumption that physicists call locality. If there is an objective reality that everyone can agree on, then these assumptions all hold. But </w:t>
      </w:r>
      <w:proofErr w:type="spellStart"/>
      <w:r w:rsidRPr="00967267">
        <w:rPr>
          <w:rFonts w:asciiTheme="minorHAnsi" w:hAnsiTheme="minorHAnsi" w:cstheme="minorHAnsi"/>
          <w:sz w:val="16"/>
        </w:rPr>
        <w:t>Proietti</w:t>
      </w:r>
      <w:proofErr w:type="spellEnd"/>
      <w:r w:rsidRPr="00967267">
        <w:rPr>
          <w:rFonts w:asciiTheme="minorHAnsi" w:hAnsiTheme="minorHAnsi" w:cstheme="minorHAnsi"/>
          <w:sz w:val="16"/>
        </w:rPr>
        <w:t xml:space="preserve"> and </w:t>
      </w:r>
      <w:proofErr w:type="spellStart"/>
      <w:r w:rsidRPr="00967267">
        <w:rPr>
          <w:rFonts w:asciiTheme="minorHAnsi" w:hAnsiTheme="minorHAnsi" w:cstheme="minorHAnsi"/>
          <w:sz w:val="16"/>
        </w:rPr>
        <w:t>co’s</w:t>
      </w:r>
      <w:proofErr w:type="spellEnd"/>
      <w:r w:rsidRPr="00967267">
        <w:rPr>
          <w:rFonts w:asciiTheme="minorHAnsi" w:hAnsiTheme="minorHAnsi" w:cstheme="minorHAnsi"/>
          <w:sz w:val="16"/>
        </w:rPr>
        <w:t xml:space="preserve"> result suggests that </w:t>
      </w:r>
      <w:r w:rsidRPr="00846D0F">
        <w:rPr>
          <w:rStyle w:val="Emphasis"/>
          <w:rFonts w:asciiTheme="minorHAnsi" w:hAnsiTheme="minorHAnsi" w:cstheme="minorHAnsi"/>
          <w:highlight w:val="cyan"/>
        </w:rPr>
        <w:t>objective reality does not exist</w:t>
      </w:r>
      <w:r w:rsidRPr="00967267">
        <w:rPr>
          <w:rFonts w:asciiTheme="minorHAnsi" w:hAnsiTheme="minorHAnsi" w:cstheme="minorHAnsi"/>
          <w:sz w:val="16"/>
        </w:rPr>
        <w:t xml:space="preserve">. In other words, the experiment suggests that </w:t>
      </w:r>
      <w:r w:rsidRPr="00967267">
        <w:rPr>
          <w:rStyle w:val="StyleUnderline"/>
          <w:rFonts w:asciiTheme="minorHAnsi" w:hAnsiTheme="minorHAnsi" w:cstheme="minorHAnsi"/>
        </w:rPr>
        <w:t>one or more of the assumptions—</w:t>
      </w:r>
      <w:r w:rsidRPr="00967267">
        <w:rPr>
          <w:rStyle w:val="Emphasis"/>
          <w:rFonts w:asciiTheme="minorHAnsi" w:hAnsiTheme="minorHAnsi" w:cstheme="minorHAnsi"/>
        </w:rPr>
        <w:t>the idea that there is a reality we can agree on</w:t>
      </w:r>
      <w:r w:rsidRPr="00967267">
        <w:rPr>
          <w:rStyle w:val="StyleUnderline"/>
          <w:rFonts w:asciiTheme="minorHAnsi" w:hAnsiTheme="minorHAnsi" w:cstheme="minorHAnsi"/>
        </w:rPr>
        <w:t xml:space="preserve">, the idea that we have </w:t>
      </w:r>
      <w:r w:rsidRPr="00967267">
        <w:rPr>
          <w:rStyle w:val="Emphasis"/>
          <w:rFonts w:asciiTheme="minorHAnsi" w:hAnsiTheme="minorHAnsi" w:cstheme="minorHAnsi"/>
        </w:rPr>
        <w:t>freedom of choice</w:t>
      </w:r>
      <w:r w:rsidRPr="00967267">
        <w:rPr>
          <w:rStyle w:val="StyleUnderline"/>
          <w:rFonts w:asciiTheme="minorHAnsi" w:hAnsiTheme="minorHAnsi" w:cstheme="minorHAnsi"/>
        </w:rPr>
        <w:t xml:space="preserve">, or the idea of locality—must be </w:t>
      </w:r>
      <w:r w:rsidRPr="00967267">
        <w:rPr>
          <w:rStyle w:val="Emphasis"/>
          <w:rFonts w:asciiTheme="minorHAnsi" w:hAnsiTheme="minorHAnsi" w:cstheme="minorHAnsi"/>
        </w:rPr>
        <w:t>wrong</w:t>
      </w:r>
      <w:r w:rsidRPr="00967267">
        <w:rPr>
          <w:rStyle w:val="StyleUnderline"/>
          <w:rFonts w:asciiTheme="minorHAnsi" w:hAnsiTheme="minorHAnsi" w:cstheme="minorHAnsi"/>
        </w:rPr>
        <w:t xml:space="preserve">. </w:t>
      </w:r>
      <w:r w:rsidRPr="00967267">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967267">
        <w:rPr>
          <w:rStyle w:val="StyleUnderline"/>
          <w:rFonts w:asciiTheme="minorHAnsi" w:hAnsiTheme="minorHAnsi" w:cstheme="minorHAnsi"/>
        </w:rPr>
        <w:t>The scientific method relies on facts, established through repeated measurements</w:t>
      </w:r>
      <w:r w:rsidRPr="00967267">
        <w:rPr>
          <w:rFonts w:asciiTheme="minorHAnsi" w:hAnsiTheme="minorHAnsi" w:cstheme="minorHAnsi"/>
          <w:sz w:val="16"/>
        </w:rPr>
        <w:t xml:space="preserve"> </w:t>
      </w:r>
      <w:r w:rsidRPr="00967267">
        <w:rPr>
          <w:rStyle w:val="StyleUnderline"/>
          <w:rFonts w:asciiTheme="minorHAnsi" w:hAnsiTheme="minorHAnsi" w:cstheme="minorHAnsi"/>
        </w:rPr>
        <w:t>and agreed upon universally,</w:t>
      </w:r>
      <w:r w:rsidRPr="00967267">
        <w:rPr>
          <w:rFonts w:asciiTheme="minorHAnsi" w:hAnsiTheme="minorHAnsi" w:cstheme="minorHAnsi"/>
          <w:sz w:val="16"/>
        </w:rPr>
        <w:t xml:space="preserve"> independently of who observed them,” say </w:t>
      </w:r>
      <w:proofErr w:type="spellStart"/>
      <w:r w:rsidRPr="00967267">
        <w:rPr>
          <w:rFonts w:asciiTheme="minorHAnsi" w:hAnsiTheme="minorHAnsi" w:cstheme="minorHAnsi"/>
          <w:sz w:val="16"/>
        </w:rPr>
        <w:t>Proietti</w:t>
      </w:r>
      <w:proofErr w:type="spellEnd"/>
      <w:r w:rsidRPr="00967267">
        <w:rPr>
          <w:rFonts w:asciiTheme="minorHAnsi" w:hAnsiTheme="minorHAnsi" w:cstheme="minorHAnsi"/>
          <w:sz w:val="16"/>
        </w:rPr>
        <w:t xml:space="preserve"> and co. And yet </w:t>
      </w:r>
      <w:r w:rsidRPr="00967267">
        <w:rPr>
          <w:rStyle w:val="StyleUnderline"/>
          <w:rFonts w:asciiTheme="minorHAnsi" w:hAnsiTheme="minorHAnsi" w:cstheme="minorHAnsi"/>
        </w:rPr>
        <w:t xml:space="preserve">in the same paper, they undermine this idea, perhaps fatally. </w:t>
      </w:r>
      <w:r w:rsidRPr="00967267">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44C7982D" w14:textId="77777777" w:rsidR="0064220D" w:rsidRDefault="0064220D" w:rsidP="0064220D">
      <w:pPr>
        <w:rPr>
          <w:rFonts w:asciiTheme="minorHAnsi" w:hAnsiTheme="minorHAnsi" w:cstheme="minorHAnsi"/>
        </w:rPr>
      </w:pPr>
    </w:p>
    <w:p w14:paraId="3825C46C" w14:textId="255D3038" w:rsidR="0064220D" w:rsidRDefault="00091D9C" w:rsidP="0064220D">
      <w:pPr>
        <w:pStyle w:val="Heading4"/>
      </w:pPr>
      <w:r>
        <w:t>3</w:t>
      </w:r>
      <w:r w:rsidR="0064220D">
        <w:t xml:space="preserve">] </w:t>
      </w:r>
      <w:r w:rsidR="0064220D" w:rsidRPr="00A451A5">
        <w:rPr>
          <w:u w:val="single"/>
        </w:rPr>
        <w:t>We live in a simulation</w:t>
      </w:r>
      <w:r w:rsidR="0064220D">
        <w:t>.</w:t>
      </w:r>
    </w:p>
    <w:p w14:paraId="1BED476B" w14:textId="77777777" w:rsidR="0064220D" w:rsidRPr="00D61FF2" w:rsidRDefault="0064220D" w:rsidP="0064220D">
      <w:r w:rsidRPr="00D61FF2">
        <w:rPr>
          <w:rStyle w:val="Style13ptBold"/>
        </w:rPr>
        <w:t>Bostrom 3</w:t>
      </w:r>
      <w:r>
        <w:t xml:space="preserve"> [Nick Bostrom, Faculty of Philosophy at Oxford University, Philosophical Quarterly, “Are you living in a computer civilization?” 2003, </w:t>
      </w:r>
      <w:hyperlink r:id="rId9" w:history="1">
        <w:r w:rsidRPr="009502FD">
          <w:rPr>
            <w:rStyle w:val="Hyperlink"/>
          </w:rPr>
          <w:t>https://www.simulation-argument.com/simulation.html]/</w:t>
        </w:r>
      </w:hyperlink>
      <w:r>
        <w:t xml:space="preserve"> </w:t>
      </w:r>
      <w:proofErr w:type="spellStart"/>
      <w:r>
        <w:t>lm</w:t>
      </w:r>
      <w:proofErr w:type="spellEnd"/>
    </w:p>
    <w:p w14:paraId="78D981B9" w14:textId="77777777" w:rsidR="0064220D" w:rsidRPr="00D61FF2" w:rsidRDefault="0064220D" w:rsidP="0064220D">
      <w:pPr>
        <w:rPr>
          <w:sz w:val="16"/>
        </w:rPr>
      </w:pPr>
      <w:r w:rsidRPr="00D61FF2">
        <w:rPr>
          <w:sz w:val="16"/>
        </w:rPr>
        <w:t xml:space="preserve">This paper argues that at least one of the following propositions is true: (1) the human species is very likely to go extinct before reaching a “posthuman” stage; (2) any posthuman civilization is extremely unlikely to run a significant number of simulations of their evolutionary history (or variations thereof); (3) </w:t>
      </w:r>
      <w:r w:rsidRPr="00846D0F">
        <w:rPr>
          <w:highlight w:val="cyan"/>
          <w:u w:val="single"/>
        </w:rPr>
        <w:t>we are</w:t>
      </w:r>
      <w:r w:rsidRPr="00D61FF2">
        <w:rPr>
          <w:u w:val="single"/>
        </w:rPr>
        <w:t xml:space="preserve"> almost certainly </w:t>
      </w:r>
      <w:r w:rsidRPr="00846D0F">
        <w:rPr>
          <w:highlight w:val="cyan"/>
          <w:u w:val="single"/>
        </w:rPr>
        <w:t>living in a computer simulation</w:t>
      </w:r>
      <w:r w:rsidRPr="00D61FF2">
        <w:rPr>
          <w:sz w:val="16"/>
        </w:rPr>
        <w:t xml:space="preserve">. It follows that the belief that there is a significant chance that we will one day become posthumans who run ancestor-simulations is </w:t>
      </w:r>
      <w:proofErr w:type="gramStart"/>
      <w:r w:rsidRPr="00D61FF2">
        <w:rPr>
          <w:sz w:val="16"/>
        </w:rPr>
        <w:t>false, unless</w:t>
      </w:r>
      <w:proofErr w:type="gramEnd"/>
      <w:r w:rsidRPr="00D61FF2">
        <w:rPr>
          <w:sz w:val="16"/>
        </w:rPr>
        <w:t xml:space="preserve"> we are currently living in a simulation. </w:t>
      </w:r>
      <w:proofErr w:type="gramStart"/>
      <w:r w:rsidRPr="00D61FF2">
        <w:rPr>
          <w:sz w:val="16"/>
        </w:rPr>
        <w:t>A number of</w:t>
      </w:r>
      <w:proofErr w:type="gramEnd"/>
      <w:r w:rsidRPr="00D61FF2">
        <w:rPr>
          <w:sz w:val="16"/>
        </w:rPr>
        <w:t xml:space="preserve"> other consequences of this result are also discussed.</w:t>
      </w:r>
    </w:p>
    <w:p w14:paraId="4B529CB4" w14:textId="77777777" w:rsidR="0064220D" w:rsidRPr="00D61FF2" w:rsidRDefault="0064220D" w:rsidP="0064220D">
      <w:pPr>
        <w:rPr>
          <w:sz w:val="16"/>
        </w:rPr>
      </w:pPr>
      <w:r w:rsidRPr="00D61FF2">
        <w:rPr>
          <w:sz w:val="16"/>
        </w:rPr>
        <w:t xml:space="preserve">If betting odds provide some guidance to rational belief, it may also be worth to ponder that if everybody were to place a bet on whether they are in a simulation or not, then if people </w:t>
      </w:r>
      <w:r w:rsidRPr="00D61FF2">
        <w:rPr>
          <w:u w:val="single"/>
        </w:rPr>
        <w:t xml:space="preserve">use </w:t>
      </w:r>
      <w:r w:rsidRPr="00A451A5">
        <w:rPr>
          <w:highlight w:val="cyan"/>
          <w:u w:val="single"/>
        </w:rPr>
        <w:t>the bland principle of indifference</w:t>
      </w:r>
      <w:r w:rsidRPr="00D61FF2">
        <w:rPr>
          <w:sz w:val="16"/>
        </w:rPr>
        <w:t xml:space="preserve">, and consequently </w:t>
      </w:r>
      <w:r w:rsidRPr="00D61FF2">
        <w:rPr>
          <w:u w:val="single"/>
        </w:rPr>
        <w:t>place</w:t>
      </w:r>
      <w:r w:rsidRPr="00D61FF2">
        <w:rPr>
          <w:sz w:val="16"/>
        </w:rPr>
        <w:t xml:space="preserve"> their </w:t>
      </w:r>
      <w:r w:rsidRPr="00D61FF2">
        <w:rPr>
          <w:u w:val="single"/>
        </w:rPr>
        <w:t>money on being in a simulation</w:t>
      </w:r>
      <w:r w:rsidRPr="00D61FF2">
        <w:rPr>
          <w:sz w:val="16"/>
        </w:rPr>
        <w:t xml:space="preserve"> if they know that that’s where almost all people are, then almost </w:t>
      </w:r>
      <w:r w:rsidRPr="00D61FF2">
        <w:rPr>
          <w:u w:val="single"/>
        </w:rPr>
        <w:t>everyone will win their bets</w:t>
      </w:r>
      <w:r w:rsidRPr="00D61FF2">
        <w:rPr>
          <w:sz w:val="16"/>
        </w:rPr>
        <w:t xml:space="preserve">. If they bet on not being in a simulation, then almost everyone will lose. </w:t>
      </w:r>
      <w:r w:rsidRPr="00D61FF2">
        <w:rPr>
          <w:u w:val="single"/>
        </w:rPr>
        <w:t xml:space="preserve">It </w:t>
      </w:r>
      <w:r w:rsidRPr="00A451A5">
        <w:rPr>
          <w:highlight w:val="cyan"/>
          <w:u w:val="single"/>
        </w:rPr>
        <w:t>seems</w:t>
      </w:r>
      <w:r w:rsidRPr="00D61FF2">
        <w:rPr>
          <w:u w:val="single"/>
        </w:rPr>
        <w:t xml:space="preserve"> better that the bland indifference principle be heeded</w:t>
      </w:r>
      <w:r w:rsidRPr="00D61FF2">
        <w:rPr>
          <w:sz w:val="16"/>
        </w:rPr>
        <w:t>.</w:t>
      </w:r>
    </w:p>
    <w:p w14:paraId="3B528107" w14:textId="77777777" w:rsidR="0064220D" w:rsidRPr="00D61FF2" w:rsidRDefault="0064220D" w:rsidP="0064220D">
      <w:pPr>
        <w:rPr>
          <w:sz w:val="16"/>
        </w:rPr>
      </w:pPr>
      <w:r w:rsidRPr="00D61FF2">
        <w:rPr>
          <w:sz w:val="16"/>
        </w:rPr>
        <w:t xml:space="preserve">Further, one can consider a sequence of </w:t>
      </w:r>
      <w:r w:rsidRPr="00A451A5">
        <w:rPr>
          <w:highlight w:val="cyan"/>
          <w:u w:val="single"/>
        </w:rPr>
        <w:t>possible</w:t>
      </w:r>
      <w:r w:rsidRPr="00D61FF2">
        <w:rPr>
          <w:u w:val="single"/>
        </w:rPr>
        <w:t xml:space="preserve"> situations</w:t>
      </w:r>
      <w:r w:rsidRPr="00D61FF2">
        <w:rPr>
          <w:sz w:val="16"/>
        </w:rPr>
        <w:t xml:space="preserve"> in which an </w:t>
      </w:r>
      <w:r w:rsidRPr="00D61FF2">
        <w:rPr>
          <w:u w:val="single"/>
        </w:rPr>
        <w:t xml:space="preserve">increasing fraction of all people live in simulations: 98%, </w:t>
      </w:r>
      <w:r w:rsidRPr="00A451A5">
        <w:rPr>
          <w:highlight w:val="cyan"/>
          <w:u w:val="single"/>
        </w:rPr>
        <w:t>99%</w:t>
      </w:r>
      <w:r w:rsidRPr="00D61FF2">
        <w:rPr>
          <w:u w:val="single"/>
        </w:rPr>
        <w:t>, 99.9%, 99.9999%,</w:t>
      </w:r>
      <w:r w:rsidRPr="00D61FF2">
        <w:rPr>
          <w:sz w:val="16"/>
        </w:rPr>
        <w:t xml:space="preserve"> and so on. </w:t>
      </w:r>
      <w:r w:rsidRPr="00D61FF2">
        <w:rPr>
          <w:u w:val="single"/>
        </w:rPr>
        <w:t>As one approaches the limiting case in which </w:t>
      </w:r>
      <w:r w:rsidRPr="00A451A5">
        <w:rPr>
          <w:highlight w:val="cyan"/>
          <w:u w:val="single"/>
        </w:rPr>
        <w:t>everybody is in a simulation</w:t>
      </w:r>
      <w:r w:rsidRPr="00D61FF2">
        <w:rPr>
          <w:sz w:val="16"/>
        </w:rPr>
        <w:t xml:space="preserve"> (from which one can deductively infer that one is in a simulation oneself), </w:t>
      </w:r>
      <w:r w:rsidRPr="00D61FF2">
        <w:rPr>
          <w:u w:val="single"/>
        </w:rPr>
        <w:t>it</w:t>
      </w:r>
      <w:r w:rsidRPr="00D61FF2">
        <w:rPr>
          <w:sz w:val="16"/>
        </w:rPr>
        <w:t xml:space="preserve"> is plausible to </w:t>
      </w:r>
      <w:r w:rsidRPr="00D61FF2">
        <w:rPr>
          <w:u w:val="single"/>
        </w:rPr>
        <w:t>require</w:t>
      </w:r>
      <w:r w:rsidRPr="00D61FF2">
        <w:rPr>
          <w:sz w:val="16"/>
        </w:rPr>
        <w:t xml:space="preserve"> that the </w:t>
      </w:r>
      <w:r w:rsidRPr="00D61FF2">
        <w:rPr>
          <w:u w:val="single"/>
        </w:rPr>
        <w:t>credence</w:t>
      </w:r>
      <w:r w:rsidRPr="00D61FF2">
        <w:rPr>
          <w:sz w:val="16"/>
        </w:rPr>
        <w:t xml:space="preserve"> one assigns </w:t>
      </w:r>
      <w:r w:rsidRPr="00D61FF2">
        <w:rPr>
          <w:u w:val="single"/>
        </w:rPr>
        <w:t>to being in a simulation gradually approach the limiting case of complete certainty</w:t>
      </w:r>
      <w:r w:rsidRPr="00D61FF2">
        <w:rPr>
          <w:sz w:val="16"/>
        </w:rPr>
        <w:t xml:space="preserve"> in a matching manner.</w:t>
      </w:r>
    </w:p>
    <w:p w14:paraId="672CC900" w14:textId="77777777" w:rsidR="0064220D" w:rsidRPr="00EA6DCF" w:rsidRDefault="0064220D" w:rsidP="0064220D">
      <w:pPr>
        <w:rPr>
          <w:sz w:val="16"/>
        </w:rPr>
      </w:pPr>
      <w:r w:rsidRPr="00EA6DCF">
        <w:rPr>
          <w:u w:val="single"/>
        </w:rPr>
        <w:t xml:space="preserve">A </w:t>
      </w:r>
      <w:r w:rsidRPr="00A451A5">
        <w:rPr>
          <w:highlight w:val="cyan"/>
          <w:u w:val="single"/>
        </w:rPr>
        <w:t>tech</w:t>
      </w:r>
      <w:r w:rsidRPr="00EA6DCF">
        <w:rPr>
          <w:u w:val="single"/>
        </w:rPr>
        <w:t xml:space="preserve">nologically </w:t>
      </w:r>
      <w:r w:rsidRPr="00A451A5">
        <w:rPr>
          <w:highlight w:val="cyan"/>
          <w:u w:val="single"/>
        </w:rPr>
        <w:t>mature</w:t>
      </w:r>
      <w:r w:rsidRPr="00EA6DCF">
        <w:rPr>
          <w:sz w:val="16"/>
        </w:rPr>
        <w:t xml:space="preserve"> “posthuman” </w:t>
      </w:r>
      <w:r w:rsidRPr="00A451A5">
        <w:rPr>
          <w:highlight w:val="cyan"/>
          <w:u w:val="single"/>
        </w:rPr>
        <w:t>civilization</w:t>
      </w:r>
      <w:r w:rsidRPr="00EA6DCF">
        <w:rPr>
          <w:u w:val="single"/>
        </w:rPr>
        <w:t xml:space="preserve"> would </w:t>
      </w:r>
      <w:r w:rsidRPr="00A451A5">
        <w:rPr>
          <w:highlight w:val="cyan"/>
          <w:u w:val="single"/>
        </w:rPr>
        <w:t>have enormous computing power</w:t>
      </w:r>
      <w:r w:rsidRPr="00EA6DCF">
        <w:rPr>
          <w:sz w:val="16"/>
        </w:rPr>
        <w:t xml:space="preserve">. Based on this </w:t>
      </w:r>
      <w:r w:rsidRPr="00EA6DCF">
        <w:rPr>
          <w:u w:val="single"/>
        </w:rPr>
        <w:t>empirical fact</w:t>
      </w:r>
      <w:r w:rsidRPr="00EA6DCF">
        <w:rPr>
          <w:sz w:val="16"/>
        </w:rPr>
        <w:t xml:space="preserve">, </w:t>
      </w:r>
      <w:r w:rsidRPr="00A451A5">
        <w:rPr>
          <w:highlight w:val="cyan"/>
          <w:u w:val="single"/>
        </w:rPr>
        <w:t>the simulation argument shows</w:t>
      </w:r>
      <w:r w:rsidRPr="00EA6DCF">
        <w:rPr>
          <w:sz w:val="16"/>
        </w:rPr>
        <w:t xml:space="preserve"> that at least one of the following propositions is true: (1) The fraction of human-level civilizations that reach a posthuman stage is very close to zero; (2) The fraction of posthuman civilizations that are interested in running ancestor-simulations is very close to zero; (3) </w:t>
      </w:r>
      <w:r w:rsidRPr="00EA6DCF">
        <w:rPr>
          <w:u w:val="single"/>
        </w:rPr>
        <w:t>The fraction of all people with our kind of experiences that are living in a simulation is very close to one</w:t>
      </w:r>
      <w:r w:rsidRPr="00EA6DCF">
        <w:rPr>
          <w:sz w:val="16"/>
        </w:rPr>
        <w:t>.</w:t>
      </w:r>
    </w:p>
    <w:p w14:paraId="3C27EE93" w14:textId="77777777" w:rsidR="0064220D" w:rsidRPr="00EA6DCF" w:rsidRDefault="0064220D" w:rsidP="0064220D">
      <w:pPr>
        <w:rPr>
          <w:sz w:val="16"/>
        </w:rPr>
      </w:pPr>
      <w:r w:rsidRPr="00EA6DCF">
        <w:rPr>
          <w:sz w:val="16"/>
        </w:rPr>
        <w:t xml:space="preserve">If (1) is true, then we will almost certainly go extinct before reaching </w:t>
      </w:r>
      <w:proofErr w:type="spellStart"/>
      <w:r w:rsidRPr="00EA6DCF">
        <w:rPr>
          <w:sz w:val="16"/>
        </w:rPr>
        <w:t>posthumanity</w:t>
      </w:r>
      <w:proofErr w:type="spellEnd"/>
      <w:r w:rsidRPr="00EA6DCF">
        <w:rPr>
          <w:sz w:val="16"/>
        </w:rPr>
        <w:t xml:space="preserve">. If (2) is true, then there must be a strong convergence among the courses of advanced civilizations so that virtually none contains any relatively wealthy individuals who desire to run ancestor-simulations and are free to do so. If (3) is true, </w:t>
      </w:r>
      <w:r w:rsidRPr="00EA6DCF">
        <w:rPr>
          <w:u w:val="single"/>
        </w:rPr>
        <w:t xml:space="preserve">then </w:t>
      </w:r>
      <w:r w:rsidRPr="00A451A5">
        <w:rPr>
          <w:highlight w:val="cyan"/>
          <w:u w:val="single"/>
        </w:rPr>
        <w:t>we</w:t>
      </w:r>
      <w:r w:rsidRPr="00EA6DCF">
        <w:rPr>
          <w:u w:val="single"/>
        </w:rPr>
        <w:t xml:space="preserve"> almost certainly </w:t>
      </w:r>
      <w:r w:rsidRPr="00A451A5">
        <w:rPr>
          <w:highlight w:val="cyan"/>
          <w:u w:val="single"/>
        </w:rPr>
        <w:t>live in a simulation</w:t>
      </w:r>
      <w:r w:rsidRPr="00EA6DCF">
        <w:rPr>
          <w:sz w:val="16"/>
        </w:rPr>
        <w:t>. In the dark forest of our current ignorance, it seems sensible to apportion one’s credence roughly evenly between (1), (2), and (3).</w:t>
      </w:r>
    </w:p>
    <w:p w14:paraId="62F8549E" w14:textId="13ED1456" w:rsidR="0064220D" w:rsidRPr="007A1F10" w:rsidRDefault="00091D9C" w:rsidP="0064220D">
      <w:pPr>
        <w:pStyle w:val="Heading4"/>
      </w:pPr>
      <w:r>
        <w:t>4]</w:t>
      </w:r>
      <w:r w:rsidR="0064220D">
        <w:t xml:space="preserve"> Dogmatism Paradox – disregard the 1NC</w:t>
      </w:r>
    </w:p>
    <w:p w14:paraId="6BD31BB8" w14:textId="77777777" w:rsidR="0064220D" w:rsidRDefault="0064220D" w:rsidP="0064220D">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0" w:history="1">
        <w:r w:rsidRPr="00D20E15">
          <w:rPr>
            <w:rStyle w:val="Hyperlink"/>
          </w:rPr>
          <w:t>https://plato.stanford.edu/entries/epistemic-paradoxes/</w:t>
        </w:r>
      </w:hyperlink>
      <w:r>
        <w:t xml:space="preserve">. </w:t>
      </w:r>
      <w:proofErr w:type="spellStart"/>
      <w:r>
        <w:t>PeteZ</w:t>
      </w:r>
      <w:proofErr w:type="spellEnd"/>
    </w:p>
    <w:p w14:paraId="1CDB5862" w14:textId="77777777" w:rsidR="0064220D" w:rsidRDefault="0064220D" w:rsidP="0064220D">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25DA68DE" w14:textId="77777777" w:rsidR="0064220D" w:rsidRDefault="0064220D" w:rsidP="0064220D">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46F5C824" w14:textId="3411C98B" w:rsidR="0064220D" w:rsidRPr="005A2539" w:rsidRDefault="00EA62F5" w:rsidP="0064220D">
      <w:pPr>
        <w:pStyle w:val="Heading4"/>
      </w:pPr>
      <w:r>
        <w:t>5</w:t>
      </w:r>
      <w:r w:rsidR="0064220D">
        <w:t xml:space="preserve">] </w:t>
      </w:r>
      <w:r w:rsidR="0064220D" w:rsidRPr="00A451A5">
        <w:rPr>
          <w:u w:val="single"/>
        </w:rPr>
        <w:t>Liar’s Paradox</w:t>
      </w:r>
      <w:r w:rsidR="0064220D" w:rsidRPr="005A2539">
        <w:t xml:space="preserve"> – </w:t>
      </w:r>
      <w:r w:rsidR="0064220D">
        <w:t>the resolution is always true</w:t>
      </w:r>
    </w:p>
    <w:p w14:paraId="5E0BEF75" w14:textId="77777777" w:rsidR="0064220D" w:rsidRPr="0062171C" w:rsidRDefault="0064220D" w:rsidP="0064220D">
      <w:r w:rsidRPr="0062171C">
        <w:rPr>
          <w:rStyle w:val="Style13ptBold"/>
        </w:rPr>
        <w:t>Camus</w:t>
      </w:r>
      <w:r w:rsidRPr="0062171C">
        <w:t xml:space="preserve"> [Albert Camus (existentialist). “The Myth of Sisyphus.” Penguin Books. 1975(originally published 1942). Accessed 12/11/19. Pg 22]</w:t>
      </w:r>
    </w:p>
    <w:p w14:paraId="0AEE484E" w14:textId="77777777" w:rsidR="0064220D" w:rsidRPr="00A451A5" w:rsidRDefault="0064220D" w:rsidP="0064220D">
      <w:pPr>
        <w:spacing w:after="0" w:line="276" w:lineRule="auto"/>
        <w:rPr>
          <w:rFonts w:asciiTheme="minorHAnsi" w:hAnsiTheme="minorHAnsi" w:cstheme="minorHAnsi"/>
          <w:sz w:val="16"/>
        </w:rPr>
      </w:pPr>
      <w:r w:rsidRPr="00A451A5">
        <w:rPr>
          <w:rStyle w:val="Emphasis"/>
          <w:rFonts w:asciiTheme="minorHAnsi" w:hAnsiTheme="minorHAnsi" w:cstheme="minorHAnsi"/>
          <w:highlight w:val="cyan"/>
        </w:rPr>
        <w:t xml:space="preserve">The mind’s </w:t>
      </w:r>
      <w:r w:rsidRPr="00A451A5">
        <w:rPr>
          <w:rStyle w:val="Emphasis"/>
          <w:rFonts w:asciiTheme="minorHAnsi" w:hAnsiTheme="minorHAnsi" w:cstheme="minorHAnsi"/>
        </w:rPr>
        <w:t xml:space="preserve">first step is to distinguish what is true from what is false. However, as soon as thought reflects on itself, what it first </w:t>
      </w:r>
      <w:r w:rsidRPr="00A451A5">
        <w:rPr>
          <w:rStyle w:val="Emphasis"/>
          <w:rFonts w:asciiTheme="minorHAnsi" w:hAnsiTheme="minorHAnsi" w:cstheme="minorHAnsi"/>
          <w:highlight w:val="cyan"/>
        </w:rPr>
        <w:t xml:space="preserve">discovers </w:t>
      </w:r>
      <w:r w:rsidRPr="00A451A5">
        <w:rPr>
          <w:rStyle w:val="Emphasis"/>
          <w:rFonts w:asciiTheme="minorHAnsi" w:hAnsiTheme="minorHAnsi" w:cstheme="minorHAnsi"/>
        </w:rPr>
        <w:t xml:space="preserve">is a </w:t>
      </w:r>
      <w:r w:rsidRPr="00A451A5">
        <w:rPr>
          <w:rStyle w:val="Emphasis"/>
          <w:rFonts w:asciiTheme="minorHAnsi" w:hAnsiTheme="minorHAnsi" w:cstheme="minorHAnsi"/>
          <w:highlight w:val="cyan"/>
        </w:rPr>
        <w:t>contradiction</w:t>
      </w:r>
      <w:r w:rsidRPr="00A451A5">
        <w:rPr>
          <w:rStyle w:val="Emphasis"/>
          <w:rFonts w:asciiTheme="minorHAnsi" w:hAnsiTheme="minorHAnsi" w:cstheme="minorHAnsi"/>
        </w:rPr>
        <w:t xml:space="preserve">. </w:t>
      </w:r>
      <w:r w:rsidRPr="00A451A5">
        <w:rPr>
          <w:rFonts w:asciiTheme="minorHAnsi" w:hAnsiTheme="minorHAnsi" w:cstheme="minorHAnsi"/>
          <w:sz w:val="16"/>
        </w:rPr>
        <w:t xml:space="preserve">Useless to strive to be convincing in this case. Over the centuries no one has furnished a clearer and more elegant demonstration of the business than Aristotle: “The </w:t>
      </w:r>
      <w:proofErr w:type="gramStart"/>
      <w:r w:rsidRPr="00A451A5">
        <w:rPr>
          <w:rFonts w:asciiTheme="minorHAnsi" w:hAnsiTheme="minorHAnsi" w:cstheme="minorHAnsi"/>
          <w:sz w:val="16"/>
        </w:rPr>
        <w:t>often ridiculed</w:t>
      </w:r>
      <w:proofErr w:type="gramEnd"/>
      <w:r w:rsidRPr="00A451A5">
        <w:rPr>
          <w:rFonts w:asciiTheme="minorHAnsi" w:hAnsiTheme="minorHAnsi" w:cstheme="minorHAnsi"/>
          <w:sz w:val="16"/>
        </w:rPr>
        <w:t xml:space="preserve"> consequence of these opinions is that they destroy themselves.</w:t>
      </w:r>
      <w:r w:rsidRPr="00A451A5">
        <w:rPr>
          <w:rStyle w:val="Emphasis"/>
          <w:rFonts w:asciiTheme="minorHAnsi" w:hAnsiTheme="minorHAnsi" w:cstheme="minorHAnsi"/>
        </w:rPr>
        <w:t xml:space="preserve"> For </w:t>
      </w:r>
      <w:r w:rsidRPr="00A451A5">
        <w:rPr>
          <w:rStyle w:val="Emphasis"/>
          <w:rFonts w:asciiTheme="minorHAnsi" w:hAnsiTheme="minorHAnsi" w:cstheme="minorHAnsi"/>
          <w:highlight w:val="cyan"/>
        </w:rPr>
        <w:t xml:space="preserve">by asserting that all is true we assert </w:t>
      </w:r>
      <w:r w:rsidRPr="00A451A5">
        <w:rPr>
          <w:rStyle w:val="Emphasis"/>
          <w:rFonts w:asciiTheme="minorHAnsi" w:hAnsiTheme="minorHAnsi" w:cstheme="minorHAnsi"/>
        </w:rPr>
        <w:t xml:space="preserve">the truth of the </w:t>
      </w:r>
      <w:r w:rsidRPr="00A451A5">
        <w:rPr>
          <w:rStyle w:val="Emphasis"/>
          <w:rFonts w:asciiTheme="minorHAnsi" w:hAnsiTheme="minorHAnsi" w:cstheme="minorHAnsi"/>
          <w:highlight w:val="cyan"/>
        </w:rPr>
        <w:t>contrary</w:t>
      </w:r>
      <w:r w:rsidRPr="00A451A5">
        <w:rPr>
          <w:rStyle w:val="Emphasis"/>
          <w:rFonts w:asciiTheme="minorHAnsi" w:hAnsiTheme="minorHAnsi" w:cstheme="minorHAnsi"/>
        </w:rPr>
        <w:t xml:space="preserve"> assertion and consequently </w:t>
      </w:r>
      <w:r w:rsidRPr="00A451A5">
        <w:rPr>
          <w:rFonts w:asciiTheme="minorHAnsi" w:hAnsiTheme="minorHAnsi" w:cstheme="minorHAnsi"/>
          <w:sz w:val="16"/>
        </w:rPr>
        <w:t>the falsity of our own thesis (for the contrary assertion does not admit that it can be true).</w:t>
      </w:r>
      <w:r w:rsidRPr="00A451A5">
        <w:rPr>
          <w:rStyle w:val="Emphasis"/>
          <w:rFonts w:asciiTheme="minorHAnsi" w:hAnsiTheme="minorHAnsi" w:cstheme="minorHAnsi"/>
        </w:rPr>
        <w:t xml:space="preserve"> And </w:t>
      </w:r>
      <w:r w:rsidRPr="00A451A5">
        <w:rPr>
          <w:rStyle w:val="Emphasis"/>
          <w:rFonts w:asciiTheme="minorHAnsi" w:hAnsiTheme="minorHAnsi" w:cstheme="minorHAnsi"/>
          <w:highlight w:val="cyan"/>
        </w:rPr>
        <w:t xml:space="preserve">if one says </w:t>
      </w:r>
      <w:r w:rsidRPr="00A451A5">
        <w:rPr>
          <w:rStyle w:val="Emphasis"/>
          <w:rFonts w:asciiTheme="minorHAnsi" w:hAnsiTheme="minorHAnsi" w:cstheme="minorHAnsi"/>
        </w:rPr>
        <w:t xml:space="preserve">that </w:t>
      </w:r>
      <w:r w:rsidRPr="00A451A5">
        <w:rPr>
          <w:rStyle w:val="Emphasis"/>
          <w:rFonts w:asciiTheme="minorHAnsi" w:hAnsiTheme="minorHAnsi" w:cstheme="minorHAnsi"/>
          <w:highlight w:val="cyan"/>
        </w:rPr>
        <w:t xml:space="preserve">all is false, that assertion is </w:t>
      </w:r>
      <w:r w:rsidRPr="00A451A5">
        <w:rPr>
          <w:rStyle w:val="Emphasis"/>
          <w:rFonts w:asciiTheme="minorHAnsi" w:hAnsiTheme="minorHAnsi" w:cstheme="minorHAnsi"/>
        </w:rPr>
        <w:t xml:space="preserve">itself </w:t>
      </w:r>
      <w:r w:rsidRPr="00A451A5">
        <w:rPr>
          <w:rStyle w:val="Emphasis"/>
          <w:rFonts w:asciiTheme="minorHAnsi" w:hAnsiTheme="minorHAnsi" w:cstheme="minorHAnsi"/>
          <w:highlight w:val="cyan"/>
        </w:rPr>
        <w:t xml:space="preserve">false. If we declare </w:t>
      </w:r>
      <w:r w:rsidRPr="00A451A5">
        <w:rPr>
          <w:rStyle w:val="Emphasis"/>
          <w:rFonts w:asciiTheme="minorHAnsi" w:hAnsiTheme="minorHAnsi" w:cstheme="minorHAnsi"/>
        </w:rPr>
        <w:t xml:space="preserve">that </w:t>
      </w:r>
      <w:r w:rsidRPr="00A451A5">
        <w:rPr>
          <w:rStyle w:val="Emphasis"/>
          <w:rFonts w:asciiTheme="minorHAnsi" w:hAnsiTheme="minorHAnsi" w:cstheme="minorHAnsi"/>
          <w:highlight w:val="cyan"/>
        </w:rPr>
        <w:t xml:space="preserve">solely the assertion </w:t>
      </w:r>
      <w:r w:rsidRPr="00A451A5">
        <w:rPr>
          <w:rStyle w:val="Emphasis"/>
          <w:rFonts w:asciiTheme="minorHAnsi" w:hAnsiTheme="minorHAnsi" w:cstheme="minorHAnsi"/>
        </w:rPr>
        <w:t xml:space="preserve">opposed to ours </w:t>
      </w:r>
      <w:r w:rsidRPr="00A451A5">
        <w:rPr>
          <w:rStyle w:val="Emphasis"/>
          <w:rFonts w:asciiTheme="minorHAnsi" w:hAnsiTheme="minorHAnsi" w:cstheme="minorHAnsi"/>
          <w:highlight w:val="cyan"/>
        </w:rPr>
        <w:t xml:space="preserve">is false or </w:t>
      </w:r>
      <w:r w:rsidRPr="00A451A5">
        <w:rPr>
          <w:rStyle w:val="Emphasis"/>
          <w:rFonts w:asciiTheme="minorHAnsi" w:hAnsiTheme="minorHAnsi" w:cstheme="minorHAnsi"/>
        </w:rPr>
        <w:t xml:space="preserve">else </w:t>
      </w:r>
      <w:r w:rsidRPr="00A451A5">
        <w:rPr>
          <w:rStyle w:val="Emphasis"/>
          <w:rFonts w:asciiTheme="minorHAnsi" w:hAnsiTheme="minorHAnsi" w:cstheme="minorHAnsi"/>
          <w:highlight w:val="cyan"/>
        </w:rPr>
        <w:t xml:space="preserve">that </w:t>
      </w:r>
      <w:r w:rsidRPr="00A451A5">
        <w:rPr>
          <w:rStyle w:val="Emphasis"/>
          <w:rFonts w:asciiTheme="minorHAnsi" w:hAnsiTheme="minorHAnsi" w:cstheme="minorHAnsi"/>
        </w:rPr>
        <w:t xml:space="preserve">solely </w:t>
      </w:r>
      <w:r w:rsidRPr="00A451A5">
        <w:rPr>
          <w:rStyle w:val="Emphasis"/>
          <w:rFonts w:asciiTheme="minorHAnsi" w:hAnsiTheme="minorHAnsi" w:cstheme="minorHAnsi"/>
          <w:highlight w:val="cyan"/>
        </w:rPr>
        <w:t xml:space="preserve">ours is not false, we </w:t>
      </w:r>
      <w:r w:rsidRPr="00A451A5">
        <w:rPr>
          <w:rStyle w:val="Emphasis"/>
          <w:rFonts w:asciiTheme="minorHAnsi" w:hAnsiTheme="minorHAnsi" w:cstheme="minorHAnsi"/>
        </w:rPr>
        <w:t xml:space="preserve">are nevertheless forced to </w:t>
      </w:r>
      <w:r w:rsidRPr="00A451A5">
        <w:rPr>
          <w:rStyle w:val="Emphasis"/>
          <w:rFonts w:asciiTheme="minorHAnsi" w:hAnsiTheme="minorHAnsi" w:cstheme="minorHAnsi"/>
          <w:highlight w:val="cyan"/>
        </w:rPr>
        <w:t xml:space="preserve">admit </w:t>
      </w:r>
      <w:r w:rsidRPr="00A451A5">
        <w:rPr>
          <w:rStyle w:val="Emphasis"/>
          <w:rFonts w:asciiTheme="minorHAnsi" w:hAnsiTheme="minorHAnsi" w:cstheme="minorHAnsi"/>
        </w:rPr>
        <w:t xml:space="preserve">an </w:t>
      </w:r>
      <w:r w:rsidRPr="00A451A5">
        <w:rPr>
          <w:rStyle w:val="Emphasis"/>
          <w:rFonts w:asciiTheme="minorHAnsi" w:hAnsiTheme="minorHAnsi" w:cstheme="minorHAnsi"/>
          <w:highlight w:val="cyan"/>
        </w:rPr>
        <w:t>infinite number of true or false judgments</w:t>
      </w:r>
      <w:r w:rsidRPr="00A451A5">
        <w:rPr>
          <w:rStyle w:val="Emphasis"/>
          <w:rFonts w:asciiTheme="minorHAnsi" w:hAnsiTheme="minorHAnsi" w:cstheme="minorHAnsi"/>
        </w:rPr>
        <w:t>.</w:t>
      </w:r>
      <w:r w:rsidRPr="00A451A5">
        <w:rPr>
          <w:rFonts w:asciiTheme="minorHAnsi" w:hAnsiTheme="minorHAnsi" w:cstheme="minorHAnsi"/>
          <w:sz w:val="16"/>
        </w:rPr>
        <w:t xml:space="preserve"> For the one who expresses a true assertion proclaims simultaneously that it is true, and so on ad infinitum.”</w:t>
      </w:r>
    </w:p>
    <w:p w14:paraId="487D0D4E" w14:textId="48FF450F" w:rsidR="0064220D" w:rsidRDefault="0064220D" w:rsidP="005B3C2A">
      <w:pPr>
        <w:rPr>
          <w:rFonts w:asciiTheme="minorHAnsi" w:hAnsiTheme="minorHAnsi" w:cstheme="minorHAnsi"/>
          <w:sz w:val="16"/>
        </w:rPr>
      </w:pPr>
    </w:p>
    <w:p w14:paraId="6E7A2C9F" w14:textId="45869734" w:rsidR="005B3C2A" w:rsidRPr="00B14C55" w:rsidRDefault="005B3C2A" w:rsidP="005B3C2A">
      <w:pPr>
        <w:keepNext/>
        <w:keepLines/>
        <w:spacing w:before="40" w:after="0"/>
        <w:outlineLvl w:val="3"/>
        <w:rPr>
          <w:rFonts w:eastAsia="MS Gothic" w:cs="Times New Roman"/>
          <w:b/>
          <w:iCs/>
          <w:sz w:val="26"/>
        </w:rPr>
      </w:pPr>
      <w:r>
        <w:rPr>
          <w:rFonts w:eastAsia="MS Gothic" w:cs="Times New Roman"/>
          <w:b/>
          <w:iCs/>
          <w:sz w:val="26"/>
        </w:rPr>
        <w:t xml:space="preserve">6] Weigh the </w:t>
      </w:r>
      <w:proofErr w:type="spellStart"/>
      <w:r>
        <w:rPr>
          <w:rFonts w:eastAsia="MS Gothic" w:cs="Times New Roman"/>
          <w:b/>
          <w:iCs/>
          <w:sz w:val="26"/>
        </w:rPr>
        <w:t>aff</w:t>
      </w:r>
      <w:proofErr w:type="spellEnd"/>
      <w:r>
        <w:rPr>
          <w:rFonts w:eastAsia="MS Gothic" w:cs="Times New Roman"/>
          <w:b/>
          <w:iCs/>
          <w:sz w:val="26"/>
        </w:rPr>
        <w:t xml:space="preserve"> against theory and give me cross-apps from substance.</w:t>
      </w:r>
    </w:p>
    <w:p w14:paraId="600EC4B9" w14:textId="77777777" w:rsidR="005B3C2A" w:rsidRPr="00E6272A" w:rsidRDefault="005B3C2A" w:rsidP="005B3C2A">
      <w:r w:rsidRPr="00E6272A">
        <w:rPr>
          <w:rStyle w:val="Style13ptBold"/>
        </w:rPr>
        <w:t>Koh 13</w:t>
      </w:r>
      <w:r w:rsidRPr="00E6272A">
        <w:t xml:space="preserve"> </w:t>
      </w:r>
      <w:r>
        <w:t>[</w:t>
      </w:r>
      <w:r w:rsidRPr="00E6272A">
        <w:t xml:space="preserve">Ben Koh, NSD Update, October 1st, 2013 “Breaking Down Borders: Rethinking the Interaction Between Theory and Ethics” [http://nsdupdate.com/2013/breaking-down-borders-rethinking-the-interaction-between-theory-and-ethics/]  </w:t>
      </w:r>
    </w:p>
    <w:p w14:paraId="319DDBE1" w14:textId="77777777" w:rsidR="005B3C2A" w:rsidRPr="005808B3" w:rsidRDefault="005B3C2A" w:rsidP="005B3C2A">
      <w:pPr>
        <w:rPr>
          <w:sz w:val="16"/>
        </w:rPr>
      </w:pPr>
      <w:r w:rsidRPr="005808B3">
        <w:rPr>
          <w:sz w:val="16"/>
        </w:rPr>
        <w:t xml:space="preserve">First: </w:t>
      </w:r>
      <w:r w:rsidRPr="0047629A">
        <w:rPr>
          <w:highlight w:val="cyan"/>
          <w:u w:val="single"/>
        </w:rPr>
        <w:t>Fairness is</w:t>
      </w:r>
      <w:r w:rsidRPr="005808B3">
        <w:rPr>
          <w:sz w:val="16"/>
        </w:rPr>
        <w:t xml:space="preserve"> at its basis is </w:t>
      </w:r>
      <w:r w:rsidRPr="0047629A">
        <w:rPr>
          <w:highlight w:val="cyan"/>
          <w:u w:val="single"/>
        </w:rPr>
        <w:t>an ethical concept</w:t>
      </w:r>
      <w:r w:rsidRPr="005808B3">
        <w:rPr>
          <w:sz w:val="16"/>
        </w:rPr>
        <w:t xml:space="preserve">. For </w:t>
      </w:r>
      <w:proofErr w:type="gramStart"/>
      <w:r w:rsidRPr="005808B3">
        <w:rPr>
          <w:sz w:val="16"/>
        </w:rPr>
        <w:t>instance</w:t>
      </w:r>
      <w:proofErr w:type="gramEnd"/>
      <w:r w:rsidRPr="005808B3">
        <w:rPr>
          <w:sz w:val="16"/>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w:t>
      </w:r>
      <w:r w:rsidRPr="0047629A">
        <w:rPr>
          <w:highlight w:val="cyan"/>
          <w:u w:val="single"/>
        </w:rPr>
        <w:t>In</w:t>
      </w:r>
      <w:r w:rsidRPr="001A0B22">
        <w:rPr>
          <w:u w:val="single"/>
        </w:rPr>
        <w:t xml:space="preserve"> the </w:t>
      </w:r>
      <w:r w:rsidRPr="0047629A">
        <w:rPr>
          <w:highlight w:val="cyan"/>
          <w:u w:val="single"/>
        </w:rPr>
        <w:t>debate</w:t>
      </w:r>
      <w:r w:rsidRPr="001A0B22">
        <w:rPr>
          <w:u w:val="single"/>
        </w:rPr>
        <w:t xml:space="preserve"> context</w:t>
      </w:r>
      <w:r w:rsidRPr="005808B3">
        <w:rPr>
          <w:sz w:val="16"/>
        </w:rPr>
        <w:t xml:space="preserve">, </w:t>
      </w:r>
      <w:r w:rsidRPr="001A0B22">
        <w:rPr>
          <w:u w:val="single"/>
        </w:rPr>
        <w:t>the “benefit</w:t>
      </w:r>
      <w:r w:rsidRPr="005808B3">
        <w:rPr>
          <w:sz w:val="16"/>
        </w:rPr>
        <w:t xml:space="preserve">” as Rawls refers to </w:t>
      </w:r>
      <w:r w:rsidRPr="001A0B22">
        <w:rPr>
          <w:u w:val="single"/>
        </w:rPr>
        <w:t>could be the actual ability to debate</w:t>
      </w:r>
      <w:r w:rsidRPr="005808B3">
        <w:rPr>
          <w:sz w:val="16"/>
        </w:rPr>
        <w:t xml:space="preserve">, or speaking without interference etc. In the same way that it’s considered immoral under most ethical systems to take without recompense, </w:t>
      </w:r>
      <w:r w:rsidRPr="001A0B22">
        <w:rPr>
          <w:u w:val="single"/>
        </w:rPr>
        <w:t>fairness is relevant due to it being the “recompense.”</w:t>
      </w:r>
      <w:r w:rsidRPr="005808B3">
        <w:rPr>
          <w:sz w:val="16"/>
        </w:rPr>
        <w:t xml:space="preserve"> Additionally, </w:t>
      </w:r>
      <w:r w:rsidRPr="00997D4E">
        <w:rPr>
          <w:u w:val="single"/>
        </w:rPr>
        <w:t>equality’s importance is as a moral concept</w:t>
      </w:r>
      <w:r w:rsidRPr="005808B3">
        <w:rPr>
          <w:sz w:val="16"/>
        </w:rPr>
        <w:t>. The utterance that we ought to both start with the same amount of speaking time is morally relevant for it guides or at least constrains our actions, or the rightness and wrongness thereof (</w:t>
      </w:r>
      <w:proofErr w:type="gramStart"/>
      <w:r w:rsidRPr="005808B3">
        <w:rPr>
          <w:sz w:val="16"/>
        </w:rPr>
        <w:t>i.e.</w:t>
      </w:r>
      <w:proofErr w:type="gramEnd"/>
      <w:r w:rsidRPr="005808B3">
        <w:rPr>
          <w:sz w:val="16"/>
        </w:rPr>
        <w:t xml:space="preserve"> if I go a minute longer in the NR, I would usually be dropped or at least penalized due to its wrongness). Second, </w:t>
      </w:r>
      <w:r w:rsidRPr="00997D4E">
        <w:rPr>
          <w:u w:val="single"/>
        </w:rPr>
        <w:t>Fairness is normative</w:t>
      </w:r>
      <w:r w:rsidRPr="005808B3">
        <w:rPr>
          <w:sz w:val="16"/>
        </w:rPr>
        <w:t xml:space="preserve">: A) The idea that there is a consequence to a certain unfair act implies its relevance to our action. </w:t>
      </w:r>
      <w:r w:rsidRPr="0047629A">
        <w:rPr>
          <w:u w:val="single"/>
        </w:rPr>
        <w:t>Debaters</w:t>
      </w:r>
      <w:r w:rsidRPr="005808B3">
        <w:rPr>
          <w:sz w:val="16"/>
        </w:rPr>
        <w:t xml:space="preserve"> generally don’t </w:t>
      </w:r>
      <w:r w:rsidRPr="0047629A">
        <w:rPr>
          <w:u w:val="single"/>
        </w:rPr>
        <w:t>read theory</w:t>
      </w:r>
      <w:r w:rsidRPr="005808B3">
        <w:rPr>
          <w:sz w:val="16"/>
        </w:rPr>
        <w:t xml:space="preserve"> just because they wanted to point out something interesting or amusing, they do so </w:t>
      </w:r>
      <w:r w:rsidRPr="00997D4E">
        <w:rPr>
          <w:u w:val="single"/>
        </w:rPr>
        <w:t>to win or to rid the round of the problematic argument</w:t>
      </w:r>
      <w:r w:rsidRPr="005808B3">
        <w:rPr>
          <w:sz w:val="16"/>
        </w:rPr>
        <w:t xml:space="preserve">. B) </w:t>
      </w:r>
      <w:r w:rsidRPr="00997D4E">
        <w:rPr>
          <w:u w:val="single"/>
        </w:rPr>
        <w:t>The voluntary concession of the basic rules for the round renders fairness as being “obligatory</w:t>
      </w:r>
      <w:r w:rsidRPr="005808B3">
        <w:rPr>
          <w:sz w:val="16"/>
        </w:rPr>
        <w:t xml:space="preserve">.” </w:t>
      </w:r>
      <w:proofErr w:type="spellStart"/>
      <w:r w:rsidRPr="005808B3">
        <w:rPr>
          <w:sz w:val="16"/>
        </w:rPr>
        <w:t>Loland</w:t>
      </w:r>
      <w:proofErr w:type="spellEnd"/>
      <w:r w:rsidRPr="005808B3">
        <w:rPr>
          <w:sz w:val="16"/>
        </w:rPr>
        <w:t xml:space="preserve"> explains, “the obligation of fairness does not arise unconditionally. One basic premise is that the parties are voluntarily engaged. </w:t>
      </w:r>
      <w:r w:rsidRPr="00997D4E">
        <w:rPr>
          <w:u w:val="single"/>
        </w:rPr>
        <w:t>They have chosen participation in favor of nonparticipation and have thus more or less tacitly agreed to follow the commonly accepted rules and norms of the practice play the game</w:t>
      </w:r>
      <w:r w:rsidRPr="005808B3">
        <w:rPr>
          <w:sz w:val="16"/>
        </w:rPr>
        <w:t xml:space="preserve">. </w:t>
      </w:r>
      <w:proofErr w:type="spellStart"/>
      <w:r w:rsidRPr="005808B3">
        <w:rPr>
          <w:sz w:val="16"/>
        </w:rPr>
        <w:t>Loland</w:t>
      </w:r>
      <w:proofErr w:type="spellEnd"/>
      <w:r w:rsidRPr="005808B3">
        <w:rPr>
          <w:sz w:val="16"/>
        </w:rPr>
        <w:t xml:space="preserve"> further explains that “in sporting games, the predominant distributive norm is meritocratic. </w:t>
      </w:r>
      <w:r w:rsidRPr="00997D4E">
        <w:rPr>
          <w:u w:val="single"/>
        </w:rPr>
        <w:t xml:space="preserve">The norm on equal </w:t>
      </w:r>
      <w:proofErr w:type="spellStart"/>
      <w:r w:rsidRPr="00997D4E">
        <w:rPr>
          <w:u w:val="single"/>
        </w:rPr>
        <w:t>tratemnt</w:t>
      </w:r>
      <w:proofErr w:type="spellEnd"/>
      <w:r w:rsidRPr="00997D4E">
        <w:rPr>
          <w:u w:val="single"/>
        </w:rPr>
        <w:t>, then, becomes a necessary condition for a game to take place</w:t>
      </w:r>
      <w:r w:rsidRPr="005808B3">
        <w:rPr>
          <w:sz w:val="16"/>
        </w:rPr>
        <w:t xml:space="preserve">. To be able to evaluate the relevant inequalities satisfactorily, participants </w:t>
      </w:r>
      <w:proofErr w:type="gramStart"/>
      <w:r w:rsidRPr="005808B3">
        <w:rPr>
          <w:sz w:val="16"/>
        </w:rPr>
        <w:t>have to</w:t>
      </w:r>
      <w:proofErr w:type="gramEnd"/>
      <w:r w:rsidRPr="005808B3">
        <w:rPr>
          <w:sz w:val="16"/>
        </w:rPr>
        <w:t xml:space="preserve"> compete on the same terms. </w:t>
      </w:r>
      <w:r w:rsidRPr="0047629A">
        <w:rPr>
          <w:highlight w:val="cyan"/>
          <w:u w:val="single"/>
        </w:rPr>
        <w:t>All competitors ought to be given equal opportunity to perform</w:t>
      </w:r>
      <w:r w:rsidRPr="005808B3">
        <w:rPr>
          <w:sz w:val="16"/>
        </w:rPr>
        <w:t xml:space="preserve">.” </w:t>
      </w:r>
      <w:r w:rsidRPr="00997D4E">
        <w:rPr>
          <w:u w:val="single"/>
        </w:rPr>
        <w:t xml:space="preserve">The implication is that an argument that questions </w:t>
      </w:r>
      <w:r w:rsidRPr="0047629A">
        <w:rPr>
          <w:highlight w:val="cyan"/>
          <w:u w:val="single"/>
        </w:rPr>
        <w:t>ethical assumptions</w:t>
      </w:r>
      <w:r w:rsidRPr="005808B3">
        <w:rPr>
          <w:sz w:val="16"/>
        </w:rPr>
        <w:t xml:space="preserve"> (or even more basically assumptions at all) </w:t>
      </w:r>
      <w:r w:rsidRPr="0047629A">
        <w:rPr>
          <w:highlight w:val="cyan"/>
          <w:u w:val="single"/>
        </w:rPr>
        <w:t>needs to be open to criticism</w:t>
      </w:r>
      <w:r w:rsidRPr="005808B3">
        <w:rPr>
          <w:sz w:val="16"/>
        </w:rPr>
        <w:t xml:space="preserve">. </w:t>
      </w:r>
      <w:r w:rsidRPr="00997D4E">
        <w:rPr>
          <w:u w:val="single"/>
        </w:rPr>
        <w:t>In the same way debaters now take into account the theoretical implications of their frameworks</w:t>
      </w:r>
      <w:r w:rsidRPr="005808B3">
        <w:rPr>
          <w:sz w:val="16"/>
        </w:rPr>
        <w:t xml:space="preserve"> (</w:t>
      </w:r>
      <w:proofErr w:type="gramStart"/>
      <w:r w:rsidRPr="005808B3">
        <w:rPr>
          <w:sz w:val="16"/>
        </w:rPr>
        <w:t>i.e.</w:t>
      </w:r>
      <w:proofErr w:type="gramEnd"/>
      <w:r w:rsidRPr="005808B3">
        <w:rPr>
          <w:sz w:val="16"/>
        </w:rPr>
        <w:t xml:space="preserve"> the line of arguments centered around whether or not “ought is defined as maximizing well-being” is a fair interpretation), </w:t>
      </w:r>
      <w:r w:rsidRPr="00997D4E">
        <w:rPr>
          <w:u w:val="single"/>
        </w:rPr>
        <w:t>debaters should take into account the ethical implications of their theory arguments</w:t>
      </w:r>
      <w:r w:rsidRPr="005808B3">
        <w:rPr>
          <w:sz w:val="16"/>
        </w:rPr>
        <w:t xml:space="preserve">. </w:t>
      </w:r>
      <w:r w:rsidRPr="00997D4E">
        <w:rPr>
          <w:u w:val="single"/>
        </w:rPr>
        <w:t xml:space="preserve">Analyzing the </w:t>
      </w:r>
      <w:proofErr w:type="gramStart"/>
      <w:r w:rsidRPr="00997D4E">
        <w:rPr>
          <w:u w:val="single"/>
        </w:rPr>
        <w:t>way</w:t>
      </w:r>
      <w:proofErr w:type="gramEnd"/>
      <w:r w:rsidRPr="00997D4E">
        <w:rPr>
          <w:u w:val="single"/>
        </w:rPr>
        <w:t xml:space="preserve"> we debate theory further exposes these assumptions. </w:t>
      </w:r>
      <w:r w:rsidRPr="0047629A">
        <w:rPr>
          <w:highlight w:val="cyan"/>
          <w:u w:val="single"/>
        </w:rPr>
        <w:t>Theory is debated</w:t>
      </w:r>
      <w:r w:rsidRPr="00997D4E">
        <w:rPr>
          <w:u w:val="single"/>
        </w:rPr>
        <w:t xml:space="preserve"> typically </w:t>
      </w:r>
      <w:r w:rsidRPr="0047629A">
        <w:rPr>
          <w:highlight w:val="cyan"/>
          <w:u w:val="single"/>
        </w:rPr>
        <w:t>in a</w:t>
      </w:r>
      <w:r w:rsidRPr="00997D4E">
        <w:rPr>
          <w:u w:val="single"/>
        </w:rPr>
        <w:t xml:space="preserve"> very </w:t>
      </w:r>
      <w:r w:rsidRPr="0047629A">
        <w:rPr>
          <w:highlight w:val="cyan"/>
          <w:u w:val="single"/>
        </w:rPr>
        <w:t>utilitarian fashion</w:t>
      </w:r>
      <w:r w:rsidRPr="005808B3">
        <w:rPr>
          <w:sz w:val="16"/>
        </w:rPr>
        <w:t xml:space="preserve">. </w:t>
      </w:r>
      <w:r w:rsidRPr="0047629A">
        <w:rPr>
          <w:highlight w:val="cyan"/>
          <w:u w:val="single"/>
        </w:rPr>
        <w:t>Debaters</w:t>
      </w:r>
      <w:r w:rsidRPr="005808B3">
        <w:rPr>
          <w:sz w:val="16"/>
        </w:rPr>
        <w:t xml:space="preserve"> tend to </w:t>
      </w:r>
      <w:r w:rsidRPr="00997D4E">
        <w:rPr>
          <w:u w:val="single"/>
        </w:rPr>
        <w:t>weigh</w:t>
      </w:r>
      <w:r w:rsidRPr="005808B3">
        <w:rPr>
          <w:sz w:val="16"/>
        </w:rPr>
        <w:t xml:space="preserve"> between </w:t>
      </w:r>
      <w:r w:rsidRPr="00997D4E">
        <w:rPr>
          <w:u w:val="single"/>
        </w:rPr>
        <w:t>theory</w:t>
      </w:r>
      <w:r w:rsidRPr="005808B3">
        <w:rPr>
          <w:sz w:val="16"/>
        </w:rPr>
        <w:t xml:space="preserve"> standards </w:t>
      </w:r>
      <w:r w:rsidRPr="00997D4E">
        <w:rPr>
          <w:u w:val="single"/>
        </w:rPr>
        <w:t xml:space="preserve">under </w:t>
      </w:r>
      <w:r w:rsidRPr="0047629A">
        <w:rPr>
          <w:highlight w:val="cyan"/>
          <w:u w:val="single"/>
        </w:rPr>
        <w:t>assumed criterions of “what would a policy maker do</w:t>
      </w:r>
      <w:r w:rsidRPr="005808B3">
        <w:rPr>
          <w:sz w:val="16"/>
        </w:rPr>
        <w:t xml:space="preserve">,” how easy the calculation is, etc. </w:t>
      </w:r>
      <w:r w:rsidRPr="0047629A">
        <w:rPr>
          <w:highlight w:val="cyan"/>
          <w:u w:val="single"/>
        </w:rPr>
        <w:t>They answer</w:t>
      </w:r>
      <w:r w:rsidRPr="00997D4E">
        <w:rPr>
          <w:u w:val="single"/>
        </w:rPr>
        <w:t xml:space="preserve"> the question of </w:t>
      </w:r>
      <w:r w:rsidRPr="0047629A">
        <w:rPr>
          <w:highlight w:val="cyan"/>
          <w:u w:val="single"/>
        </w:rPr>
        <w:t>drop the debater vs</w:t>
      </w:r>
      <w:r w:rsidRPr="00997D4E">
        <w:rPr>
          <w:u w:val="single"/>
        </w:rPr>
        <w:t xml:space="preserve">. drop the </w:t>
      </w:r>
      <w:r w:rsidRPr="0047629A">
        <w:rPr>
          <w:highlight w:val="cyan"/>
          <w:u w:val="single"/>
        </w:rPr>
        <w:t>argument</w:t>
      </w:r>
      <w:r w:rsidRPr="005808B3">
        <w:rPr>
          <w:sz w:val="16"/>
        </w:rPr>
        <w:t xml:space="preserve"> commonly </w:t>
      </w:r>
      <w:r w:rsidRPr="0047629A">
        <w:rPr>
          <w:highlight w:val="cyan"/>
          <w:u w:val="single"/>
        </w:rPr>
        <w:t>in terms of</w:t>
      </w:r>
      <w:r w:rsidRPr="00997D4E">
        <w:rPr>
          <w:u w:val="single"/>
        </w:rPr>
        <w:t xml:space="preserve"> solvency</w:t>
      </w:r>
      <w:r w:rsidRPr="005808B3">
        <w:rPr>
          <w:sz w:val="16"/>
        </w:rPr>
        <w:t xml:space="preserve">, </w:t>
      </w:r>
      <w:proofErr w:type="gramStart"/>
      <w:r w:rsidRPr="005808B3">
        <w:rPr>
          <w:sz w:val="16"/>
        </w:rPr>
        <w:t xml:space="preserve">whether </w:t>
      </w:r>
      <w:r w:rsidRPr="00997D4E">
        <w:rPr>
          <w:u w:val="single"/>
        </w:rPr>
        <w:t>or</w:t>
      </w:r>
      <w:r w:rsidRPr="005808B3">
        <w:rPr>
          <w:sz w:val="16"/>
        </w:rPr>
        <w:t xml:space="preserve"> not</w:t>
      </w:r>
      <w:proofErr w:type="gramEnd"/>
      <w:r w:rsidRPr="005808B3">
        <w:rPr>
          <w:sz w:val="16"/>
        </w:rPr>
        <w:t xml:space="preserve"> there is a </w:t>
      </w:r>
      <w:r w:rsidRPr="0047629A">
        <w:rPr>
          <w:highlight w:val="cyan"/>
          <w:u w:val="single"/>
        </w:rPr>
        <w:t>deterrent effect</w:t>
      </w:r>
      <w:r w:rsidRPr="00997D4E">
        <w:rPr>
          <w:u w:val="single"/>
        </w:rPr>
        <w:t>,</w:t>
      </w:r>
      <w:r w:rsidRPr="005808B3">
        <w:rPr>
          <w:sz w:val="16"/>
        </w:rPr>
        <w:t xml:space="preserve"> etc. It’s no surprise in my mind that most “LARPers” are generally as proficient on the LARP as they are on the theory debate due to the reproduction of skill. </w:t>
      </w:r>
      <w:r w:rsidRPr="00997D4E">
        <w:rPr>
          <w:u w:val="single"/>
        </w:rPr>
        <w:t>To keep theory argumentation at a standstill</w:t>
      </w:r>
      <w:r w:rsidRPr="005808B3">
        <w:rPr>
          <w:sz w:val="16"/>
        </w:rPr>
        <w:t xml:space="preserve"> in its variation </w:t>
      </w:r>
      <w:r w:rsidRPr="00997D4E">
        <w:rPr>
          <w:u w:val="single"/>
        </w:rPr>
        <w:t>is to deny the basic value in LD in the first place</w:t>
      </w:r>
      <w:r w:rsidRPr="005808B3">
        <w:rPr>
          <w:sz w:val="16"/>
        </w:rPr>
        <w:t xml:space="preserv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5808B3">
        <w:rPr>
          <w:sz w:val="16"/>
        </w:rPr>
        <w:t>consequentalism</w:t>
      </w:r>
      <w:proofErr w:type="spellEnd"/>
      <w:r w:rsidRPr="005808B3">
        <w:rPr>
          <w:sz w:val="16"/>
        </w:rPr>
        <w:t xml:space="preserve"> is true that there are infinite consequences, is </w:t>
      </w:r>
      <w:r w:rsidRPr="00A72F9A">
        <w:rPr>
          <w:u w:val="single"/>
        </w:rPr>
        <w:t>norm setting</w:t>
      </w:r>
      <w:r w:rsidRPr="005808B3">
        <w:rPr>
          <w:sz w:val="16"/>
        </w:rPr>
        <w:t xml:space="preserve"> ever possible? 2) If an </w:t>
      </w:r>
      <w:proofErr w:type="gramStart"/>
      <w:r w:rsidRPr="005808B3">
        <w:rPr>
          <w:sz w:val="16"/>
        </w:rPr>
        <w:t>intention based</w:t>
      </w:r>
      <w:proofErr w:type="gramEnd"/>
      <w:r w:rsidRPr="005808B3">
        <w:rPr>
          <w:sz w:val="16"/>
        </w:rPr>
        <w:t xml:space="preserve"> framework is true, and the violation was not made intentionally, should the one violating still be held culpable for the violation 3) A polls </w:t>
      </w:r>
      <w:r w:rsidRPr="00A72F9A">
        <w:rPr>
          <w:u w:val="single"/>
        </w:rPr>
        <w:t>framework</w:t>
      </w:r>
      <w:r w:rsidRPr="005808B3">
        <w:rPr>
          <w:sz w:val="16"/>
        </w:rPr>
        <w:t xml:space="preserve"> would outline why community consensus is most ethically relevant. If a certain practice is common, would that implicate its moral permission? Beyond the </w:t>
      </w:r>
      <w:r w:rsidRPr="00A72F9A">
        <w:rPr>
          <w:u w:val="single"/>
        </w:rPr>
        <w:t>voter</w:t>
      </w:r>
      <w:r w:rsidRPr="005808B3">
        <w:rPr>
          <w:sz w:val="16"/>
        </w:rPr>
        <w:t>, concept</w:t>
      </w:r>
      <w:r w:rsidRPr="00A72F9A">
        <w:rPr>
          <w:u w:val="single"/>
        </w:rPr>
        <w:t>s</w:t>
      </w:r>
      <w:r w:rsidRPr="005808B3">
        <w:rPr>
          <w:sz w:val="16"/>
        </w:rPr>
        <w:t xml:space="preserve"> like </w:t>
      </w:r>
      <w:r w:rsidRPr="0047629A">
        <w:rPr>
          <w:highlight w:val="cyan"/>
          <w:u w:val="single"/>
        </w:rPr>
        <w:t>competing interp</w:t>
      </w:r>
      <w:r w:rsidRPr="0047629A">
        <w:rPr>
          <w:u w:val="single"/>
        </w:rPr>
        <w:t>retation</w:t>
      </w:r>
      <w:r w:rsidRPr="0047629A">
        <w:rPr>
          <w:highlight w:val="cyan"/>
          <w:u w:val="single"/>
        </w:rPr>
        <w:t>s</w:t>
      </w:r>
      <w:r w:rsidRPr="0047629A">
        <w:rPr>
          <w:sz w:val="16"/>
          <w:highlight w:val="cyan"/>
        </w:rPr>
        <w:t>,</w:t>
      </w:r>
      <w:r w:rsidRPr="005808B3">
        <w:rPr>
          <w:sz w:val="16"/>
        </w:rPr>
        <w:t xml:space="preserve"> which in some variations </w:t>
      </w:r>
      <w:r w:rsidRPr="0047629A">
        <w:rPr>
          <w:highlight w:val="cyan"/>
          <w:u w:val="single"/>
        </w:rPr>
        <w:t>claims</w:t>
      </w:r>
      <w:r w:rsidRPr="005808B3">
        <w:rPr>
          <w:sz w:val="16"/>
        </w:rPr>
        <w:t xml:space="preserve"> that </w:t>
      </w:r>
      <w:r w:rsidRPr="00A72F9A">
        <w:rPr>
          <w:u w:val="single"/>
        </w:rPr>
        <w:t xml:space="preserve">only </w:t>
      </w:r>
      <w:r w:rsidRPr="0047629A">
        <w:rPr>
          <w:highlight w:val="cyan"/>
          <w:u w:val="single"/>
        </w:rPr>
        <w:t xml:space="preserve">one interpretation is </w:t>
      </w:r>
      <w:proofErr w:type="gramStart"/>
      <w:r w:rsidRPr="0047629A">
        <w:rPr>
          <w:highlight w:val="cyan"/>
          <w:u w:val="single"/>
        </w:rPr>
        <w:t>objectively</w:t>
      </w:r>
      <w:r w:rsidRPr="005808B3">
        <w:rPr>
          <w:sz w:val="16"/>
        </w:rPr>
        <w:t xml:space="preserve">/ absolutely </w:t>
      </w:r>
      <w:r w:rsidRPr="0047629A">
        <w:rPr>
          <w:highlight w:val="cyan"/>
          <w:u w:val="single"/>
        </w:rPr>
        <w:t>true</w:t>
      </w:r>
      <w:proofErr w:type="gramEnd"/>
      <w:r w:rsidRPr="005808B3">
        <w:rPr>
          <w:sz w:val="16"/>
        </w:rPr>
        <w:t xml:space="preserve">, </w:t>
      </w:r>
      <w:r w:rsidRPr="0047629A">
        <w:rPr>
          <w:highlight w:val="cyan"/>
          <w:u w:val="single"/>
        </w:rPr>
        <w:t>could easily be criticized with postmodern arguments</w:t>
      </w:r>
      <w:r w:rsidRPr="005808B3">
        <w:rPr>
          <w:sz w:val="16"/>
        </w:rPr>
        <w:t xml:space="preserve">. </w:t>
      </w:r>
      <w:proofErr w:type="spellStart"/>
      <w:r w:rsidRPr="005808B3">
        <w:rPr>
          <w:sz w:val="16"/>
        </w:rPr>
        <w:t>Massumi</w:t>
      </w:r>
      <w:proofErr w:type="spellEnd"/>
      <w:r w:rsidRPr="005808B3">
        <w:rPr>
          <w:sz w:val="16"/>
        </w:rPr>
        <w:t xml:space="preserve"> (a </w:t>
      </w:r>
      <w:proofErr w:type="spellStart"/>
      <w:r w:rsidRPr="005808B3">
        <w:rPr>
          <w:sz w:val="16"/>
        </w:rPr>
        <w:t>Deleuzian</w:t>
      </w:r>
      <w:proofErr w:type="spellEnd"/>
      <w:r w:rsidRPr="005808B3">
        <w:rPr>
          <w:sz w:val="16"/>
        </w:rPr>
        <w:t xml:space="preserve"> contemporary) would probably argue that </w:t>
      </w:r>
      <w:r w:rsidRPr="00A72F9A">
        <w:rPr>
          <w:u w:val="single"/>
        </w:rPr>
        <w:t>the attempt to instill a certain worldview of the round is indicative of state philosophy</w:t>
      </w:r>
      <w:r w:rsidRPr="005808B3">
        <w:rPr>
          <w:sz w:val="16"/>
        </w:rPr>
        <w:t>, where “</w:t>
      </w:r>
      <w:r w:rsidRPr="00A72F9A">
        <w:rPr>
          <w:u w:val="single"/>
        </w:rPr>
        <w:t xml:space="preserve">The </w:t>
      </w:r>
      <w:proofErr w:type="gramStart"/>
      <w:r w:rsidRPr="00A72F9A">
        <w:rPr>
          <w:u w:val="single"/>
        </w:rPr>
        <w:t>end product</w:t>
      </w:r>
      <w:proofErr w:type="gramEnd"/>
      <w:r w:rsidRPr="00A72F9A">
        <w:rPr>
          <w:u w:val="single"/>
        </w:rPr>
        <w:t xml:space="preserve"> would be ‘a fully legitimated subject of knowledge and society’</w:t>
      </w:r>
      <w:r w:rsidRPr="005808B3">
        <w:rPr>
          <w:sz w:val="16"/>
        </w:rPr>
        <w:t xml:space="preserve"> – each mind an </w:t>
      </w:r>
      <w:r w:rsidRPr="00A72F9A">
        <w:rPr>
          <w:u w:val="single"/>
        </w:rPr>
        <w:t>analogous</w:t>
      </w:r>
      <w:r w:rsidRPr="005808B3">
        <w:rPr>
          <w:sz w:val="16"/>
        </w:rPr>
        <w:t xml:space="preserve">ly organized </w:t>
      </w:r>
      <w:r w:rsidRPr="00A72F9A">
        <w:rPr>
          <w:u w:val="single"/>
        </w:rPr>
        <w:t xml:space="preserve">mini-State morally unified in the </w:t>
      </w:r>
      <w:proofErr w:type="spellStart"/>
      <w:r w:rsidRPr="00A72F9A">
        <w:rPr>
          <w:u w:val="single"/>
        </w:rPr>
        <w:t>supermind</w:t>
      </w:r>
      <w:proofErr w:type="spellEnd"/>
      <w:r w:rsidRPr="00A72F9A">
        <w:rPr>
          <w:u w:val="single"/>
        </w:rPr>
        <w:t xml:space="preserve"> of the State</w:t>
      </w:r>
      <w:r w:rsidRPr="005808B3">
        <w:rPr>
          <w:sz w:val="16"/>
        </w:rPr>
        <w:t xml:space="preserve">. Prussian mind-meld.” Security </w:t>
      </w:r>
      <w:r w:rsidRPr="0047629A">
        <w:rPr>
          <w:highlight w:val="cyan"/>
          <w:u w:val="single"/>
        </w:rPr>
        <w:t>K</w:t>
      </w:r>
      <w:r w:rsidRPr="005808B3">
        <w:rPr>
          <w:sz w:val="16"/>
        </w:rPr>
        <w:t xml:space="preserve"> type </w:t>
      </w:r>
      <w:r w:rsidRPr="0047629A">
        <w:rPr>
          <w:highlight w:val="cyan"/>
          <w:u w:val="single"/>
        </w:rPr>
        <w:t>arguments</w:t>
      </w:r>
      <w:r w:rsidRPr="005808B3">
        <w:rPr>
          <w:sz w:val="16"/>
        </w:rPr>
        <w:t xml:space="preserve"> that </w:t>
      </w:r>
      <w:r w:rsidRPr="0047629A">
        <w:rPr>
          <w:highlight w:val="cyan"/>
          <w:u w:val="single"/>
        </w:rPr>
        <w:t>criticize</w:t>
      </w:r>
      <w:r w:rsidRPr="00A72F9A">
        <w:rPr>
          <w:u w:val="single"/>
        </w:rPr>
        <w:t xml:space="preserve"> the idea of </w:t>
      </w:r>
      <w:r w:rsidRPr="0047629A">
        <w:rPr>
          <w:highlight w:val="cyan"/>
          <w:u w:val="single"/>
        </w:rPr>
        <w:t>deterrence</w:t>
      </w:r>
      <w:r w:rsidRPr="00A72F9A">
        <w:rPr>
          <w:u w:val="single"/>
        </w:rPr>
        <w:t xml:space="preserve"> claiming </w:t>
      </w:r>
      <w:r w:rsidRPr="0047629A">
        <w:rPr>
          <w:highlight w:val="cyan"/>
          <w:u w:val="single"/>
        </w:rPr>
        <w:t>that mindset is the root cause</w:t>
      </w:r>
      <w:r w:rsidRPr="00A72F9A">
        <w:rPr>
          <w:u w:val="single"/>
        </w:rPr>
        <w:t xml:space="preserve"> </w:t>
      </w:r>
      <w:r w:rsidRPr="0047629A">
        <w:rPr>
          <w:highlight w:val="cyan"/>
          <w:u w:val="single"/>
        </w:rPr>
        <w:t>of</w:t>
      </w:r>
      <w:r w:rsidRPr="00A72F9A">
        <w:rPr>
          <w:u w:val="single"/>
        </w:rPr>
        <w:t xml:space="preserve"> the </w:t>
      </w:r>
      <w:r w:rsidRPr="0047629A">
        <w:rPr>
          <w:highlight w:val="cyan"/>
          <w:u w:val="single"/>
        </w:rPr>
        <w:t>threats</w:t>
      </w:r>
      <w:r w:rsidRPr="00A72F9A">
        <w:rPr>
          <w:u w:val="single"/>
        </w:rPr>
        <w:t xml:space="preserve"> it attempts to be prevented can </w:t>
      </w:r>
      <w:r w:rsidRPr="0047629A">
        <w:rPr>
          <w:highlight w:val="cyan"/>
          <w:u w:val="single"/>
        </w:rPr>
        <w:t>easily apply to drop the debater justifications</w:t>
      </w:r>
      <w:r w:rsidRPr="00A72F9A">
        <w:rPr>
          <w:u w:val="single"/>
        </w:rPr>
        <w:t xml:space="preserve"> about norm setting</w:t>
      </w:r>
      <w:r w:rsidRPr="005808B3">
        <w:rPr>
          <w:sz w:val="16"/>
        </w:rPr>
        <w:t xml:space="preserve">. Apprehension to introduce this type of argumentation into the debate sphere can be tracked most likely to the tendency of judges to either a) paradigmatically assume fairness is important to avoid annoying and assumptive debates about </w:t>
      </w:r>
      <w:proofErr w:type="gramStart"/>
      <w:r w:rsidRPr="005808B3">
        <w:rPr>
          <w:sz w:val="16"/>
        </w:rPr>
        <w:t>whether or not</w:t>
      </w:r>
      <w:proofErr w:type="gramEnd"/>
      <w:r w:rsidRPr="005808B3">
        <w:rPr>
          <w:sz w:val="16"/>
        </w:rPr>
        <w:t xml:space="preserve"> fairness is a voter or b) judges not voting on these arguments frequently in the past. However, this line of thought I present does not attempt to claim that fairness is </w:t>
      </w:r>
      <w:proofErr w:type="gramStart"/>
      <w:r w:rsidRPr="005808B3">
        <w:rPr>
          <w:sz w:val="16"/>
        </w:rPr>
        <w:t>absolutely not</w:t>
      </w:r>
      <w:proofErr w:type="gramEnd"/>
      <w:r w:rsidRPr="005808B3">
        <w:rPr>
          <w:sz w:val="16"/>
        </w:rPr>
        <w:t xml:space="preserve"> a voter. This type of argument generally does not contest if theory itself is unfair or resolvable in a theoretical way, </w:t>
      </w:r>
      <w:proofErr w:type="gramStart"/>
      <w:r w:rsidRPr="005808B3">
        <w:rPr>
          <w:sz w:val="16"/>
        </w:rPr>
        <w:t>i.e.</w:t>
      </w:r>
      <w:proofErr w:type="gramEnd"/>
      <w:r w:rsidRPr="005808B3">
        <w:rPr>
          <w:sz w:val="16"/>
        </w:rPr>
        <w:t xml:space="preserve"> in the fashion most “fairness not a voter” arguments are made. </w:t>
      </w:r>
      <w:r w:rsidRPr="005320A9">
        <w:rPr>
          <w:u w:val="single"/>
        </w:rPr>
        <w:t>The goal</w:t>
      </w:r>
      <w:r w:rsidRPr="005808B3">
        <w:rPr>
          <w:sz w:val="16"/>
        </w:rPr>
        <w:t xml:space="preserve"> rather </w:t>
      </w:r>
      <w:r w:rsidRPr="005320A9">
        <w:rPr>
          <w:u w:val="single"/>
        </w:rPr>
        <w:t xml:space="preserve">is to reframe the lens of which we analyze theory </w:t>
      </w:r>
      <w:proofErr w:type="gramStart"/>
      <w:r w:rsidRPr="005320A9">
        <w:rPr>
          <w:u w:val="single"/>
        </w:rPr>
        <w:t>debates, or</w:t>
      </w:r>
      <w:proofErr w:type="gramEnd"/>
      <w:r w:rsidRPr="005320A9">
        <w:rPr>
          <w:u w:val="single"/>
        </w:rPr>
        <w:t xml:space="preserve"> analyze “fairness not a voter arguments.</w:t>
      </w:r>
      <w:r w:rsidRPr="005808B3">
        <w:rPr>
          <w:sz w:val="16"/>
        </w:rPr>
        <w:t xml:space="preserve">” The application fosters discussion about what fairness ethically should imply, not in attempt to create more “frivolous theory debates” or figure out ways to </w:t>
      </w:r>
      <w:r w:rsidRPr="005320A9">
        <w:rPr>
          <w:u w:val="single"/>
        </w:rPr>
        <w:t xml:space="preserve">make </w:t>
      </w:r>
      <w:r w:rsidRPr="0047629A">
        <w:rPr>
          <w:highlight w:val="cyan"/>
          <w:u w:val="single"/>
        </w:rPr>
        <w:t>theory irresolvable</w:t>
      </w:r>
      <w:r w:rsidRPr="005808B3">
        <w:rPr>
          <w:sz w:val="16"/>
        </w:rPr>
        <w:t xml:space="preserve">. In fact, </w:t>
      </w:r>
      <w:r w:rsidRPr="005320A9">
        <w:rPr>
          <w:u w:val="single"/>
        </w:rPr>
        <w:t>this mindset would produce better philosophical discussion</w:t>
      </w:r>
      <w:r w:rsidRPr="005808B3">
        <w:rPr>
          <w:sz w:val="16"/>
        </w:rPr>
        <w:t xml:space="preserve">. </w:t>
      </w:r>
      <w:r w:rsidRPr="005320A9">
        <w:rPr>
          <w:u w:val="single"/>
        </w:rPr>
        <w:t>By examining the full implication of an ethical argument, debaters could more fully understand what it means to argue X or Y is the correct moral framework beyond just the resolution at hand</w:t>
      </w:r>
      <w:r w:rsidRPr="005808B3">
        <w:rPr>
          <w:sz w:val="16"/>
        </w:rPr>
        <w:t xml:space="preserve">. Whereas debate about animal rights or compulsory voting does allow for that form of philosophical analysis, </w:t>
      </w:r>
      <w:r w:rsidRPr="001E4A09">
        <w:rPr>
          <w:u w:val="single"/>
        </w:rPr>
        <w:t>this viewpoint allows for full education of ethics</w:t>
      </w:r>
      <w:r w:rsidRPr="005808B3">
        <w:rPr>
          <w:sz w:val="16"/>
        </w:rPr>
        <w:t xml:space="preserve"> to even more frequent, </w:t>
      </w:r>
      <w:proofErr w:type="gramStart"/>
      <w:r w:rsidRPr="001E4A09">
        <w:rPr>
          <w:u w:val="single"/>
        </w:rPr>
        <w:t>real world</w:t>
      </w:r>
      <w:proofErr w:type="gramEnd"/>
      <w:r w:rsidRPr="001E4A09">
        <w:rPr>
          <w:u w:val="single"/>
        </w:rPr>
        <w:t xml:space="preserve"> concerns of fairness and education</w:t>
      </w:r>
      <w:r w:rsidRPr="005808B3">
        <w:rPr>
          <w:sz w:val="16"/>
        </w:rPr>
        <w:t xml:space="preserve">. Additionally, most of the historical unwillingness is probably rooted in tendency for debaters to use this avenue of argumentation in a </w:t>
      </w:r>
      <w:proofErr w:type="spellStart"/>
      <w:r w:rsidRPr="005808B3">
        <w:rPr>
          <w:sz w:val="16"/>
        </w:rPr>
        <w:t>blippy</w:t>
      </w:r>
      <w:proofErr w:type="spellEnd"/>
      <w:r w:rsidRPr="005808B3">
        <w:rPr>
          <w:sz w:val="16"/>
        </w:rPr>
        <w:t xml:space="preserve"> fashion. </w:t>
      </w:r>
      <w:proofErr w:type="gramStart"/>
      <w:r w:rsidRPr="005808B3">
        <w:rPr>
          <w:sz w:val="16"/>
        </w:rPr>
        <w:t>However</w:t>
      </w:r>
      <w:proofErr w:type="gramEnd"/>
      <w:r w:rsidRPr="005808B3">
        <w:rPr>
          <w:sz w:val="16"/>
        </w:rPr>
        <w:t xml:space="preserve"> in the same way that arguments that are more fleshed out or have definitive warrants are given priority over others, debaters ought to argue this similarly. Rather than treating ethical arguments against theory as a “back up strategy,” this should become a more full, centralized approach. The purpose of this article is that </w:t>
      </w:r>
      <w:r w:rsidRPr="0047629A">
        <w:rPr>
          <w:u w:val="single"/>
        </w:rPr>
        <w:t>fairness</w:t>
      </w:r>
      <w:r w:rsidRPr="005808B3">
        <w:rPr>
          <w:u w:val="single"/>
        </w:rPr>
        <w:t xml:space="preserve"> as an ethical idea</w:t>
      </w:r>
      <w:r w:rsidRPr="005808B3">
        <w:rPr>
          <w:sz w:val="16"/>
        </w:rPr>
        <w:t xml:space="preserve">, with the same ethical discussion, etc., </w:t>
      </w:r>
      <w:r w:rsidRPr="0047629A">
        <w:rPr>
          <w:u w:val="single"/>
        </w:rPr>
        <w:t>should not be absent from</w:t>
      </w:r>
      <w:r w:rsidRPr="005808B3">
        <w:rPr>
          <w:u w:val="single"/>
        </w:rPr>
        <w:t xml:space="preserve"> questioning</w:t>
      </w:r>
      <w:r w:rsidRPr="005808B3">
        <w:rPr>
          <w:sz w:val="16"/>
        </w:rPr>
        <w:t xml:space="preserve">. The implementation, function, correctness of a conception of fairness, etc., should all be open for debate in the same way that we try to figure out if death is </w:t>
      </w:r>
      <w:proofErr w:type="gramStart"/>
      <w:r w:rsidRPr="005808B3">
        <w:rPr>
          <w:sz w:val="16"/>
        </w:rPr>
        <w:t>really morally</w:t>
      </w:r>
      <w:proofErr w:type="gramEnd"/>
      <w:r w:rsidRPr="005808B3">
        <w:rPr>
          <w:sz w:val="16"/>
        </w:rPr>
        <w:t xml:space="preserve"> bad after all. The even broader implication is that </w:t>
      </w:r>
      <w:r w:rsidRPr="005808B3">
        <w:rPr>
          <w:u w:val="single"/>
        </w:rPr>
        <w:t>LD debate should continue to foster questioning</w:t>
      </w:r>
      <w:r w:rsidRPr="005808B3">
        <w:rPr>
          <w:sz w:val="16"/>
        </w:rPr>
        <w:t xml:space="preserve">. To take a firm stance on basic assumptions is to deny the role of philosophical questioning in the first place. To quote Rebar Niemi, “the notion that any one of us could set some determinate standard for what debate should be is preposterous, </w:t>
      </w:r>
      <w:proofErr w:type="spellStart"/>
      <w:r w:rsidRPr="005808B3">
        <w:rPr>
          <w:sz w:val="16"/>
        </w:rPr>
        <w:t>uneducational</w:t>
      </w:r>
      <w:proofErr w:type="spellEnd"/>
      <w:r w:rsidRPr="005808B3">
        <w:rPr>
          <w:sz w:val="16"/>
        </w:rPr>
        <w:t xml:space="preserve">, sanctimonious, and arrogant. I think that </w:t>
      </w:r>
      <w:r w:rsidRPr="0047629A">
        <w:rPr>
          <w:highlight w:val="cyan"/>
          <w:u w:val="single"/>
        </w:rPr>
        <w:t>the notion that we should teach the</w:t>
      </w:r>
      <w:r w:rsidRPr="005808B3">
        <w:rPr>
          <w:u w:val="single"/>
        </w:rPr>
        <w:t xml:space="preserve"> already </w:t>
      </w:r>
      <w:r w:rsidRPr="0047629A">
        <w:rPr>
          <w:highlight w:val="cyan"/>
          <w:u w:val="single"/>
        </w:rPr>
        <w:t>privileged population of debate to be inflexible, dogmatic, and exclusive</w:t>
      </w:r>
      <w:r w:rsidRPr="005808B3">
        <w:rPr>
          <w:u w:val="single"/>
        </w:rPr>
        <w:t xml:space="preserve"> in their belief sets </w:t>
      </w:r>
      <w:r w:rsidRPr="0047629A">
        <w:rPr>
          <w:highlight w:val="cyan"/>
          <w:u w:val="single"/>
        </w:rPr>
        <w:t>creates worse citizens, worse people, and ultimately a worse world</w:t>
      </w:r>
      <w:r w:rsidRPr="005808B3">
        <w:rPr>
          <w:sz w:val="16"/>
        </w:rPr>
        <w:t>.”</w:t>
      </w:r>
    </w:p>
    <w:p w14:paraId="10090515" w14:textId="77777777" w:rsidR="005B3C2A" w:rsidRDefault="005B3C2A" w:rsidP="005B3C2A"/>
    <w:p w14:paraId="04092918" w14:textId="77777777" w:rsidR="005B3C2A" w:rsidRDefault="005B3C2A" w:rsidP="005B3C2A">
      <w:pPr>
        <w:rPr>
          <w:sz w:val="14"/>
        </w:rPr>
      </w:pPr>
    </w:p>
    <w:p w14:paraId="007449C6" w14:textId="77777777" w:rsidR="0064220D" w:rsidRDefault="0064220D" w:rsidP="0064220D">
      <w:pPr>
        <w:pStyle w:val="Heading3"/>
      </w:pPr>
      <w:r>
        <w:t>Contention</w:t>
      </w:r>
    </w:p>
    <w:p w14:paraId="083EDBA4" w14:textId="77777777" w:rsidR="0064220D" w:rsidRDefault="0064220D" w:rsidP="0064220D">
      <w:pPr>
        <w:pStyle w:val="Heading4"/>
      </w:pPr>
      <w:proofErr w:type="gramStart"/>
      <w:r>
        <w:t>Thus</w:t>
      </w:r>
      <w:proofErr w:type="gramEnd"/>
      <w:r>
        <w:t xml:space="preserve"> I affirm the Resolved: “The appropriation of outer space by private entities is unjust.”</w:t>
      </w:r>
    </w:p>
    <w:p w14:paraId="6E7CEA95" w14:textId="77777777" w:rsidR="0064220D" w:rsidRDefault="0064220D" w:rsidP="0064220D">
      <w:pPr>
        <w:pStyle w:val="Heading4"/>
      </w:pPr>
      <w:r>
        <w:t xml:space="preserve">To clarify, we don’t defend implementation – the wording of the res </w:t>
      </w:r>
      <w:proofErr w:type="spellStart"/>
      <w:r>
        <w:t>isnt</w:t>
      </w:r>
      <w:proofErr w:type="spellEnd"/>
      <w:r>
        <w:t xml:space="preserve"> a question of the hypothetical implementation of the plan it’s a descriptive claim of justice, which implies the burden of the </w:t>
      </w:r>
      <w:proofErr w:type="spellStart"/>
      <w:r>
        <w:t>aff</w:t>
      </w:r>
      <w:proofErr w:type="spellEnd"/>
      <w:r>
        <w:t xml:space="preserve"> is only to defend the truth of the res in general which justifies our interpretation of debate.</w:t>
      </w:r>
    </w:p>
    <w:p w14:paraId="494050D3" w14:textId="77777777" w:rsidR="0064220D" w:rsidRDefault="0064220D" w:rsidP="0064220D">
      <w:pPr>
        <w:rPr>
          <w:rFonts w:asciiTheme="minorHAnsi" w:hAnsiTheme="minorHAnsi" w:cstheme="minorHAnsi"/>
        </w:rPr>
      </w:pPr>
      <w:r>
        <w:rPr>
          <w:rFonts w:asciiTheme="minorHAnsi" w:hAnsiTheme="minorHAnsi" w:cstheme="minorHAnsi"/>
        </w:rPr>
        <w:t xml:space="preserve">Webster ND Definition of IS," Merriam Webster, </w:t>
      </w:r>
      <w:hyperlink r:id="rId11" w:history="1">
        <w:r>
          <w:rPr>
            <w:rStyle w:val="Hyperlink"/>
            <w:rFonts w:asciiTheme="minorHAnsi" w:hAnsiTheme="minorHAnsi" w:cstheme="minorHAnsi"/>
            <w:color w:val="000000"/>
            <w:u w:val="single"/>
          </w:rPr>
          <w:t>https://www.merriam-webster.com/dictionary/is</w:t>
        </w:r>
      </w:hyperlink>
      <w:r>
        <w:rPr>
          <w:rFonts w:asciiTheme="minorHAnsi" w:hAnsiTheme="minorHAnsi" w:cstheme="minorHAnsi"/>
        </w:rPr>
        <w:t xml:space="preserve"> IS</w:t>
      </w:r>
    </w:p>
    <w:p w14:paraId="43698618" w14:textId="77777777" w:rsidR="0064220D" w:rsidRPr="00F77DD9" w:rsidRDefault="0064220D" w:rsidP="0064220D">
      <w:pPr>
        <w:rPr>
          <w:rFonts w:asciiTheme="minorHAnsi" w:hAnsiTheme="minorHAnsi" w:cstheme="minorHAnsi"/>
          <w:sz w:val="16"/>
        </w:rPr>
      </w:pPr>
      <w:r w:rsidRPr="00F77DD9">
        <w:rPr>
          <w:rFonts w:asciiTheme="minorHAnsi" w:hAnsiTheme="minorHAnsi" w:cstheme="minorHAnsi"/>
          <w:sz w:val="16"/>
        </w:rPr>
        <w:t xml:space="preserve">is </w:t>
      </w:r>
      <w:r w:rsidRPr="00953379">
        <w:rPr>
          <w:rStyle w:val="Emphasis"/>
          <w:rFonts w:asciiTheme="minorHAnsi" w:hAnsiTheme="minorHAnsi" w:cstheme="minorHAnsi"/>
          <w:highlight w:val="cyan"/>
        </w:rPr>
        <w:t>Definition of is</w:t>
      </w:r>
      <w:r w:rsidRPr="00F77DD9">
        <w:rPr>
          <w:rFonts w:asciiTheme="minorHAnsi" w:hAnsiTheme="minorHAnsi" w:cstheme="minorHAnsi"/>
          <w:sz w:val="16"/>
        </w:rPr>
        <w:t xml:space="preserve"> (Entry 1 of 4) present tense third-person singular of BE </w:t>
      </w:r>
      <w:r w:rsidRPr="00953379">
        <w:rPr>
          <w:rStyle w:val="Emphasis"/>
          <w:rFonts w:asciiTheme="minorHAnsi" w:hAnsiTheme="minorHAnsi" w:cstheme="minorHAnsi"/>
          <w:highlight w:val="cyan"/>
        </w:rPr>
        <w:t>dialectal present tense</w:t>
      </w:r>
      <w:r w:rsidRPr="00F77DD9">
        <w:rPr>
          <w:rFonts w:asciiTheme="minorHAnsi" w:hAnsiTheme="minorHAnsi" w:cstheme="minorHAnsi"/>
          <w:sz w:val="16"/>
        </w:rPr>
        <w:t xml:space="preserve"> first-person and third-</w:t>
      </w:r>
      <w:proofErr w:type="spellStart"/>
      <w:r w:rsidRPr="00F77DD9">
        <w:rPr>
          <w:rFonts w:asciiTheme="minorHAnsi" w:hAnsiTheme="minorHAnsi" w:cstheme="minorHAnsi"/>
          <w:sz w:val="16"/>
        </w:rPr>
        <w:t>perso</w:t>
      </w:r>
      <w:proofErr w:type="spellEnd"/>
      <w:r w:rsidRPr="00F77DD9">
        <w:rPr>
          <w:rFonts w:asciiTheme="minorHAnsi" w:hAnsiTheme="minorHAnsi" w:cstheme="minorHAnsi"/>
          <w:sz w:val="16"/>
        </w:rPr>
        <w:t xml:space="preserve"> </w:t>
      </w:r>
      <w:r>
        <w:rPr>
          <w:rStyle w:val="Emphasis"/>
          <w:rFonts w:asciiTheme="minorHAnsi" w:hAnsiTheme="minorHAnsi" w:cstheme="minorHAnsi"/>
        </w:rPr>
        <w:t xml:space="preserve">singular </w:t>
      </w:r>
      <w:r w:rsidRPr="00953379">
        <w:rPr>
          <w:rStyle w:val="Emphasis"/>
          <w:rFonts w:asciiTheme="minorHAnsi" w:hAnsiTheme="minorHAnsi" w:cstheme="minorHAnsi"/>
          <w:highlight w:val="cyan"/>
        </w:rPr>
        <w:t>of BE</w:t>
      </w:r>
      <w:r>
        <w:rPr>
          <w:rStyle w:val="Emphasis"/>
          <w:rFonts w:asciiTheme="minorHAnsi" w:hAnsiTheme="minorHAnsi" w:cstheme="minorHAnsi"/>
        </w:rPr>
        <w:t xml:space="preserve"> </w:t>
      </w:r>
      <w:r w:rsidRPr="00F77DD9">
        <w:rPr>
          <w:rFonts w:asciiTheme="minorHAnsi" w:hAnsiTheme="minorHAnsi" w:cstheme="minorHAnsi"/>
          <w:sz w:val="16"/>
        </w:rPr>
        <w:t>dialectal present tense plural of BE</w:t>
      </w:r>
    </w:p>
    <w:p w14:paraId="424A1F95" w14:textId="77777777" w:rsidR="0064220D" w:rsidRDefault="0064220D" w:rsidP="0064220D">
      <w:pPr>
        <w:pStyle w:val="Heading4"/>
      </w:pPr>
      <w:r>
        <w:t>Dialectical present tense means logical coherence which implies no implementation</w:t>
      </w:r>
    </w:p>
    <w:p w14:paraId="30AA814E" w14:textId="77777777" w:rsidR="0064220D" w:rsidRDefault="0064220D" w:rsidP="0064220D">
      <w:pPr>
        <w:rPr>
          <w:rFonts w:asciiTheme="minorHAnsi" w:hAnsiTheme="minorHAnsi" w:cstheme="minorHAnsi"/>
        </w:rPr>
      </w:pPr>
      <w:r>
        <w:rPr>
          <w:rStyle w:val="Style13ptBold"/>
          <w:rFonts w:asciiTheme="minorHAnsi" w:hAnsiTheme="minorHAnsi" w:cstheme="minorHAnsi"/>
        </w:rPr>
        <w:t>Your Dictionary ND</w:t>
      </w:r>
      <w:proofErr w:type="gramStart"/>
      <w:r>
        <w:rPr>
          <w:rFonts w:asciiTheme="minorHAnsi" w:hAnsiTheme="minorHAnsi" w:cstheme="minorHAnsi"/>
        </w:rPr>
        <w:t>, ,</w:t>
      </w:r>
      <w:proofErr w:type="gramEnd"/>
      <w:r>
        <w:rPr>
          <w:rFonts w:asciiTheme="minorHAnsi" w:hAnsiTheme="minorHAnsi" w:cstheme="minorHAnsi"/>
        </w:rPr>
        <w:t xml:space="preserve"> "Dialectical Meaning," No Publication, </w:t>
      </w:r>
      <w:hyperlink r:id="rId12" w:history="1">
        <w:r>
          <w:rPr>
            <w:rStyle w:val="Hyperlink"/>
            <w:rFonts w:asciiTheme="minorHAnsi" w:hAnsiTheme="minorHAnsi" w:cstheme="minorHAnsi"/>
            <w:color w:val="000000"/>
            <w:u w:val="single"/>
          </w:rPr>
          <w:t>https://www.yourdictionary.com/dialectical</w:t>
        </w:r>
      </w:hyperlink>
      <w:r>
        <w:rPr>
          <w:rFonts w:asciiTheme="minorHAnsi" w:hAnsiTheme="minorHAnsi" w:cstheme="minorHAnsi"/>
        </w:rPr>
        <w:t xml:space="preserve"> Cho</w:t>
      </w:r>
    </w:p>
    <w:p w14:paraId="182F4F93" w14:textId="77777777" w:rsidR="0064220D" w:rsidRDefault="0064220D" w:rsidP="0064220D">
      <w:pPr>
        <w:rPr>
          <w:rStyle w:val="Emphasis"/>
          <w:rFonts w:asciiTheme="minorHAnsi" w:hAnsiTheme="minorHAnsi" w:cstheme="minorHAnsi"/>
        </w:rPr>
      </w:pPr>
      <w:r w:rsidRPr="00F77DD9">
        <w:rPr>
          <w:rFonts w:asciiTheme="minorHAnsi" w:hAnsiTheme="minorHAnsi" w:cstheme="minorHAnsi"/>
          <w:sz w:val="16"/>
        </w:rPr>
        <w:t xml:space="preserve">The </w:t>
      </w:r>
      <w:r w:rsidRPr="00953379">
        <w:rPr>
          <w:rStyle w:val="Emphasis"/>
          <w:rFonts w:asciiTheme="minorHAnsi" w:hAnsiTheme="minorHAnsi" w:cstheme="minorHAnsi"/>
          <w:highlight w:val="cyan"/>
        </w:rPr>
        <w:t>definition of dialectical</w:t>
      </w:r>
      <w:r w:rsidRPr="00F77DD9">
        <w:rPr>
          <w:rFonts w:asciiTheme="minorHAnsi" w:hAnsiTheme="minorHAnsi" w:cstheme="minorHAnsi"/>
          <w:sz w:val="16"/>
        </w:rPr>
        <w:t xml:space="preserve"> is a discussion that includes logical reasoning and dialogue, or something having the sounds, </w:t>
      </w:r>
      <w:proofErr w:type="gramStart"/>
      <w:r w:rsidRPr="00F77DD9">
        <w:rPr>
          <w:rFonts w:asciiTheme="minorHAnsi" w:hAnsiTheme="minorHAnsi" w:cstheme="minorHAnsi"/>
          <w:sz w:val="16"/>
        </w:rPr>
        <w:t>vocabulary</w:t>
      </w:r>
      <w:proofErr w:type="gramEnd"/>
      <w:r w:rsidRPr="00F77DD9">
        <w:rPr>
          <w:rFonts w:asciiTheme="minorHAnsi" w:hAnsiTheme="minorHAnsi" w:cstheme="minorHAnsi"/>
          <w:sz w:val="16"/>
        </w:rPr>
        <w:t xml:space="preserve"> and grammar of a specific way of speaking. An </w:t>
      </w:r>
      <w:r w:rsidRPr="00953379">
        <w:rPr>
          <w:rStyle w:val="Emphasis"/>
          <w:rFonts w:asciiTheme="minorHAnsi" w:hAnsiTheme="minorHAnsi" w:cstheme="minorHAnsi"/>
          <w:highlight w:val="cyan"/>
        </w:rPr>
        <w:t>example of something dialectical is a Lincoln Douglass style of debate,</w:t>
      </w:r>
      <w:r w:rsidRPr="00F77DD9">
        <w:rPr>
          <w:rFonts w:asciiTheme="minorHAnsi" w:hAnsiTheme="minorHAnsi" w:cstheme="minorHAnsi"/>
          <w:sz w:val="16"/>
          <w:highlight w:val="cyan"/>
        </w:rPr>
        <w:t xml:space="preserve"> </w:t>
      </w:r>
      <w:r w:rsidRPr="00953379">
        <w:rPr>
          <w:rStyle w:val="Emphasis"/>
          <w:rFonts w:asciiTheme="minorHAnsi" w:hAnsiTheme="minorHAnsi" w:cstheme="minorHAnsi"/>
          <w:highlight w:val="cyan"/>
        </w:rPr>
        <w:t>where both parties argue a point in a logical order</w:t>
      </w:r>
      <w:r w:rsidRPr="00F77DD9">
        <w:rPr>
          <w:rFonts w:asciiTheme="minorHAnsi" w:hAnsiTheme="minorHAnsi" w:cstheme="minorHAnsi"/>
          <w:sz w:val="16"/>
        </w:rPr>
        <w:t xml:space="preserve">. Of, or pertaining to dialectic; </w:t>
      </w:r>
      <w:r w:rsidRPr="00953379">
        <w:rPr>
          <w:rStyle w:val="Emphasis"/>
          <w:rFonts w:asciiTheme="minorHAnsi" w:hAnsiTheme="minorHAnsi" w:cstheme="minorHAnsi"/>
          <w:highlight w:val="cyan"/>
        </w:rPr>
        <w:t>logic</w:t>
      </w:r>
      <w:r w:rsidRPr="00F77DD9">
        <w:rPr>
          <w:rFonts w:asciiTheme="minorHAnsi" w:hAnsiTheme="minorHAnsi" w:cstheme="minorHAnsi"/>
          <w:sz w:val="16"/>
        </w:rPr>
        <w:t xml:space="preserve">ally </w:t>
      </w:r>
      <w:r w:rsidRPr="00953379">
        <w:rPr>
          <w:rStyle w:val="Emphasis"/>
          <w:rFonts w:asciiTheme="minorHAnsi" w:hAnsiTheme="minorHAnsi" w:cstheme="minorHAnsi"/>
          <w:highlight w:val="cyan"/>
        </w:rPr>
        <w:t>reason</w:t>
      </w:r>
      <w:r w:rsidRPr="00F77DD9">
        <w:rPr>
          <w:rFonts w:asciiTheme="minorHAnsi" w:hAnsiTheme="minorHAnsi" w:cstheme="minorHAnsi"/>
          <w:sz w:val="16"/>
        </w:rPr>
        <w:t xml:space="preserve">ed through the </w:t>
      </w:r>
      <w:r w:rsidRPr="00953379">
        <w:rPr>
          <w:rStyle w:val="Emphasis"/>
          <w:rFonts w:asciiTheme="minorHAnsi" w:hAnsiTheme="minorHAnsi" w:cstheme="minorHAnsi"/>
          <w:highlight w:val="cyan"/>
        </w:rPr>
        <w:t>exchange of opposing ideas.</w:t>
      </w:r>
    </w:p>
    <w:p w14:paraId="6A0C83C1" w14:textId="77777777" w:rsidR="0064220D" w:rsidRDefault="0064220D" w:rsidP="0064220D">
      <w:pPr>
        <w:pStyle w:val="Heading4"/>
      </w:pPr>
      <w:r>
        <w:t xml:space="preserve">“BE” is a linking verb, not an action verb so implementation is incoherent </w:t>
      </w:r>
    </w:p>
    <w:p w14:paraId="7D277CA5" w14:textId="77777777" w:rsidR="0064220D" w:rsidRDefault="0064220D" w:rsidP="0064220D">
      <w:pPr>
        <w:rPr>
          <w:rFonts w:asciiTheme="minorHAnsi" w:hAnsiTheme="minorHAnsi" w:cstheme="minorHAnsi"/>
        </w:rPr>
      </w:pPr>
      <w:r>
        <w:rPr>
          <w:rStyle w:val="Style13ptBold"/>
          <w:rFonts w:asciiTheme="minorHAnsi" w:hAnsiTheme="minorHAnsi" w:cstheme="minorHAnsi"/>
        </w:rPr>
        <w:t xml:space="preserve">Grammar Monster </w:t>
      </w:r>
      <w:proofErr w:type="gramStart"/>
      <w:r>
        <w:rPr>
          <w:rStyle w:val="Style13ptBold"/>
          <w:rFonts w:asciiTheme="minorHAnsi" w:hAnsiTheme="minorHAnsi" w:cstheme="minorHAnsi"/>
        </w:rPr>
        <w:t>ND</w:t>
      </w:r>
      <w:r>
        <w:rPr>
          <w:rFonts w:asciiTheme="minorHAnsi" w:hAnsiTheme="minorHAnsi" w:cstheme="minorHAnsi"/>
        </w:rPr>
        <w:t xml:space="preserve">  "</w:t>
      </w:r>
      <w:proofErr w:type="gramEnd"/>
      <w:r>
        <w:rPr>
          <w:rFonts w:asciiTheme="minorHAnsi" w:hAnsiTheme="minorHAnsi" w:cstheme="minorHAnsi"/>
        </w:rPr>
        <w:t xml:space="preserve">Linking Verbs," Grammar Monster, </w:t>
      </w:r>
      <w:hyperlink r:id="rId13" w:history="1">
        <w:r>
          <w:rPr>
            <w:rStyle w:val="Hyperlink"/>
            <w:rFonts w:asciiTheme="minorHAnsi" w:hAnsiTheme="minorHAnsi" w:cstheme="minorHAnsi"/>
            <w:color w:val="000000"/>
            <w:u w:val="single"/>
          </w:rPr>
          <w:t>https://www.grammar-monster.com/glossary/linking_verbs.htm</w:t>
        </w:r>
      </w:hyperlink>
      <w:r>
        <w:rPr>
          <w:rFonts w:asciiTheme="minorHAnsi" w:hAnsiTheme="minorHAnsi" w:cstheme="minorHAnsi"/>
        </w:rPr>
        <w:t xml:space="preserve"> CHO</w:t>
      </w:r>
    </w:p>
    <w:p w14:paraId="6EE5B79B" w14:textId="77777777" w:rsidR="0064220D" w:rsidRPr="009E38C1" w:rsidRDefault="0064220D" w:rsidP="0064220D">
      <w:pPr>
        <w:rPr>
          <w:rFonts w:asciiTheme="minorHAnsi" w:hAnsiTheme="minorHAnsi" w:cstheme="minorHAnsi"/>
          <w:sz w:val="16"/>
        </w:rPr>
      </w:pPr>
      <w:r w:rsidRPr="00F77DD9">
        <w:rPr>
          <w:rFonts w:asciiTheme="minorHAnsi" w:hAnsiTheme="minorHAnsi" w:cstheme="minorHAnsi"/>
          <w:sz w:val="16"/>
        </w:rPr>
        <w:t>What Are Linking Verbs? (</w:t>
      </w:r>
      <w:proofErr w:type="gramStart"/>
      <w:r w:rsidRPr="00F77DD9">
        <w:rPr>
          <w:rFonts w:asciiTheme="minorHAnsi" w:hAnsiTheme="minorHAnsi" w:cstheme="minorHAnsi"/>
          <w:sz w:val="16"/>
        </w:rPr>
        <w:t>with</w:t>
      </w:r>
      <w:proofErr w:type="gramEnd"/>
      <w:r w:rsidRPr="00F77DD9">
        <w:rPr>
          <w:rFonts w:asciiTheme="minorHAnsi" w:hAnsiTheme="minorHAnsi" w:cstheme="minorHAnsi"/>
          <w:sz w:val="16"/>
        </w:rPr>
        <w:t xml:space="preserve"> Examples) </w:t>
      </w:r>
      <w:r w:rsidRPr="00953379">
        <w:rPr>
          <w:rStyle w:val="Emphasis"/>
          <w:rFonts w:asciiTheme="minorHAnsi" w:hAnsiTheme="minorHAnsi" w:cstheme="minorHAnsi"/>
          <w:highlight w:val="cyan"/>
        </w:rPr>
        <w:t xml:space="preserve">A linking verb </w:t>
      </w:r>
      <w:r>
        <w:rPr>
          <w:rStyle w:val="Emphasis"/>
          <w:rFonts w:asciiTheme="minorHAnsi" w:hAnsiTheme="minorHAnsi" w:cstheme="minorHAnsi"/>
        </w:rPr>
        <w:t>is used t</w:t>
      </w:r>
      <w:r w:rsidRPr="00F77DD9">
        <w:rPr>
          <w:rFonts w:asciiTheme="minorHAnsi" w:hAnsiTheme="minorHAnsi" w:cstheme="minorHAnsi"/>
          <w:sz w:val="16"/>
        </w:rPr>
        <w:t xml:space="preserve">o re-identify or to </w:t>
      </w:r>
      <w:r w:rsidRPr="00953379">
        <w:rPr>
          <w:rStyle w:val="Emphasis"/>
          <w:rFonts w:asciiTheme="minorHAnsi" w:hAnsiTheme="minorHAnsi" w:cstheme="minorHAnsi"/>
          <w:highlight w:val="cyan"/>
        </w:rPr>
        <w:t>describe its subject</w:t>
      </w:r>
      <w:r w:rsidRPr="00F77DD9">
        <w:rPr>
          <w:rFonts w:asciiTheme="minorHAnsi" w:hAnsiTheme="minorHAnsi" w:cstheme="minorHAnsi"/>
          <w:sz w:val="16"/>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F77DD9">
        <w:rPr>
          <w:rFonts w:asciiTheme="minorHAnsi" w:hAnsiTheme="minorHAnsi" w:cstheme="minorHAnsi"/>
          <w:sz w:val="16"/>
        </w:rPr>
        <w:t>highlighted</w:t>
      </w:r>
      <w:proofErr w:type="gramEnd"/>
      <w:r w:rsidRPr="00F77DD9">
        <w:rPr>
          <w:rFonts w:asciiTheme="minorHAnsi" w:hAnsiTheme="minorHAnsi" w:cstheme="minorHAnsi"/>
          <w:sz w:val="16"/>
        </w:rPr>
        <w:t xml:space="preserve"> and the subject is bold. </w:t>
      </w:r>
      <w:r w:rsidRPr="00953379">
        <w:rPr>
          <w:rStyle w:val="Emphasis"/>
          <w:rFonts w:asciiTheme="minorHAnsi" w:hAnsiTheme="minorHAnsi" w:cstheme="minorHAnsi"/>
          <w:highlight w:val="cyan"/>
        </w:rPr>
        <w:t>Alan is a vampire.</w:t>
      </w:r>
      <w:r>
        <w:rPr>
          <w:rStyle w:val="Emphasis"/>
          <w:rFonts w:asciiTheme="minorHAnsi" w:hAnsiTheme="minorHAnsi" w:cstheme="minorHAnsi"/>
        </w:rPr>
        <w:t xml:space="preserve"> </w:t>
      </w:r>
      <w:r w:rsidRPr="00F77DD9">
        <w:rPr>
          <w:rFonts w:asciiTheme="minorHAnsi" w:hAnsiTheme="minorHAnsi" w:cstheme="minorHAnsi"/>
          <w:sz w:val="16"/>
        </w:rPr>
        <w:t xml:space="preserve">(Here, the </w:t>
      </w:r>
      <w:r w:rsidRPr="00953379">
        <w:rPr>
          <w:rStyle w:val="Emphasis"/>
          <w:rFonts w:asciiTheme="minorHAnsi" w:hAnsiTheme="minorHAnsi" w:cstheme="minorHAnsi"/>
          <w:highlight w:val="cyan"/>
        </w:rPr>
        <w:t>subject is re-identified as a vampire.)</w:t>
      </w:r>
      <w:r>
        <w:rPr>
          <w:rStyle w:val="Emphasis"/>
          <w:rFonts w:asciiTheme="minorHAnsi" w:hAnsiTheme="minorHAnsi" w:cstheme="minorHAnsi"/>
        </w:rPr>
        <w:t xml:space="preserve"> </w:t>
      </w:r>
      <w:r w:rsidRPr="00F77DD9">
        <w:rPr>
          <w:rFonts w:asciiTheme="minorHAnsi" w:hAnsiTheme="minorHAnsi" w:cstheme="minorHAnsi"/>
          <w:sz w:val="16"/>
        </w:rPr>
        <w:t>Alan is thirsty. (Here, the subject is described as thirsty.)</w:t>
      </w:r>
    </w:p>
    <w:p w14:paraId="7DC1A446" w14:textId="77777777" w:rsidR="0064220D" w:rsidRPr="008278CC" w:rsidRDefault="0064220D" w:rsidP="0064220D">
      <w:pPr>
        <w:pStyle w:val="Heading4"/>
      </w:pPr>
      <w:r w:rsidRPr="004A022A">
        <w:t xml:space="preserve">1] </w:t>
      </w:r>
      <w:proofErr w:type="spellStart"/>
      <w:r w:rsidRPr="000A0BCF">
        <w:rPr>
          <w:u w:val="single"/>
        </w:rPr>
        <w:t>NewSpace</w:t>
      </w:r>
      <w:proofErr w:type="spellEnd"/>
      <w:r w:rsidRPr="000A0BCF">
        <w:rPr>
          <w:u w:val="single"/>
        </w:rPr>
        <w:t xml:space="preserve"> is a simulacrum</w:t>
      </w:r>
      <w:r>
        <w:t xml:space="preserve"> of the emerging </w:t>
      </w:r>
      <w:r w:rsidRPr="000A0BCF">
        <w:rPr>
          <w:u w:val="single"/>
        </w:rPr>
        <w:t>cosmic hyperreality</w:t>
      </w:r>
      <w:r>
        <w:t xml:space="preserve"> that reproduces colonialism. The logics of </w:t>
      </w:r>
      <w:r w:rsidRPr="000A0BCF">
        <w:rPr>
          <w:u w:val="single"/>
        </w:rPr>
        <w:t>semiotic space capitalism</w:t>
      </w:r>
      <w:r>
        <w:t xml:space="preserve"> entrench us in the </w:t>
      </w:r>
      <w:r w:rsidRPr="000A0BCF">
        <w:rPr>
          <w:u w:val="single"/>
        </w:rPr>
        <w:t>simulation</w:t>
      </w:r>
      <w:r>
        <w:t>.</w:t>
      </w:r>
    </w:p>
    <w:p w14:paraId="08C81216" w14:textId="77777777" w:rsidR="0064220D" w:rsidRPr="00E6272A" w:rsidRDefault="0064220D" w:rsidP="0064220D">
      <w:r w:rsidRPr="00E6272A">
        <w:rPr>
          <w:rStyle w:val="Style13ptBold"/>
        </w:rPr>
        <w:t>Genovese 17</w:t>
      </w:r>
      <w:r w:rsidRPr="00E6272A">
        <w:t xml:space="preserve"> </w:t>
      </w:r>
      <w:r>
        <w:t>[</w:t>
      </w:r>
      <w:r w:rsidRPr="00E6272A">
        <w:t xml:space="preserve">T. R. (2017). [The new right stuff: Social imaginaries of outer space and the capitalist accumulation of the cosmos (Doctoral dissertation, Northern Arizona University)] </w:t>
      </w:r>
    </w:p>
    <w:p w14:paraId="7E6A84D2" w14:textId="77777777" w:rsidR="0064220D" w:rsidRPr="008F3D80" w:rsidRDefault="0064220D" w:rsidP="0064220D">
      <w:pPr>
        <w:rPr>
          <w:sz w:val="16"/>
        </w:rPr>
      </w:pPr>
      <w:r w:rsidRPr="008F3D80">
        <w:rPr>
          <w:sz w:val="16"/>
        </w:rPr>
        <w:t xml:space="preserve">The discussion of human futures is a difficult topic with which to engage. </w:t>
      </w:r>
      <w:r w:rsidRPr="001506F7">
        <w:rPr>
          <w:u w:val="single"/>
        </w:rPr>
        <w:t>Within the Western conception of linear time, the future is temporally forward and veiled within statically three-dimensional existence</w:t>
      </w:r>
      <w:r w:rsidRPr="008F3D80">
        <w:rPr>
          <w:sz w:val="16"/>
        </w:rPr>
        <w:t xml:space="preserve">. Therefore, in this chapter, I will turn to some </w:t>
      </w:r>
      <w:r w:rsidRPr="009A4582">
        <w:rPr>
          <w:highlight w:val="cyan"/>
          <w:u w:val="single"/>
        </w:rPr>
        <w:t>postmodern</w:t>
      </w:r>
      <w:r w:rsidRPr="001506F7">
        <w:rPr>
          <w:u w:val="single"/>
        </w:rPr>
        <w:t xml:space="preserve"> theorists and </w:t>
      </w:r>
      <w:r w:rsidRPr="009A4582">
        <w:rPr>
          <w:highlight w:val="cyan"/>
          <w:u w:val="single"/>
        </w:rPr>
        <w:t>philosophers</w:t>
      </w:r>
      <w:r w:rsidRPr="008F3D80">
        <w:rPr>
          <w:sz w:val="16"/>
        </w:rPr>
        <w:t xml:space="preserve"> </w:t>
      </w:r>
      <w:proofErr w:type="gramStart"/>
      <w:r w:rsidRPr="008F3D80">
        <w:rPr>
          <w:sz w:val="16"/>
        </w:rPr>
        <w:t>in order to</w:t>
      </w:r>
      <w:proofErr w:type="gramEnd"/>
      <w:r w:rsidRPr="008F3D80">
        <w:rPr>
          <w:sz w:val="16"/>
        </w:rPr>
        <w:t xml:space="preserve"> </w:t>
      </w:r>
      <w:r w:rsidRPr="009A4582">
        <w:rPr>
          <w:highlight w:val="cyan"/>
          <w:u w:val="single"/>
        </w:rPr>
        <w:t>engage</w:t>
      </w:r>
      <w:r w:rsidRPr="009A4582">
        <w:rPr>
          <w:sz w:val="16"/>
          <w:highlight w:val="cyan"/>
        </w:rPr>
        <w:t xml:space="preserve"> </w:t>
      </w:r>
      <w:r w:rsidRPr="009A4582">
        <w:rPr>
          <w:highlight w:val="cyan"/>
          <w:u w:val="single"/>
        </w:rPr>
        <w:t>with</w:t>
      </w:r>
      <w:r w:rsidRPr="001506F7">
        <w:rPr>
          <w:u w:val="single"/>
        </w:rPr>
        <w:t xml:space="preserve"> how to situate the role of </w:t>
      </w:r>
      <w:r w:rsidRPr="009A4582">
        <w:rPr>
          <w:highlight w:val="cyan"/>
          <w:u w:val="single"/>
        </w:rPr>
        <w:t>sci</w:t>
      </w:r>
      <w:r w:rsidRPr="001506F7">
        <w:rPr>
          <w:u w:val="single"/>
        </w:rPr>
        <w:t xml:space="preserve">ence </w:t>
      </w:r>
      <w:r w:rsidRPr="009A4582">
        <w:rPr>
          <w:highlight w:val="cyan"/>
          <w:u w:val="single"/>
        </w:rPr>
        <w:t>fi</w:t>
      </w:r>
      <w:r w:rsidRPr="001506F7">
        <w:rPr>
          <w:u w:val="single"/>
        </w:rPr>
        <w:t xml:space="preserve">ction, science, </w:t>
      </w:r>
      <w:r w:rsidRPr="009A4582">
        <w:rPr>
          <w:highlight w:val="cyan"/>
          <w:u w:val="single"/>
        </w:rPr>
        <w:t xml:space="preserve">and </w:t>
      </w:r>
      <w:proofErr w:type="spellStart"/>
      <w:r w:rsidRPr="009A4582">
        <w:rPr>
          <w:highlight w:val="cyan"/>
          <w:u w:val="single"/>
        </w:rPr>
        <w:t>NewSpace</w:t>
      </w:r>
      <w:proofErr w:type="spellEnd"/>
      <w:r w:rsidRPr="008F3D80">
        <w:rPr>
          <w:sz w:val="16"/>
        </w:rPr>
        <w:t xml:space="preserve"> </w:t>
      </w:r>
      <w:r w:rsidRPr="001506F7">
        <w:rPr>
          <w:u w:val="single"/>
        </w:rPr>
        <w:t>with</w:t>
      </w:r>
      <w:r w:rsidRPr="009A4582">
        <w:rPr>
          <w:highlight w:val="cyan"/>
          <w:u w:val="single"/>
        </w:rPr>
        <w:t>in</w:t>
      </w:r>
      <w:r w:rsidRPr="001506F7">
        <w:rPr>
          <w:u w:val="single"/>
        </w:rPr>
        <w:t xml:space="preserve"> human futures in </w:t>
      </w:r>
      <w:r w:rsidRPr="009A4582">
        <w:rPr>
          <w:highlight w:val="cyan"/>
          <w:u w:val="single"/>
        </w:rPr>
        <w:t>outer space</w:t>
      </w:r>
      <w:r w:rsidRPr="001506F7">
        <w:rPr>
          <w:u w:val="single"/>
        </w:rPr>
        <w:t>.</w:t>
      </w:r>
      <w:r w:rsidRPr="008F3D80">
        <w:rPr>
          <w:sz w:val="16"/>
        </w:rPr>
        <w:t xml:space="preserve"> This section is also a dreamscape of ideas that may not be fully fleshed out, but are here to generate discussion, hence the heavy reliance on phenomenology. </w:t>
      </w:r>
      <w:r w:rsidRPr="00C566A8">
        <w:rPr>
          <w:u w:val="single"/>
        </w:rPr>
        <w:t>The ideas of hyperreality were first generated by</w:t>
      </w:r>
      <w:r w:rsidRPr="008F3D80">
        <w:rPr>
          <w:sz w:val="16"/>
        </w:rPr>
        <w:t xml:space="preserve"> Jean </w:t>
      </w:r>
      <w:r w:rsidRPr="00C566A8">
        <w:rPr>
          <w:u w:val="single"/>
        </w:rPr>
        <w:t>Baudrillard</w:t>
      </w:r>
      <w:r w:rsidRPr="008F3D80">
        <w:rPr>
          <w:sz w:val="16"/>
        </w:rPr>
        <w:t xml:space="preserve"> ([1981] 1994) who defined the concept as “the generation by models of a real without origin or reality” (1). </w:t>
      </w:r>
      <w:r w:rsidRPr="009A4582">
        <w:rPr>
          <w:highlight w:val="cyan"/>
          <w:u w:val="single"/>
        </w:rPr>
        <w:t>Hyperreality is a simulation</w:t>
      </w:r>
      <w:r w:rsidRPr="008F3D80">
        <w:rPr>
          <w:sz w:val="16"/>
        </w:rPr>
        <w:t xml:space="preserve">; </w:t>
      </w:r>
      <w:r w:rsidRPr="00C566A8">
        <w:rPr>
          <w:u w:val="single"/>
        </w:rPr>
        <w:t xml:space="preserve">an intense </w:t>
      </w:r>
      <w:r w:rsidRPr="009A4582">
        <w:rPr>
          <w:highlight w:val="cyan"/>
          <w:u w:val="single"/>
        </w:rPr>
        <w:t>blending</w:t>
      </w:r>
      <w:r w:rsidRPr="00C566A8">
        <w:rPr>
          <w:u w:val="single"/>
        </w:rPr>
        <w:t xml:space="preserve"> of “</w:t>
      </w:r>
      <w:r w:rsidRPr="009A4582">
        <w:rPr>
          <w:highlight w:val="cyan"/>
          <w:u w:val="single"/>
        </w:rPr>
        <w:t>reality</w:t>
      </w:r>
      <w:r w:rsidRPr="00C566A8">
        <w:rPr>
          <w:u w:val="single"/>
        </w:rPr>
        <w:t xml:space="preserve">” </w:t>
      </w:r>
      <w:r w:rsidRPr="009A4582">
        <w:rPr>
          <w:highlight w:val="cyan"/>
          <w:u w:val="single"/>
        </w:rPr>
        <w:t>and representation</w:t>
      </w:r>
      <w:r w:rsidRPr="00C566A8">
        <w:rPr>
          <w:u w:val="single"/>
        </w:rPr>
        <w:t xml:space="preserve"> </w:t>
      </w:r>
      <w:r w:rsidRPr="009A4582">
        <w:rPr>
          <w:highlight w:val="cyan"/>
          <w:u w:val="single"/>
        </w:rPr>
        <w:t>so</w:t>
      </w:r>
      <w:r w:rsidRPr="00C566A8">
        <w:rPr>
          <w:u w:val="single"/>
        </w:rPr>
        <w:t xml:space="preserve"> that </w:t>
      </w:r>
      <w:r w:rsidRPr="009A4582">
        <w:rPr>
          <w:highlight w:val="cyan"/>
          <w:u w:val="single"/>
        </w:rPr>
        <w:t>there is no</w:t>
      </w:r>
      <w:r w:rsidRPr="00C566A8">
        <w:rPr>
          <w:u w:val="single"/>
        </w:rPr>
        <w:t xml:space="preserve"> longer </w:t>
      </w:r>
      <w:r w:rsidRPr="00F63034">
        <w:rPr>
          <w:u w:val="single"/>
        </w:rPr>
        <w:t xml:space="preserve">any clear </w:t>
      </w:r>
      <w:r w:rsidRPr="009A4582">
        <w:rPr>
          <w:highlight w:val="cyan"/>
          <w:u w:val="single"/>
        </w:rPr>
        <w:t>line where</w:t>
      </w:r>
      <w:r w:rsidRPr="00F63034">
        <w:rPr>
          <w:u w:val="single"/>
        </w:rPr>
        <w:t xml:space="preserve">in </w:t>
      </w:r>
      <w:r w:rsidRPr="009A4582">
        <w:rPr>
          <w:highlight w:val="cyan"/>
          <w:u w:val="single"/>
        </w:rPr>
        <w:t>one ends and the other begins</w:t>
      </w:r>
      <w:r w:rsidRPr="008F3D80">
        <w:rPr>
          <w:sz w:val="16"/>
        </w:rPr>
        <w:t xml:space="preserve">—and in fact, if one accepts the theory of hyperreality, </w:t>
      </w:r>
      <w:r w:rsidRPr="009A4582">
        <w:rPr>
          <w:highlight w:val="cyan"/>
          <w:u w:val="single"/>
        </w:rPr>
        <w:t>there is no reality anymore</w:t>
      </w:r>
      <w:r w:rsidRPr="008F3D80">
        <w:rPr>
          <w:sz w:val="16"/>
        </w:rPr>
        <w:t xml:space="preserve">, </w:t>
      </w:r>
      <w:r w:rsidRPr="009A4582">
        <w:rPr>
          <w:highlight w:val="cyan"/>
          <w:u w:val="single"/>
        </w:rPr>
        <w:t>only simulations</w:t>
      </w:r>
      <w:r w:rsidRPr="00C566A8">
        <w:rPr>
          <w:u w:val="single"/>
        </w:rPr>
        <w:t xml:space="preserve"> of reality</w:t>
      </w:r>
      <w:r w:rsidRPr="008F3D80">
        <w:rPr>
          <w:sz w:val="16"/>
        </w:rPr>
        <w:t xml:space="preserve">, which are unmeasurable because </w:t>
      </w:r>
      <w:r w:rsidRPr="00C566A8">
        <w:rPr>
          <w:u w:val="single"/>
        </w:rPr>
        <w:t>reality and hyperreality are indistinguishable</w:t>
      </w:r>
      <w:r w:rsidRPr="008F3D80">
        <w:rPr>
          <w:sz w:val="16"/>
        </w:rPr>
        <w:t xml:space="preserve">—there’s nothing to measure against the two since reality no longer exists as a separate entity (Baudrillard [1981] 1994). Umberto Eco (1986) expands on Baudrillard’s ideas to suggest that </w:t>
      </w:r>
      <w:r w:rsidRPr="00666A02">
        <w:rPr>
          <w:u w:val="single"/>
        </w:rPr>
        <w:t xml:space="preserve">hyperreality is created through a desire for a certain “reality,” and </w:t>
      </w:r>
      <w:proofErr w:type="gramStart"/>
      <w:r w:rsidRPr="00666A02">
        <w:rPr>
          <w:u w:val="single"/>
        </w:rPr>
        <w:t>in order to</w:t>
      </w:r>
      <w:proofErr w:type="gramEnd"/>
      <w:r w:rsidRPr="00666A02">
        <w:rPr>
          <w:u w:val="single"/>
        </w:rPr>
        <w:t xml:space="preserve"> realize that desire, one must fabricate a reality that can be consumed as real.</w:t>
      </w:r>
      <w:r w:rsidRPr="008F3D80">
        <w:rPr>
          <w:sz w:val="16"/>
        </w:rPr>
        <w:t xml:space="preserve"> Like Baudrillard before him, Eco (1986) uses </w:t>
      </w:r>
      <w:r w:rsidRPr="00666A02">
        <w:rPr>
          <w:u w:val="single"/>
        </w:rPr>
        <w:t>Disneyland as an example of hyperreality that manufactures desires that can only be realized within the hyperreality it has created</w:t>
      </w:r>
      <w:r w:rsidRPr="008F3D80">
        <w:rPr>
          <w:sz w:val="16"/>
        </w:rPr>
        <w:t xml:space="preserve">, leading one to wish for the hyperreal rather than nature/the “real.” Eco (1986) illustrates this by saying </w:t>
      </w:r>
      <w:proofErr w:type="gramStart"/>
      <w:r w:rsidRPr="008F3D80">
        <w:rPr>
          <w:sz w:val="16"/>
        </w:rPr>
        <w:t>In</w:t>
      </w:r>
      <w:proofErr w:type="gramEnd"/>
      <w:r w:rsidRPr="008F3D80">
        <w:rPr>
          <w:sz w:val="16"/>
        </w:rPr>
        <w:t xml:space="preserve"> this sense, </w:t>
      </w:r>
      <w:r w:rsidRPr="00666A02">
        <w:rPr>
          <w:u w:val="single"/>
        </w:rPr>
        <w:t>Disneyland not only produces illusion, but</w:t>
      </w:r>
      <w:r w:rsidRPr="008F3D80">
        <w:rPr>
          <w:sz w:val="16"/>
        </w:rPr>
        <w:t xml:space="preserve">—in confessing it— </w:t>
      </w:r>
      <w:r w:rsidRPr="00666A02">
        <w:rPr>
          <w:u w:val="single"/>
        </w:rPr>
        <w:t>stimulates the desire for it</w:t>
      </w:r>
      <w:r w:rsidRPr="008F3D80">
        <w:rPr>
          <w:sz w:val="16"/>
        </w:rPr>
        <w:t xml:space="preserve">: A real crocodile can be found in the zoo, and as a rule it is dozing or hiding, but Disneyland tells us that faked nature corresponds much more to our daydream demands.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666A02">
        <w:rPr>
          <w:u w:val="single"/>
        </w:rPr>
        <w:t>Disneyland tells us that technology can give us more reality than nature can</w:t>
      </w:r>
      <w:r w:rsidRPr="008F3D80">
        <w:rPr>
          <w:sz w:val="16"/>
        </w:rPr>
        <w:t xml:space="preserve">. (44) Baudrillard ([1981] 1994) further discusses what happens </w:t>
      </w:r>
      <w:r w:rsidRPr="00666A02">
        <w:rPr>
          <w:u w:val="single"/>
        </w:rPr>
        <w:t>when science emerges out of science fiction</w:t>
      </w:r>
      <w:r w:rsidRPr="008F3D80">
        <w:rPr>
          <w:sz w:val="16"/>
        </w:rPr>
        <w:t xml:space="preserve"> and what happens </w:t>
      </w:r>
      <w:r w:rsidRPr="00666A02">
        <w:rPr>
          <w:u w:val="single"/>
        </w:rPr>
        <w:t>when the difference between the two is indistinguishable</w:t>
      </w:r>
      <w:r w:rsidRPr="008F3D80">
        <w:rPr>
          <w:sz w:val="16"/>
        </w:rPr>
        <w:t xml:space="preserve">—in other words, the real recedes and </w:t>
      </w:r>
      <w:r w:rsidRPr="00D32BD8">
        <w:rPr>
          <w:u w:val="single"/>
        </w:rPr>
        <w:t xml:space="preserve">all that is left are simulations of the hyperreal and “science fiction in this sense is no longer anywhere, and it is everywhere” </w:t>
      </w:r>
      <w:r w:rsidRPr="008F3D80">
        <w:rPr>
          <w:sz w:val="16"/>
        </w:rPr>
        <w:t xml:space="preserve">(126). </w:t>
      </w:r>
      <w:r w:rsidRPr="00F63034">
        <w:rPr>
          <w:u w:val="single"/>
        </w:rPr>
        <w:t>In this age of accelerated technoscientific development</w:t>
      </w:r>
      <w:r w:rsidRPr="008F3D80">
        <w:rPr>
          <w:sz w:val="16"/>
        </w:rPr>
        <w:t>—as I have argued in previous chapters—</w:t>
      </w:r>
      <w:r w:rsidRPr="009A4582">
        <w:rPr>
          <w:highlight w:val="cyan"/>
          <w:u w:val="single"/>
        </w:rPr>
        <w:t>science and sci</w:t>
      </w:r>
      <w:r w:rsidRPr="00D32BD8">
        <w:rPr>
          <w:u w:val="single"/>
        </w:rPr>
        <w:t xml:space="preserve">ence </w:t>
      </w:r>
      <w:r w:rsidRPr="009A4582">
        <w:rPr>
          <w:highlight w:val="cyan"/>
          <w:u w:val="single"/>
        </w:rPr>
        <w:t>fi</w:t>
      </w:r>
      <w:r w:rsidRPr="00D32BD8">
        <w:rPr>
          <w:u w:val="single"/>
        </w:rPr>
        <w:t xml:space="preserve">ction </w:t>
      </w:r>
      <w:r w:rsidRPr="009A4582">
        <w:rPr>
          <w:highlight w:val="cyan"/>
          <w:u w:val="single"/>
        </w:rPr>
        <w:t>are melded into a Baudrillardian simulation</w:t>
      </w:r>
      <w:r w:rsidRPr="00D32BD8">
        <w:rPr>
          <w:u w:val="single"/>
        </w:rPr>
        <w:t xml:space="preserve"> where artificial intelligence, autonomous rocket boosters that land on autonomous drone ships, and a constant </w:t>
      </w:r>
      <w:r w:rsidRPr="009A4582">
        <w:rPr>
          <w:highlight w:val="cyan"/>
          <w:u w:val="single"/>
        </w:rPr>
        <w:t>human presence in outer space is the sedimentation of hyperreality</w:t>
      </w:r>
      <w:r w:rsidRPr="008F3D80">
        <w:rPr>
          <w:sz w:val="16"/>
        </w:rPr>
        <w:t xml:space="preserve"> where, as Milburn (2003) has said, “</w:t>
      </w:r>
      <w:r w:rsidRPr="00D32BD8">
        <w:rPr>
          <w:u w:val="single"/>
        </w:rPr>
        <w:t>the model becomes indistinguishable from the real, supplants the real, precedes the real, and finally is taken as more real than the real</w:t>
      </w:r>
      <w:r w:rsidRPr="008F3D80">
        <w:rPr>
          <w:sz w:val="16"/>
        </w:rPr>
        <w:t xml:space="preserve">” (267). </w:t>
      </w:r>
      <w:r w:rsidRPr="00D32BD8">
        <w:rPr>
          <w:u w:val="single"/>
        </w:rPr>
        <w:t xml:space="preserve">When </w:t>
      </w:r>
      <w:r w:rsidRPr="009A4582">
        <w:rPr>
          <w:highlight w:val="cyan"/>
          <w:u w:val="single"/>
        </w:rPr>
        <w:t xml:space="preserve">the hyperreal meets the </w:t>
      </w:r>
      <w:proofErr w:type="spellStart"/>
      <w:r w:rsidRPr="009A4582">
        <w:rPr>
          <w:highlight w:val="cyan"/>
          <w:u w:val="single"/>
        </w:rPr>
        <w:t>hyperobject</w:t>
      </w:r>
      <w:proofErr w:type="spellEnd"/>
      <w:r w:rsidRPr="009A4582">
        <w:rPr>
          <w:highlight w:val="cyan"/>
          <w:u w:val="single"/>
        </w:rPr>
        <w:t xml:space="preserve"> of the cosmos</w:t>
      </w:r>
      <w:r w:rsidRPr="008F3D80">
        <w:rPr>
          <w:sz w:val="16"/>
        </w:rPr>
        <w:t xml:space="preserve">, a term coined by Timothy Morton (2013) to describe a thing that is “massively distributed in time and space relative to humans” (1), interesting (and confusing) discussions can arise. </w:t>
      </w:r>
      <w:proofErr w:type="gramStart"/>
      <w:r w:rsidRPr="008F3D80">
        <w:rPr>
          <w:sz w:val="16"/>
        </w:rPr>
        <w:t>For the purpose of</w:t>
      </w:r>
      <w:proofErr w:type="gramEnd"/>
      <w:r w:rsidRPr="008F3D80">
        <w:rPr>
          <w:sz w:val="16"/>
        </w:rPr>
        <w:t xml:space="preserve"> this thesis, I would like to argue that </w:t>
      </w:r>
      <w:r w:rsidRPr="009A4582">
        <w:rPr>
          <w:highlight w:val="cyan"/>
          <w:u w:val="single"/>
        </w:rPr>
        <w:t>the</w:t>
      </w:r>
      <w:r w:rsidRPr="00D32BD8">
        <w:rPr>
          <w:u w:val="single"/>
        </w:rPr>
        <w:t xml:space="preserve"> nebulous </w:t>
      </w:r>
      <w:r w:rsidRPr="009A4582">
        <w:rPr>
          <w:highlight w:val="cyan"/>
          <w:u w:val="single"/>
        </w:rPr>
        <w:t xml:space="preserve">entity of </w:t>
      </w:r>
      <w:proofErr w:type="spellStart"/>
      <w:r w:rsidRPr="009A4582">
        <w:rPr>
          <w:highlight w:val="cyan"/>
          <w:u w:val="single"/>
        </w:rPr>
        <w:t>NewSpace</w:t>
      </w:r>
      <w:proofErr w:type="spellEnd"/>
      <w:r w:rsidRPr="008F3D80">
        <w:rPr>
          <w:sz w:val="16"/>
        </w:rPr>
        <w:t>— which is multifaceted in that it is philosophical, ideological, and physical in itself—</w:t>
      </w:r>
      <w:r w:rsidRPr="00D32BD8">
        <w:rPr>
          <w:u w:val="single"/>
        </w:rPr>
        <w:t xml:space="preserve">has </w:t>
      </w:r>
      <w:r w:rsidRPr="009A4582">
        <w:rPr>
          <w:highlight w:val="cyan"/>
          <w:u w:val="single"/>
        </w:rPr>
        <w:t xml:space="preserve">emerged as a </w:t>
      </w:r>
      <w:r w:rsidRPr="00F63034">
        <w:rPr>
          <w:highlight w:val="cyan"/>
          <w:u w:val="single"/>
        </w:rPr>
        <w:t xml:space="preserve">simulacrum from the hyperreality of </w:t>
      </w:r>
      <w:r w:rsidRPr="00481E05">
        <w:rPr>
          <w:highlight w:val="cyan"/>
          <w:u w:val="single"/>
        </w:rPr>
        <w:t xml:space="preserve">contemporary space </w:t>
      </w:r>
      <w:r w:rsidRPr="00F63034">
        <w:rPr>
          <w:highlight w:val="cyan"/>
          <w:u w:val="single"/>
        </w:rPr>
        <w:t>developments</w:t>
      </w:r>
      <w:r w:rsidRPr="008F3D80">
        <w:rPr>
          <w:sz w:val="16"/>
        </w:rPr>
        <w:t xml:space="preserve">. Baudrillard ([1981] 1994) describes a simulacrum as not exactly a copy or imitation of the real, but </w:t>
      </w:r>
      <w:r w:rsidRPr="00021E2A">
        <w:rPr>
          <w:u w:val="single"/>
        </w:rPr>
        <w:t>a thing that becomes a truth in itself</w:t>
      </w:r>
      <w:r w:rsidRPr="008F3D80">
        <w:rPr>
          <w:sz w:val="16"/>
        </w:rPr>
        <w:t>—</w:t>
      </w:r>
      <w:r w:rsidRPr="00021E2A">
        <w:rPr>
          <w:u w:val="single"/>
        </w:rPr>
        <w:t xml:space="preserve">as </w:t>
      </w:r>
      <w:r w:rsidRPr="00F63034">
        <w:rPr>
          <w:u w:val="single"/>
        </w:rPr>
        <w:t>it has emerged from hyperreality,</w:t>
      </w:r>
      <w:r w:rsidRPr="00021E2A">
        <w:rPr>
          <w:u w:val="single"/>
        </w:rPr>
        <w:t xml:space="preserve"> which is its own truth</w:t>
      </w:r>
      <w:r w:rsidRPr="008F3D80">
        <w:rPr>
          <w:sz w:val="16"/>
        </w:rPr>
        <w:t xml:space="preserve">. I believe Gilles </w:t>
      </w:r>
      <w:r w:rsidRPr="00021E2A">
        <w:rPr>
          <w:u w:val="single"/>
        </w:rPr>
        <w:t>Deleuze</w:t>
      </w:r>
      <w:r w:rsidRPr="008F3D80">
        <w:rPr>
          <w:sz w:val="16"/>
        </w:rPr>
        <w:t xml:space="preserve"> (1990) </w:t>
      </w:r>
      <w:r w:rsidRPr="00021E2A">
        <w:rPr>
          <w:u w:val="single"/>
        </w:rPr>
        <w:t>defined simulacra</w:t>
      </w:r>
      <w:r w:rsidRPr="008F3D80">
        <w:rPr>
          <w:sz w:val="16"/>
        </w:rPr>
        <w:t xml:space="preserve"> (plural of simulacrum) best when he said: “</w:t>
      </w:r>
      <w:r w:rsidRPr="00021E2A">
        <w:rPr>
          <w:u w:val="single"/>
        </w:rPr>
        <w:t>The copy is an image endowed with resemblance, the simulacrum is an image without resemblance</w:t>
      </w:r>
      <w:r w:rsidRPr="008F3D80">
        <w:rPr>
          <w:sz w:val="16"/>
        </w:rPr>
        <w:t xml:space="preserve">” (257). </w:t>
      </w:r>
      <w:r w:rsidRPr="00021E2A">
        <w:rPr>
          <w:u w:val="single"/>
        </w:rPr>
        <w:t xml:space="preserve">The overarching </w:t>
      </w:r>
      <w:r w:rsidRPr="009A4582">
        <w:rPr>
          <w:highlight w:val="cyan"/>
          <w:u w:val="single"/>
        </w:rPr>
        <w:t>colonial romanticism</w:t>
      </w:r>
      <w:r w:rsidRPr="008F3D80">
        <w:rPr>
          <w:sz w:val="16"/>
        </w:rPr>
        <w:t xml:space="preserve">—of a rustic pioneer traveling to a distant land—that </w:t>
      </w:r>
      <w:r w:rsidRPr="00021E2A">
        <w:rPr>
          <w:u w:val="single"/>
        </w:rPr>
        <w:t xml:space="preserve">is </w:t>
      </w:r>
      <w:r w:rsidRPr="009A4582">
        <w:rPr>
          <w:highlight w:val="cyan"/>
          <w:u w:val="single"/>
        </w:rPr>
        <w:t>utilized</w:t>
      </w:r>
      <w:r w:rsidRPr="00021E2A">
        <w:rPr>
          <w:u w:val="single"/>
        </w:rPr>
        <w:t xml:space="preserve"> so often </w:t>
      </w:r>
      <w:r w:rsidRPr="009A4582">
        <w:rPr>
          <w:highlight w:val="cyan"/>
          <w:u w:val="single"/>
        </w:rPr>
        <w:t xml:space="preserve">by </w:t>
      </w:r>
      <w:proofErr w:type="spellStart"/>
      <w:r w:rsidRPr="009A4582">
        <w:rPr>
          <w:highlight w:val="cyan"/>
          <w:u w:val="single"/>
        </w:rPr>
        <w:t>NewSpace</w:t>
      </w:r>
      <w:proofErr w:type="spellEnd"/>
      <w:r w:rsidRPr="008F3D80">
        <w:rPr>
          <w:sz w:val="16"/>
        </w:rPr>
        <w:t xml:space="preserve"> plays into similar romanticisms employed by NASA, but instead of the objectives remaining the same, </w:t>
      </w:r>
      <w:r w:rsidRPr="00021E2A">
        <w:rPr>
          <w:u w:val="single"/>
        </w:rPr>
        <w:t xml:space="preserve">the </w:t>
      </w:r>
      <w:proofErr w:type="spellStart"/>
      <w:r w:rsidRPr="00021E2A">
        <w:rPr>
          <w:u w:val="single"/>
        </w:rPr>
        <w:t>NewSpace</w:t>
      </w:r>
      <w:proofErr w:type="spellEnd"/>
      <w:r w:rsidRPr="00021E2A">
        <w:rPr>
          <w:u w:val="single"/>
        </w:rPr>
        <w:t xml:space="preserve"> agenda is </w:t>
      </w:r>
      <w:r w:rsidRPr="009A4582">
        <w:rPr>
          <w:highlight w:val="cyan"/>
          <w:u w:val="single"/>
        </w:rPr>
        <w:t>only concerned with profits</w:t>
      </w:r>
      <w:r w:rsidRPr="008F3D80">
        <w:rPr>
          <w:sz w:val="16"/>
        </w:rPr>
        <w:t xml:space="preserve">. </w:t>
      </w:r>
      <w:proofErr w:type="gramStart"/>
      <w:r w:rsidRPr="008F3D80">
        <w:rPr>
          <w:sz w:val="16"/>
        </w:rPr>
        <w:t>This is why</w:t>
      </w:r>
      <w:proofErr w:type="gramEnd"/>
      <w:r w:rsidRPr="008F3D80">
        <w:rPr>
          <w:sz w:val="16"/>
        </w:rPr>
        <w:t xml:space="preserve"> I argue that </w:t>
      </w:r>
      <w:proofErr w:type="spellStart"/>
      <w:r w:rsidRPr="00021E2A">
        <w:rPr>
          <w:u w:val="single"/>
        </w:rPr>
        <w:t>NewSpace</w:t>
      </w:r>
      <w:proofErr w:type="spellEnd"/>
      <w:r w:rsidRPr="00021E2A">
        <w:rPr>
          <w:u w:val="single"/>
        </w:rPr>
        <w:t xml:space="preserve"> </w:t>
      </w:r>
      <w:r w:rsidRPr="009A4582">
        <w:rPr>
          <w:highlight w:val="cyan"/>
          <w:u w:val="single"/>
        </w:rPr>
        <w:t>is</w:t>
      </w:r>
      <w:r w:rsidRPr="008F3D80">
        <w:rPr>
          <w:sz w:val="16"/>
        </w:rPr>
        <w:t xml:space="preserve"> acting as Saturn devouring his son, </w:t>
      </w:r>
      <w:r w:rsidRPr="00021E2A">
        <w:rPr>
          <w:u w:val="single"/>
        </w:rPr>
        <w:t xml:space="preserve">simultaneously </w:t>
      </w:r>
      <w:r w:rsidRPr="009A4582">
        <w:rPr>
          <w:u w:val="single"/>
        </w:rPr>
        <w:t>destroying</w:t>
      </w:r>
      <w:r w:rsidRPr="00021E2A">
        <w:rPr>
          <w:u w:val="single"/>
        </w:rPr>
        <w:t xml:space="preserve"> and </w:t>
      </w:r>
      <w:r w:rsidRPr="009A4582">
        <w:rPr>
          <w:highlight w:val="cyan"/>
          <w:u w:val="single"/>
        </w:rPr>
        <w:t>emerging</w:t>
      </w:r>
      <w:r w:rsidRPr="00021E2A">
        <w:rPr>
          <w:u w:val="single"/>
        </w:rPr>
        <w:t xml:space="preserve"> as a simulacrum</w:t>
      </w:r>
      <w:r w:rsidRPr="008F3D80">
        <w:rPr>
          <w:sz w:val="16"/>
        </w:rPr>
        <w:t xml:space="preserve"> </w:t>
      </w:r>
      <w:r w:rsidRPr="00021E2A">
        <w:rPr>
          <w:u w:val="single"/>
        </w:rPr>
        <w:t xml:space="preserve">from the </w:t>
      </w:r>
      <w:r w:rsidRPr="008F3D80">
        <w:rPr>
          <w:sz w:val="16"/>
        </w:rPr>
        <w:t>32</w:t>
      </w:r>
      <w:r w:rsidRPr="00021E2A">
        <w:rPr>
          <w:u w:val="single"/>
        </w:rPr>
        <w:t xml:space="preserve"> </w:t>
      </w:r>
      <w:r w:rsidRPr="009A4582">
        <w:rPr>
          <w:highlight w:val="cyan"/>
          <w:u w:val="single"/>
        </w:rPr>
        <w:t>hyperreality of cosmic imaginaries</w:t>
      </w:r>
      <w:r w:rsidRPr="008F3D80">
        <w:rPr>
          <w:sz w:val="16"/>
        </w:rPr>
        <w:t xml:space="preserve">. In essence, </w:t>
      </w:r>
      <w:proofErr w:type="spellStart"/>
      <w:r w:rsidRPr="00021E2A">
        <w:rPr>
          <w:u w:val="single"/>
        </w:rPr>
        <w:t>NewSpace</w:t>
      </w:r>
      <w:proofErr w:type="spellEnd"/>
      <w:r w:rsidRPr="00021E2A">
        <w:rPr>
          <w:u w:val="single"/>
        </w:rPr>
        <w:t xml:space="preserve"> is a copy without an </w:t>
      </w:r>
      <w:proofErr w:type="gramStart"/>
      <w:r w:rsidRPr="00021E2A">
        <w:rPr>
          <w:u w:val="single"/>
        </w:rPr>
        <w:t>original</w:t>
      </w:r>
      <w:r w:rsidRPr="008F3D80">
        <w:rPr>
          <w:sz w:val="16"/>
        </w:rPr>
        <w:t xml:space="preserve"> —</w:t>
      </w:r>
      <w:r w:rsidRPr="00021E2A">
        <w:rPr>
          <w:u w:val="single"/>
        </w:rPr>
        <w:t>feeding</w:t>
      </w:r>
      <w:proofErr w:type="gramEnd"/>
      <w:r w:rsidRPr="00021E2A">
        <w:rPr>
          <w:u w:val="single"/>
        </w:rPr>
        <w:t xml:space="preserve"> off of imaginaries that are simulations and creations of their own devising</w:t>
      </w:r>
      <w:r w:rsidRPr="008F3D80">
        <w:rPr>
          <w:sz w:val="16"/>
        </w:rPr>
        <w:t xml:space="preserve">. The public, in turn, is buying into this vision as if it is the only reality possible. To utilize Eco’s (1986) example above, </w:t>
      </w:r>
      <w:proofErr w:type="spellStart"/>
      <w:r w:rsidRPr="00021E2A">
        <w:rPr>
          <w:u w:val="single"/>
        </w:rPr>
        <w:t>NewSpace</w:t>
      </w:r>
      <w:proofErr w:type="spellEnd"/>
      <w:r w:rsidRPr="00021E2A">
        <w:rPr>
          <w:u w:val="single"/>
        </w:rPr>
        <w:t xml:space="preserve"> is Adventureland in Disneyland and </w:t>
      </w:r>
      <w:r w:rsidRPr="009A4582">
        <w:rPr>
          <w:u w:val="single"/>
        </w:rPr>
        <w:t>NASA</w:t>
      </w:r>
      <w:r w:rsidRPr="00021E2A">
        <w:rPr>
          <w:u w:val="single"/>
        </w:rPr>
        <w:t xml:space="preserve"> and other governmental agencies of “</w:t>
      </w:r>
      <w:proofErr w:type="spellStart"/>
      <w:r w:rsidRPr="00021E2A">
        <w:rPr>
          <w:u w:val="single"/>
        </w:rPr>
        <w:t>OldSpace</w:t>
      </w:r>
      <w:proofErr w:type="spellEnd"/>
      <w:r w:rsidRPr="00021E2A">
        <w:rPr>
          <w:u w:val="single"/>
        </w:rPr>
        <w:t xml:space="preserve">” are the </w:t>
      </w:r>
      <w:proofErr w:type="gramStart"/>
      <w:r w:rsidRPr="00021E2A">
        <w:rPr>
          <w:u w:val="single"/>
        </w:rPr>
        <w:t>paddle-boat</w:t>
      </w:r>
      <w:proofErr w:type="gramEnd"/>
      <w:r w:rsidRPr="00021E2A">
        <w:rPr>
          <w:u w:val="single"/>
        </w:rPr>
        <w:t xml:space="preserve"> on the Mississippi</w:t>
      </w:r>
      <w:r w:rsidRPr="008F3D80">
        <w:rPr>
          <w:sz w:val="16"/>
        </w:rPr>
        <w:t xml:space="preserve">. </w:t>
      </w:r>
      <w:r w:rsidRPr="00021E2A">
        <w:rPr>
          <w:u w:val="single"/>
        </w:rPr>
        <w:t>No one wants to wait ten years for a scientific mission when Elon Musk can bring them to Mars in half that time</w:t>
      </w:r>
      <w:r w:rsidRPr="008F3D80">
        <w:rPr>
          <w:sz w:val="16"/>
        </w:rPr>
        <w:t xml:space="preserve">. However, this is not a defense of the “real.” I am a proponent of “utopic thinking,” which </w:t>
      </w:r>
      <w:proofErr w:type="gramStart"/>
      <w:r w:rsidRPr="008F3D80">
        <w:rPr>
          <w:sz w:val="16"/>
        </w:rPr>
        <w:t>in itself is</w:t>
      </w:r>
      <w:proofErr w:type="gramEnd"/>
      <w:r w:rsidRPr="008F3D80">
        <w:rPr>
          <w:sz w:val="16"/>
        </w:rPr>
        <w:t xml:space="preserve"> hinged on a dislocation from reality in order to imagine a better world. The tyranny of the so-called real—a term that is often defined by governments and corporations </w:t>
      </w:r>
      <w:proofErr w:type="gramStart"/>
      <w:r w:rsidRPr="008F3D80">
        <w:rPr>
          <w:sz w:val="16"/>
        </w:rPr>
        <w:t>in order to</w:t>
      </w:r>
      <w:proofErr w:type="gramEnd"/>
      <w:r w:rsidRPr="008F3D80">
        <w:rPr>
          <w:sz w:val="16"/>
        </w:rPr>
        <w:t xml:space="preserve"> sustain the status-quo (Collins 2008)—is precisely how </w:t>
      </w:r>
      <w:proofErr w:type="spellStart"/>
      <w:r w:rsidRPr="00021E2A">
        <w:rPr>
          <w:u w:val="single"/>
        </w:rPr>
        <w:t>NewSpace</w:t>
      </w:r>
      <w:proofErr w:type="spellEnd"/>
      <w:r w:rsidRPr="00021E2A">
        <w:rPr>
          <w:u w:val="single"/>
        </w:rPr>
        <w:t xml:space="preserve"> is able to invade the imaginaries of the future so easily</w:t>
      </w:r>
      <w:r w:rsidRPr="008F3D80">
        <w:rPr>
          <w:sz w:val="16"/>
        </w:rPr>
        <w:t xml:space="preserve">. If one </w:t>
      </w:r>
      <w:proofErr w:type="gramStart"/>
      <w:r w:rsidRPr="008F3D80">
        <w:rPr>
          <w:sz w:val="16"/>
        </w:rPr>
        <w:t>is able to</w:t>
      </w:r>
      <w:proofErr w:type="gramEnd"/>
      <w:r w:rsidRPr="008F3D80">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F3D80">
        <w:rPr>
          <w:sz w:val="16"/>
        </w:rPr>
        <w:t>NewSpace</w:t>
      </w:r>
      <w:proofErr w:type="spellEnd"/>
      <w:r w:rsidRPr="008F3D80">
        <w:rPr>
          <w:sz w:val="16"/>
        </w:rPr>
        <w:t xml:space="preserve">: If the mess seems impossible to change then it is simply because there is indeed “no alternative.” It is the supreme rationality of the market versus the silly irrationality of anything else. And all those </w:t>
      </w:r>
      <w:r w:rsidRPr="00021E2A">
        <w:rPr>
          <w:u w:val="single"/>
        </w:rPr>
        <w:t>institutions that might have helped define some alternatives have other been suppressed</w:t>
      </w:r>
      <w:r w:rsidRPr="008F3D80">
        <w:rPr>
          <w:sz w:val="16"/>
        </w:rPr>
        <w:t xml:space="preserve"> or—with some notable exceptions, such as the church—brow-</w:t>
      </w:r>
      <w:r w:rsidRPr="00021E2A">
        <w:rPr>
          <w:u w:val="single"/>
        </w:rPr>
        <w:t>beaten into submission</w:t>
      </w:r>
      <w:r w:rsidRPr="008F3D80">
        <w:rPr>
          <w:sz w:val="16"/>
        </w:rPr>
        <w:t xml:space="preserve">. (154) </w:t>
      </w:r>
      <w:r w:rsidRPr="00021E2A">
        <w:rPr>
          <w:u w:val="single"/>
        </w:rPr>
        <w:t>In the “rationality of the market” all that remains are “degenerate utopias</w:t>
      </w:r>
      <w:r w:rsidRPr="008F3D80">
        <w:rPr>
          <w:sz w:val="16"/>
        </w:rPr>
        <w:t xml:space="preserve">” (Collins 2008; Marin 1993), places like the previously mentioned </w:t>
      </w:r>
      <w:r w:rsidRPr="00021E2A">
        <w:rPr>
          <w:u w:val="single"/>
        </w:rPr>
        <w:t>Disneyland</w:t>
      </w:r>
      <w:r w:rsidRPr="008F3D80">
        <w:rPr>
          <w:sz w:val="16"/>
        </w:rPr>
        <w:t xml:space="preserve">, which </w:t>
      </w:r>
      <w:r w:rsidRPr="00021E2A">
        <w:rPr>
          <w:u w:val="single"/>
        </w:rPr>
        <w:t>presents itself as a utopic place</w:t>
      </w:r>
      <w:r w:rsidRPr="008F3D80">
        <w:rPr>
          <w:sz w:val="16"/>
        </w:rPr>
        <w:t xml:space="preserve">, but is actually </w:t>
      </w:r>
      <w:r w:rsidRPr="00021E2A">
        <w:rPr>
          <w:u w:val="single"/>
        </w:rPr>
        <w:t>shrouding the commercial “reality”—“</w:t>
      </w:r>
      <w:r w:rsidRPr="008F3D80">
        <w:rPr>
          <w:sz w:val="16"/>
        </w:rPr>
        <w:t xml:space="preserve">the Main Street façades are presented to us as toy houses and invite us to enter them, but their interior is always a disguised supermarket, where you buy obsessively, believing that you are still playing” (Eco 1986, 43). According to Eco (1986), </w:t>
      </w:r>
      <w:r w:rsidRPr="00021E2A">
        <w:rPr>
          <w:u w:val="single"/>
        </w:rPr>
        <w:t xml:space="preserve">Disneyland’s hyperreality begins when one submits to the complete “fakeness” of the simulation </w:t>
      </w:r>
      <w:proofErr w:type="gramStart"/>
      <w:r w:rsidRPr="00021E2A">
        <w:rPr>
          <w:u w:val="single"/>
        </w:rPr>
        <w:t>in order to</w:t>
      </w:r>
      <w:proofErr w:type="gramEnd"/>
      <w:r w:rsidRPr="00021E2A">
        <w:rPr>
          <w:u w:val="single"/>
        </w:rPr>
        <w:t xml:space="preserve"> bask in the desirous visions of the utopia that it presents</w:t>
      </w:r>
      <w:r w:rsidRPr="008F3D80">
        <w:rPr>
          <w:sz w:val="16"/>
        </w:rPr>
        <w:t xml:space="preserve">. </w:t>
      </w:r>
      <w:proofErr w:type="gramStart"/>
      <w:r w:rsidRPr="008F3D80">
        <w:rPr>
          <w:sz w:val="16"/>
        </w:rPr>
        <w:t>Thus</w:t>
      </w:r>
      <w:proofErr w:type="gramEnd"/>
      <w:r w:rsidRPr="008F3D80">
        <w:rPr>
          <w:sz w:val="16"/>
        </w:rPr>
        <w:t xml:space="preserve"> it becomes completely real. I saw this attempt at creating a hyperreality at Spaceport America, with the science fiction inspired door frames and the tour guides dressed in flight suits. Elon </w:t>
      </w:r>
      <w:r w:rsidRPr="00481E05">
        <w:rPr>
          <w:highlight w:val="cyan"/>
          <w:u w:val="single"/>
        </w:rPr>
        <w:t>Musk presents</w:t>
      </w:r>
      <w:r w:rsidRPr="00021E2A">
        <w:rPr>
          <w:u w:val="single"/>
        </w:rPr>
        <w:t xml:space="preserve"> it to </w:t>
      </w:r>
      <w:r w:rsidRPr="00F63034">
        <w:rPr>
          <w:u w:val="single"/>
        </w:rPr>
        <w:t>us</w:t>
      </w:r>
      <w:r w:rsidRPr="00021E2A">
        <w:rPr>
          <w:u w:val="single"/>
        </w:rPr>
        <w:t xml:space="preserve"> when he utilizes a four-stage </w:t>
      </w:r>
      <w:r w:rsidRPr="00F63034">
        <w:rPr>
          <w:u w:val="single"/>
        </w:rPr>
        <w:t xml:space="preserve">image of </w:t>
      </w:r>
      <w:r w:rsidRPr="009A4582">
        <w:rPr>
          <w:highlight w:val="cyan"/>
          <w:u w:val="single"/>
        </w:rPr>
        <w:t>Mars</w:t>
      </w:r>
      <w:r w:rsidRPr="008F3D80">
        <w:rPr>
          <w:sz w:val="16"/>
        </w:rPr>
        <w:t xml:space="preserve">, starting with the red planet and ending with a terraformed, Eden-like utopia of oceans and clouds and green </w:t>
      </w:r>
      <w:proofErr w:type="gramStart"/>
      <w:r w:rsidRPr="008F3D80">
        <w:rPr>
          <w:sz w:val="16"/>
        </w:rPr>
        <w:t>forests;</w:t>
      </w:r>
      <w:proofErr w:type="gramEnd"/>
      <w:r w:rsidRPr="008F3D80">
        <w:rPr>
          <w:sz w:val="16"/>
        </w:rPr>
        <w:t xml:space="preserve"> </w:t>
      </w:r>
      <w:r w:rsidRPr="009A4582">
        <w:rPr>
          <w:highlight w:val="cyan"/>
          <w:u w:val="single"/>
        </w:rPr>
        <w:t>a new Earth that beckons to colonizers</w:t>
      </w:r>
      <w:r w:rsidRPr="00021E2A">
        <w:rPr>
          <w:u w:val="single"/>
        </w:rPr>
        <w:t xml:space="preserve"> with new possibilities and untapped markets</w:t>
      </w:r>
      <w:r w:rsidRPr="008F3D80">
        <w:rPr>
          <w:sz w:val="16"/>
        </w:rPr>
        <w:t>. This photo is a Debordian “</w:t>
      </w:r>
      <w:r w:rsidRPr="009A4582">
        <w:rPr>
          <w:highlight w:val="cyan"/>
          <w:u w:val="single"/>
        </w:rPr>
        <w:t>spectacle</w:t>
      </w:r>
      <w:r w:rsidRPr="008F3D80">
        <w:rPr>
          <w:sz w:val="16"/>
        </w:rPr>
        <w:t xml:space="preserve">” that </w:t>
      </w:r>
      <w:r w:rsidRPr="005F65A2">
        <w:rPr>
          <w:u w:val="single"/>
        </w:rPr>
        <w:t>establishes</w:t>
      </w:r>
      <w:r w:rsidRPr="008F3D80">
        <w:rPr>
          <w:sz w:val="16"/>
        </w:rPr>
        <w:t xml:space="preserve"> and mediates a social relationship with the public </w:t>
      </w:r>
      <w:r w:rsidRPr="009A4582">
        <w:rPr>
          <w:highlight w:val="cyan"/>
          <w:u w:val="single"/>
        </w:rPr>
        <w:t>through images</w:t>
      </w:r>
      <w:r w:rsidRPr="008F3D80">
        <w:rPr>
          <w:sz w:val="16"/>
        </w:rPr>
        <w:t xml:space="preserve"> (</w:t>
      </w:r>
      <w:proofErr w:type="spellStart"/>
      <w:r w:rsidRPr="008F3D80">
        <w:rPr>
          <w:sz w:val="16"/>
        </w:rPr>
        <w:t>Debord</w:t>
      </w:r>
      <w:proofErr w:type="spellEnd"/>
      <w:r w:rsidRPr="008F3D80">
        <w:rPr>
          <w:sz w:val="16"/>
        </w:rPr>
        <w:t xml:space="preserve"> 1994). Photos like the one above </w:t>
      </w:r>
      <w:proofErr w:type="gramStart"/>
      <w:r w:rsidRPr="008F3D80">
        <w:rPr>
          <w:sz w:val="16"/>
        </w:rPr>
        <w:t>are</w:t>
      </w:r>
      <w:proofErr w:type="gramEnd"/>
      <w:r w:rsidRPr="008F3D80">
        <w:rPr>
          <w:sz w:val="16"/>
        </w:rPr>
        <w:t xml:space="preserve"> preambles to the spectacle of 1,000 ships departing to Mars every 26 months. Even if that does not become a reality, </w:t>
      </w:r>
      <w:r w:rsidRPr="005F65A2">
        <w:rPr>
          <w:u w:val="single"/>
        </w:rPr>
        <w:t xml:space="preserve">Musk and other </w:t>
      </w:r>
      <w:proofErr w:type="spellStart"/>
      <w:r w:rsidRPr="009A4582">
        <w:rPr>
          <w:highlight w:val="cyan"/>
          <w:u w:val="single"/>
        </w:rPr>
        <w:t>NewSpacers</w:t>
      </w:r>
      <w:proofErr w:type="spellEnd"/>
      <w:r w:rsidRPr="00F63034">
        <w:rPr>
          <w:u w:val="single"/>
        </w:rPr>
        <w:t xml:space="preserve"> </w:t>
      </w:r>
      <w:r w:rsidRPr="009A4582">
        <w:rPr>
          <w:u w:val="single"/>
        </w:rPr>
        <w:t>have</w:t>
      </w:r>
      <w:r w:rsidRPr="005F65A2">
        <w:rPr>
          <w:u w:val="single"/>
        </w:rPr>
        <w:t xml:space="preserve"> already </w:t>
      </w:r>
      <w:r w:rsidRPr="009A4582">
        <w:rPr>
          <w:u w:val="single"/>
        </w:rPr>
        <w:t>begun</w:t>
      </w:r>
      <w:r w:rsidRPr="005F65A2">
        <w:rPr>
          <w:u w:val="single"/>
        </w:rPr>
        <w:t xml:space="preserve"> to creep into the social imaginary of space and </w:t>
      </w:r>
      <w:r w:rsidRPr="009A4582">
        <w:rPr>
          <w:highlight w:val="cyan"/>
          <w:u w:val="single"/>
        </w:rPr>
        <w:t>supplant their</w:t>
      </w:r>
      <w:r w:rsidRPr="005F65A2">
        <w:rPr>
          <w:u w:val="single"/>
        </w:rPr>
        <w:t xml:space="preserve"> own </w:t>
      </w:r>
      <w:r w:rsidRPr="009A4582">
        <w:rPr>
          <w:highlight w:val="cyan"/>
          <w:u w:val="single"/>
        </w:rPr>
        <w:t>ideologies</w:t>
      </w:r>
      <w:r w:rsidRPr="005F65A2">
        <w:rPr>
          <w:u w:val="single"/>
        </w:rPr>
        <w:t xml:space="preserve"> as truth </w:t>
      </w:r>
      <w:r w:rsidRPr="009A4582">
        <w:rPr>
          <w:highlight w:val="cyan"/>
          <w:u w:val="single"/>
        </w:rPr>
        <w:t>into the cosmic hyperreality</w:t>
      </w:r>
      <w:r w:rsidRPr="008F3D80">
        <w:rPr>
          <w:sz w:val="16"/>
        </w:rPr>
        <w:t xml:space="preserve">, which may relate to why my survey results contained foundationally contradictory answers. </w:t>
      </w:r>
      <w:r w:rsidRPr="005F65A2">
        <w:rPr>
          <w:u w:val="single"/>
        </w:rPr>
        <w:t>These photos are part of a larger trend within the space science hyperreality</w:t>
      </w:r>
      <w:r w:rsidRPr="008F3D80">
        <w:rPr>
          <w:sz w:val="16"/>
        </w:rPr>
        <w:t xml:space="preserve">. </w:t>
      </w:r>
      <w:proofErr w:type="spellStart"/>
      <w:r w:rsidRPr="008F3D80">
        <w:rPr>
          <w:sz w:val="16"/>
        </w:rPr>
        <w:t>Messeri</w:t>
      </w:r>
      <w:proofErr w:type="spellEnd"/>
      <w:r w:rsidRPr="008F3D80">
        <w:rPr>
          <w:sz w:val="16"/>
        </w:rPr>
        <w:t xml:space="preserve"> (2016) ethnographically uncovers how Martian mapmakers are creating incredibly detailed maps that are created without direct reference to the landscape, since we have never set foot there. Therefore, “</w:t>
      </w:r>
      <w:r w:rsidRPr="005F65A2">
        <w:rPr>
          <w:u w:val="single"/>
        </w:rPr>
        <w:t xml:space="preserve">the primary goal of today’s [Martian] maps </w:t>
      </w:r>
      <w:proofErr w:type="gramStart"/>
      <w:r w:rsidRPr="005F65A2">
        <w:rPr>
          <w:u w:val="single"/>
        </w:rPr>
        <w:t>is</w:t>
      </w:r>
      <w:proofErr w:type="gramEnd"/>
      <w:r w:rsidRPr="005F65A2">
        <w:rPr>
          <w:u w:val="single"/>
        </w:rPr>
        <w:t xml:space="preserve"> . . . to establish Mars as inviting to human explorers</w:t>
      </w:r>
      <w:r w:rsidRPr="008F3D80">
        <w:rPr>
          <w:sz w:val="16"/>
        </w:rPr>
        <w:t>,” much like the images of a terraformed Mars advertised by SpaceX (</w:t>
      </w:r>
      <w:proofErr w:type="spellStart"/>
      <w:r w:rsidRPr="008F3D80">
        <w:rPr>
          <w:sz w:val="16"/>
        </w:rPr>
        <w:t>Messeri</w:t>
      </w:r>
      <w:proofErr w:type="spellEnd"/>
      <w:r w:rsidRPr="008F3D80">
        <w:rPr>
          <w:sz w:val="16"/>
        </w:rPr>
        <w:t xml:space="preserve"> 2016, 74). Like the Jorge Luis Borges short story Del rigor </w:t>
      </w:r>
      <w:proofErr w:type="spellStart"/>
      <w:r w:rsidRPr="008F3D80">
        <w:rPr>
          <w:sz w:val="16"/>
        </w:rPr>
        <w:t>en</w:t>
      </w:r>
      <w:proofErr w:type="spellEnd"/>
      <w:r w:rsidRPr="008F3D80">
        <w:rPr>
          <w:sz w:val="16"/>
        </w:rPr>
        <w:t xml:space="preserve"> la </w:t>
      </w:r>
      <w:proofErr w:type="spellStart"/>
      <w:r w:rsidRPr="008F3D80">
        <w:rPr>
          <w:sz w:val="16"/>
        </w:rPr>
        <w:t>ciencia</w:t>
      </w:r>
      <w:proofErr w:type="spellEnd"/>
      <w:r w:rsidRPr="008F3D80">
        <w:rPr>
          <w:sz w:val="16"/>
        </w:rPr>
        <w:t xml:space="preserve">, </w:t>
      </w:r>
      <w:r w:rsidRPr="009A4582">
        <w:rPr>
          <w:highlight w:val="cyan"/>
          <w:u w:val="single"/>
        </w:rPr>
        <w:t>the map precedes the territory</w:t>
      </w:r>
      <w:r w:rsidRPr="00777332">
        <w:rPr>
          <w:u w:val="single"/>
        </w:rPr>
        <w:t xml:space="preserve">, and the obsession of creating a perfect map makes that map </w:t>
      </w:r>
      <w:r w:rsidRPr="009A4582">
        <w:rPr>
          <w:highlight w:val="cyan"/>
          <w:u w:val="single"/>
        </w:rPr>
        <w:t>the</w:t>
      </w:r>
      <w:r w:rsidRPr="00831C32">
        <w:rPr>
          <w:u w:val="single"/>
        </w:rPr>
        <w:t xml:space="preserve"> </w:t>
      </w:r>
      <w:r w:rsidRPr="00F63034">
        <w:rPr>
          <w:u w:val="single"/>
        </w:rPr>
        <w:t xml:space="preserve">new </w:t>
      </w:r>
      <w:r w:rsidRPr="009A4582">
        <w:rPr>
          <w:u w:val="single"/>
        </w:rPr>
        <w:t>reality</w:t>
      </w:r>
      <w:r w:rsidRPr="00777332">
        <w:rPr>
          <w:u w:val="single"/>
        </w:rPr>
        <w:t xml:space="preserve"> (as a </w:t>
      </w:r>
      <w:r w:rsidRPr="009A4582">
        <w:rPr>
          <w:highlight w:val="cyan"/>
          <w:u w:val="single"/>
        </w:rPr>
        <w:t>simulation</w:t>
      </w:r>
      <w:r w:rsidRPr="00777332">
        <w:rPr>
          <w:u w:val="single"/>
        </w:rPr>
        <w:t xml:space="preserve">), </w:t>
      </w:r>
      <w:r w:rsidRPr="009A4582">
        <w:rPr>
          <w:highlight w:val="cyan"/>
          <w:u w:val="single"/>
        </w:rPr>
        <w:t xml:space="preserve">while </w:t>
      </w:r>
      <w:r w:rsidRPr="00481E05">
        <w:rPr>
          <w:highlight w:val="cyan"/>
          <w:u w:val="single"/>
        </w:rPr>
        <w:t>the em</w:t>
      </w:r>
      <w:r w:rsidRPr="009A4582">
        <w:rPr>
          <w:highlight w:val="cyan"/>
          <w:u w:val="single"/>
        </w:rPr>
        <w:t>pire it</w:t>
      </w:r>
      <w:r w:rsidRPr="00777332">
        <w:rPr>
          <w:u w:val="single"/>
        </w:rPr>
        <w:t xml:space="preserve">’s supposed to </w:t>
      </w:r>
      <w:r w:rsidRPr="009A4582">
        <w:rPr>
          <w:highlight w:val="cyan"/>
          <w:u w:val="single"/>
        </w:rPr>
        <w:t>represent</w:t>
      </w:r>
      <w:r w:rsidRPr="008F3D80">
        <w:rPr>
          <w:sz w:val="16"/>
        </w:rPr>
        <w:t>—or in this case, the planet Mars—</w:t>
      </w:r>
      <w:r w:rsidRPr="009A4582">
        <w:rPr>
          <w:highlight w:val="cyan"/>
          <w:u w:val="single"/>
        </w:rPr>
        <w:t>crumbles away</w:t>
      </w:r>
      <w:r w:rsidRPr="00777332">
        <w:rPr>
          <w:u w:val="single"/>
        </w:rPr>
        <w:t xml:space="preserve">, </w:t>
      </w:r>
      <w:r w:rsidRPr="009A4582">
        <w:rPr>
          <w:highlight w:val="cyan"/>
          <w:u w:val="single"/>
        </w:rPr>
        <w:t>ceding to the hyperreality</w:t>
      </w:r>
      <w:r w:rsidRPr="00777332">
        <w:rPr>
          <w:u w:val="single"/>
        </w:rPr>
        <w:t xml:space="preserve"> of its representation</w:t>
      </w:r>
      <w:r w:rsidRPr="008F3D80">
        <w:rPr>
          <w:sz w:val="16"/>
        </w:rPr>
        <w:t xml:space="preserve">. NASA—in its neoliberal present—is enveloped within this hyperreality as well, perhaps as it recognizes the simulation that </w:t>
      </w:r>
      <w:proofErr w:type="spellStart"/>
      <w:r w:rsidRPr="009A4582">
        <w:rPr>
          <w:highlight w:val="cyan"/>
          <w:u w:val="single"/>
        </w:rPr>
        <w:t>NewSpace</w:t>
      </w:r>
      <w:proofErr w:type="spellEnd"/>
      <w:r w:rsidRPr="008F3D80">
        <w:rPr>
          <w:sz w:val="16"/>
        </w:rPr>
        <w:t xml:space="preserve"> exists within, and how powerful it can be in the sphere of public relations. However, their production of nostalgia inducing travel posters for places humans </w:t>
      </w:r>
      <w:proofErr w:type="gramStart"/>
      <w:r w:rsidRPr="008F3D80">
        <w:rPr>
          <w:sz w:val="16"/>
        </w:rPr>
        <w:t xml:space="preserve">have never been </w:t>
      </w:r>
      <w:r w:rsidRPr="00777332">
        <w:rPr>
          <w:u w:val="single"/>
        </w:rPr>
        <w:t>are</w:t>
      </w:r>
      <w:proofErr w:type="gramEnd"/>
      <w:r w:rsidRPr="00777332">
        <w:rPr>
          <w:u w:val="single"/>
        </w:rPr>
        <w:t xml:space="preserve"> </w:t>
      </w:r>
      <w:r w:rsidRPr="009A4582">
        <w:rPr>
          <w:highlight w:val="cyan"/>
          <w:u w:val="single"/>
        </w:rPr>
        <w:t>code</w:t>
      </w:r>
      <w:r w:rsidRPr="00777332">
        <w:rPr>
          <w:u w:val="single"/>
        </w:rPr>
        <w:t xml:space="preserve">d to invite—and exclude—certain types of </w:t>
      </w:r>
      <w:r w:rsidRPr="009A4582">
        <w:rPr>
          <w:highlight w:val="cyan"/>
          <w:u w:val="single"/>
        </w:rPr>
        <w:t>futures</w:t>
      </w:r>
      <w:r w:rsidRPr="008F3D80">
        <w:rPr>
          <w:sz w:val="16"/>
        </w:rPr>
        <w:t xml:space="preserve"> (</w:t>
      </w:r>
      <w:proofErr w:type="spellStart"/>
      <w:r w:rsidRPr="008F3D80">
        <w:rPr>
          <w:sz w:val="16"/>
        </w:rPr>
        <w:t>Messeri</w:t>
      </w:r>
      <w:proofErr w:type="spellEnd"/>
      <w:r w:rsidRPr="008F3D80">
        <w:rPr>
          <w:sz w:val="16"/>
        </w:rPr>
        <w:t xml:space="preserve"> 2016). Namely, </w:t>
      </w:r>
      <w:r w:rsidRPr="00777332">
        <w:rPr>
          <w:u w:val="single"/>
        </w:rPr>
        <w:t xml:space="preserve">these futures are </w:t>
      </w:r>
      <w:r w:rsidRPr="009A4582">
        <w:rPr>
          <w:highlight w:val="cyan"/>
          <w:u w:val="single"/>
        </w:rPr>
        <w:t>white, colonial, and</w:t>
      </w:r>
      <w:r w:rsidRPr="00777332">
        <w:rPr>
          <w:u w:val="single"/>
        </w:rPr>
        <w:t xml:space="preserve"> </w:t>
      </w:r>
      <w:r w:rsidRPr="008F3D80">
        <w:rPr>
          <w:sz w:val="16"/>
        </w:rPr>
        <w:t xml:space="preserve">evoke vintage 1950s–1960s travel </w:t>
      </w:r>
      <w:r w:rsidRPr="009A4582">
        <w:rPr>
          <w:u w:val="single"/>
        </w:rPr>
        <w:t>advertisements</w:t>
      </w:r>
      <w:r w:rsidRPr="00777332">
        <w:rPr>
          <w:u w:val="single"/>
        </w:rPr>
        <w:t xml:space="preserve">, a period of U.S. history </w:t>
      </w:r>
      <w:r w:rsidRPr="009A4582">
        <w:rPr>
          <w:highlight w:val="cyan"/>
          <w:u w:val="single"/>
        </w:rPr>
        <w:t>ripe with inequality and oppression</w:t>
      </w:r>
      <w:r w:rsidRPr="008F3D80">
        <w:rPr>
          <w:sz w:val="16"/>
        </w:rPr>
        <w:t xml:space="preserve">. </w:t>
      </w:r>
      <w:r w:rsidRPr="00777332">
        <w:rPr>
          <w:u w:val="single"/>
        </w:rPr>
        <w:t>The political cannot be divorced from aesthetic</w:t>
      </w:r>
      <w:r w:rsidRPr="008F3D80">
        <w:rPr>
          <w:sz w:val="16"/>
        </w:rPr>
        <w:t xml:space="preserve">, no matter how much opponents may try to argue against this point; I’m sorry but Foucault 33 was right. And these </w:t>
      </w:r>
      <w:r w:rsidRPr="00777332">
        <w:rPr>
          <w:u w:val="single"/>
        </w:rPr>
        <w:t xml:space="preserve">theoretical frameworks are the reason why I </w:t>
      </w:r>
      <w:r w:rsidRPr="008F3D80">
        <w:rPr>
          <w:sz w:val="16"/>
        </w:rPr>
        <w:t xml:space="preserve">have </w:t>
      </w:r>
      <w:r w:rsidRPr="00777332">
        <w:rPr>
          <w:u w:val="single"/>
        </w:rPr>
        <w:t>argued</w:t>
      </w:r>
      <w:r w:rsidRPr="008F3D80">
        <w:rPr>
          <w:sz w:val="16"/>
        </w:rPr>
        <w:t xml:space="preserve"> for social science </w:t>
      </w:r>
      <w:r w:rsidRPr="00777332">
        <w:rPr>
          <w:u w:val="single"/>
        </w:rPr>
        <w:t>to take science fiction seriously</w:t>
      </w:r>
      <w:r w:rsidRPr="008F3D80">
        <w:rPr>
          <w:sz w:val="16"/>
        </w:rPr>
        <w:t xml:space="preserve">, especially science fiction that does not espouse the tropes of Spencerian social theory. </w:t>
      </w:r>
      <w:r w:rsidRPr="004D37A7">
        <w:rPr>
          <w:u w:val="single"/>
        </w:rPr>
        <w:t>Science fiction writers who identify as people of color, Indigenous, women, and LGBTQI+—</w:t>
      </w:r>
      <w:r w:rsidRPr="008F3D80">
        <w:rPr>
          <w:sz w:val="16"/>
        </w:rPr>
        <w:t>with enough critical mass—</w:t>
      </w:r>
      <w:r w:rsidRPr="004D37A7">
        <w:rPr>
          <w:u w:val="single"/>
        </w:rPr>
        <w:t>can create a simulation and hyperreality with their own work that forces change at the root</w:t>
      </w:r>
      <w:r w:rsidRPr="008F3D80">
        <w:rPr>
          <w:sz w:val="16"/>
        </w:rPr>
        <w:t xml:space="preserve">. </w:t>
      </w:r>
      <w:r w:rsidRPr="004D37A7">
        <w:rPr>
          <w:u w:val="single"/>
        </w:rPr>
        <w:t>The power of words</w:t>
      </w:r>
      <w:r w:rsidRPr="008F3D80">
        <w:rPr>
          <w:sz w:val="16"/>
        </w:rPr>
        <w:t xml:space="preserve">, of worldmaking, of placemaking that </w:t>
      </w:r>
      <w:r w:rsidRPr="004D37A7">
        <w:rPr>
          <w:u w:val="single"/>
        </w:rPr>
        <w:t>is so inherent in science fiction writing</w:t>
      </w:r>
      <w:r w:rsidRPr="008F3D80">
        <w:rPr>
          <w:sz w:val="16"/>
        </w:rPr>
        <w:t xml:space="preserve"> are the catalysts for social change, especially in Earth-bound space science. Furthermore, social scientists should not only </w:t>
      </w:r>
      <w:r w:rsidRPr="004D37A7">
        <w:rPr>
          <w:u w:val="single"/>
        </w:rPr>
        <w:t>embrace the political world that science fiction inhabits,</w:t>
      </w:r>
      <w:r w:rsidRPr="008F3D80">
        <w:rPr>
          <w:sz w:val="16"/>
        </w:rPr>
        <w:t xml:space="preserve">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F3D80">
        <w:rPr>
          <w:sz w:val="16"/>
        </w:rPr>
        <w:t>Chernyshevsky</w:t>
      </w:r>
      <w:proofErr w:type="spellEnd"/>
      <w:r w:rsidRPr="008F3D80">
        <w:rPr>
          <w:sz w:val="16"/>
        </w:rPr>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F3D80">
        <w:rPr>
          <w:sz w:val="16"/>
        </w:rPr>
        <w:t>in order to</w:t>
      </w:r>
      <w:proofErr w:type="gramEnd"/>
      <w:r w:rsidRPr="008F3D80">
        <w:rPr>
          <w:sz w:val="16"/>
        </w:rPr>
        <w:t xml:space="preserve"> keep with the titular theme. As I have argued extensively in this thesis, </w:t>
      </w:r>
      <w:r w:rsidRPr="004D37A7">
        <w:rPr>
          <w:u w:val="single"/>
        </w:rPr>
        <w:t xml:space="preserve">American imaginaries of the future are dominated by right-libertarianism. </w:t>
      </w:r>
      <w:proofErr w:type="spellStart"/>
      <w:r w:rsidRPr="004D37A7">
        <w:rPr>
          <w:u w:val="single"/>
        </w:rPr>
        <w:t>NewSpace</w:t>
      </w:r>
      <w:proofErr w:type="spellEnd"/>
      <w:r w:rsidRPr="004D37A7">
        <w:rPr>
          <w:u w:val="single"/>
        </w:rPr>
        <w:t xml:space="preserve"> venture capitalists like Elon Musk and Peter Thiel have latched on to futurist thinking and have the power and capital to begin enacting some of their visions.</w:t>
      </w:r>
      <w:r w:rsidRPr="008F3D80">
        <w:rPr>
          <w:sz w:val="16"/>
        </w:rPr>
        <w:t xml:space="preserve"> This is no surprise; engagements with the future emerged as a distinct field of social inquiry during the Cold War when neoliberal capitalism was battling state Communism for supremacy—and the political context has changed very little (</w:t>
      </w:r>
      <w:proofErr w:type="spellStart"/>
      <w:r w:rsidRPr="008F3D80">
        <w:rPr>
          <w:sz w:val="16"/>
        </w:rPr>
        <w:t>Tolon</w:t>
      </w:r>
      <w:proofErr w:type="spellEnd"/>
      <w:r w:rsidRPr="008F3D80">
        <w:rPr>
          <w:sz w:val="16"/>
        </w:rPr>
        <w:t xml:space="preserve"> 2012). However, </w:t>
      </w:r>
      <w:proofErr w:type="spellStart"/>
      <w:r w:rsidRPr="002F12ED">
        <w:rPr>
          <w:u w:val="single"/>
        </w:rPr>
        <w:t>NewSpacers</w:t>
      </w:r>
      <w:proofErr w:type="spellEnd"/>
      <w:r w:rsidRPr="002F12ED">
        <w:rPr>
          <w:u w:val="single"/>
        </w:rPr>
        <w:t xml:space="preserve"> depend on a climate of stress and conflict </w:t>
      </w:r>
      <w:proofErr w:type="gramStart"/>
      <w:r w:rsidRPr="002F12ED">
        <w:rPr>
          <w:u w:val="single"/>
        </w:rPr>
        <w:t>in order to</w:t>
      </w:r>
      <w:proofErr w:type="gramEnd"/>
      <w:r w:rsidRPr="002F12ED">
        <w:rPr>
          <w:u w:val="single"/>
        </w:rPr>
        <w:t xml:space="preserve"> justify their drastic socio-political-economic actions</w:t>
      </w:r>
      <w:r w:rsidRPr="008F3D80">
        <w:rPr>
          <w:sz w:val="16"/>
        </w:rPr>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F3D80">
        <w:rPr>
          <w:sz w:val="16"/>
        </w:rPr>
        <w:t>Gittlitz</w:t>
      </w:r>
      <w:proofErr w:type="spellEnd"/>
      <w:r w:rsidRPr="008F3D80">
        <w:rPr>
          <w:sz w:val="16"/>
        </w:rPr>
        <w:t xml:space="preserve"> 2016, para. 8). </w:t>
      </w:r>
      <w:r w:rsidRPr="002F12ED">
        <w:rPr>
          <w:u w:val="single"/>
        </w:rPr>
        <w:t>To</w:t>
      </w:r>
      <w:r w:rsidRPr="008F3D80">
        <w:rPr>
          <w:sz w:val="16"/>
        </w:rPr>
        <w:t xml:space="preserve"> </w:t>
      </w:r>
      <w:r w:rsidRPr="002F12ED">
        <w:rPr>
          <w:u w:val="single"/>
        </w:rPr>
        <w:t>Thiel, and</w:t>
      </w:r>
      <w:r w:rsidRPr="008F3D80">
        <w:rPr>
          <w:sz w:val="16"/>
        </w:rPr>
        <w:t xml:space="preserve"> many of his </w:t>
      </w:r>
      <w:r w:rsidRPr="002F12ED">
        <w:rPr>
          <w:u w:val="single"/>
        </w:rPr>
        <w:t>right-libertarian venture capitalist revolutionary vanguard</w:t>
      </w:r>
      <w:r w:rsidRPr="008F3D80">
        <w:rPr>
          <w:sz w:val="16"/>
        </w:rPr>
        <w:t xml:space="preserve">, these </w:t>
      </w:r>
      <w:r w:rsidRPr="002F12ED">
        <w:rPr>
          <w:u w:val="single"/>
        </w:rPr>
        <w:t>places are threefold: artificial island micro-nations, the Internet and cyber-communities, and outer space</w:t>
      </w:r>
      <w:r w:rsidRPr="008F3D80">
        <w:rPr>
          <w:sz w:val="16"/>
        </w:rPr>
        <w:t xml:space="preserve"> (</w:t>
      </w:r>
      <w:proofErr w:type="spellStart"/>
      <w:r w:rsidRPr="008F3D80">
        <w:rPr>
          <w:sz w:val="16"/>
        </w:rPr>
        <w:t>Gittlitz</w:t>
      </w:r>
      <w:proofErr w:type="spellEnd"/>
      <w:r w:rsidRPr="008F3D80">
        <w:rPr>
          <w:sz w:val="16"/>
        </w:rPr>
        <w:t xml:space="preserve"> 2016). </w:t>
      </w:r>
      <w:r w:rsidRPr="002F12ED">
        <w:rPr>
          <w:u w:val="single"/>
        </w:rPr>
        <w:t>Thiel</w:t>
      </w:r>
      <w:r w:rsidRPr="008F3D80">
        <w:rPr>
          <w:sz w:val="16"/>
        </w:rPr>
        <w:t xml:space="preserve"> has </w:t>
      </w:r>
      <w:r w:rsidRPr="002F12ED">
        <w:rPr>
          <w:u w:val="single"/>
        </w:rPr>
        <w:t>invested in all three</w:t>
      </w:r>
      <w:r w:rsidRPr="008F3D80">
        <w:rPr>
          <w:sz w:val="16"/>
        </w:rPr>
        <w:t xml:space="preserve"> of these </w:t>
      </w:r>
      <w:r w:rsidRPr="002F12ED">
        <w:rPr>
          <w:u w:val="single"/>
        </w:rPr>
        <w:t>areas and was</w:t>
      </w:r>
      <w:r w:rsidRPr="008F3D80">
        <w:rPr>
          <w:sz w:val="16"/>
        </w:rPr>
        <w:t xml:space="preserve"> recently </w:t>
      </w:r>
      <w:r w:rsidRPr="002F12ED">
        <w:rPr>
          <w:u w:val="single"/>
        </w:rPr>
        <w:t>placed on Trump’s transition team</w:t>
      </w:r>
      <w:r w:rsidRPr="008F3D80">
        <w:rPr>
          <w:sz w:val="16"/>
        </w:rPr>
        <w:t xml:space="preserve">. Soon after Thiel’s appointment, </w:t>
      </w:r>
      <w:r w:rsidRPr="009A4582">
        <w:rPr>
          <w:highlight w:val="cyan"/>
          <w:u w:val="single"/>
        </w:rPr>
        <w:t>Trump</w:t>
      </w:r>
      <w:r w:rsidRPr="008F3D80">
        <w:rPr>
          <w:sz w:val="16"/>
        </w:rPr>
        <w:t xml:space="preserve"> decided to </w:t>
      </w:r>
      <w:r w:rsidRPr="009A4582">
        <w:rPr>
          <w:highlight w:val="cyan"/>
          <w:u w:val="single"/>
        </w:rPr>
        <w:t>divert</w:t>
      </w:r>
      <w:r w:rsidRPr="00F63034">
        <w:rPr>
          <w:u w:val="single"/>
        </w:rPr>
        <w:t xml:space="preserve"> </w:t>
      </w:r>
      <w:r w:rsidRPr="003B2362">
        <w:rPr>
          <w:u w:val="single"/>
        </w:rPr>
        <w:t xml:space="preserve">NASA </w:t>
      </w:r>
      <w:r w:rsidRPr="009A4582">
        <w:rPr>
          <w:highlight w:val="cyan"/>
          <w:u w:val="single"/>
        </w:rPr>
        <w:t>funds from climate change</w:t>
      </w:r>
      <w:r w:rsidRPr="008F3D80">
        <w:rPr>
          <w:sz w:val="16"/>
        </w:rPr>
        <w:t xml:space="preserve"> studies </w:t>
      </w:r>
      <w:r w:rsidRPr="009A4582">
        <w:rPr>
          <w:highlight w:val="cyan"/>
          <w:u w:val="single"/>
        </w:rPr>
        <w:t>to</w:t>
      </w:r>
      <w:r w:rsidRPr="002F12ED">
        <w:rPr>
          <w:u w:val="single"/>
        </w:rPr>
        <w:t xml:space="preserve"> deep </w:t>
      </w:r>
      <w:r w:rsidRPr="009A4582">
        <w:rPr>
          <w:highlight w:val="cyan"/>
          <w:u w:val="single"/>
        </w:rPr>
        <w:t>space exploration</w:t>
      </w:r>
      <w:r w:rsidRPr="008F3D80">
        <w:rPr>
          <w:sz w:val="16"/>
        </w:rPr>
        <w:t xml:space="preserve">. This has a lot to do with the </w:t>
      </w:r>
      <w:r w:rsidRPr="009A4582">
        <w:rPr>
          <w:highlight w:val="cyan"/>
          <w:u w:val="single"/>
        </w:rPr>
        <w:t>fostering</w:t>
      </w:r>
      <w:r w:rsidRPr="002F12ED">
        <w:rPr>
          <w:u w:val="single"/>
        </w:rPr>
        <w:t xml:space="preserve"> </w:t>
      </w:r>
      <w:r w:rsidRPr="009A4582">
        <w:rPr>
          <w:u w:val="single"/>
        </w:rPr>
        <w:t>of</w:t>
      </w:r>
      <w:r w:rsidRPr="002F12ED">
        <w:rPr>
          <w:u w:val="single"/>
        </w:rPr>
        <w:t xml:space="preserve"> </w:t>
      </w:r>
      <w:r w:rsidRPr="009A4582">
        <w:rPr>
          <w:highlight w:val="cyan"/>
          <w:u w:val="single"/>
        </w:rPr>
        <w:t>another American frontier</w:t>
      </w:r>
      <w:r w:rsidRPr="008F3D80">
        <w:rPr>
          <w:sz w:val="16"/>
        </w:rPr>
        <w:t xml:space="preserve">. As of the time of my writing this thesis, </w:t>
      </w:r>
      <w:r w:rsidRPr="00F63034">
        <w:rPr>
          <w:u w:val="single"/>
        </w:rPr>
        <w:t>Trump</w:t>
      </w:r>
      <w:r w:rsidRPr="008F3D80">
        <w:rPr>
          <w:sz w:val="16"/>
        </w:rPr>
        <w:t xml:space="preserve"> ha</w:t>
      </w:r>
      <w:r w:rsidRPr="00F63034">
        <w:rPr>
          <w:u w:val="single"/>
        </w:rPr>
        <w:t>s</w:t>
      </w:r>
      <w:r w:rsidRPr="002F12ED">
        <w:rPr>
          <w:u w:val="single"/>
        </w:rPr>
        <w:t xml:space="preserve"> </w:t>
      </w:r>
      <w:r w:rsidRPr="008F3D80">
        <w:rPr>
          <w:sz w:val="16"/>
        </w:rPr>
        <w:t xml:space="preserve">announced </w:t>
      </w:r>
      <w:r w:rsidRPr="00F63034">
        <w:rPr>
          <w:u w:val="single"/>
        </w:rPr>
        <w:t>plans to build a wall</w:t>
      </w:r>
      <w:r w:rsidRPr="008F3D80">
        <w:rPr>
          <w:sz w:val="16"/>
        </w:rPr>
        <w:t xml:space="preserve"> along the United States / Mexico border. These </w:t>
      </w:r>
      <w:r w:rsidRPr="009A4582">
        <w:rPr>
          <w:highlight w:val="cyan"/>
          <w:u w:val="single"/>
        </w:rPr>
        <w:t>Earthly enclosures are direct manifestations of the cosmic enclosures</w:t>
      </w:r>
      <w:r w:rsidRPr="00831C32">
        <w:rPr>
          <w:u w:val="single"/>
        </w:rPr>
        <w:t xml:space="preserve"> championed </w:t>
      </w:r>
      <w:r w:rsidRPr="009A4582">
        <w:rPr>
          <w:highlight w:val="cyan"/>
          <w:u w:val="single"/>
        </w:rPr>
        <w:t xml:space="preserve">by </w:t>
      </w:r>
      <w:proofErr w:type="spellStart"/>
      <w:r w:rsidRPr="009A4582">
        <w:rPr>
          <w:highlight w:val="cyan"/>
          <w:u w:val="single"/>
        </w:rPr>
        <w:t>NewSpace</w:t>
      </w:r>
      <w:proofErr w:type="spellEnd"/>
      <w:r w:rsidRPr="008F3D80">
        <w:rPr>
          <w:sz w:val="16"/>
        </w:rPr>
        <w:t xml:space="preserve">—and often these two proclamations are advocated by the same people in the same positions of power. </w:t>
      </w:r>
      <w:r w:rsidRPr="002F12ED">
        <w:rPr>
          <w:u w:val="single"/>
        </w:rPr>
        <w:t>Is the cosmic frontier doomed to represent the same tragedies and oppression as our Earth frontiers?</w:t>
      </w:r>
      <w:r w:rsidRPr="008F3D80">
        <w:rPr>
          <w:sz w:val="16"/>
        </w:rPr>
        <w:t xml:space="preserve"> Not necessarily. And here, I will begin to take a long needed—albeit brief—shift toward optimism. </w:t>
      </w:r>
      <w:r w:rsidRPr="002F12ED">
        <w:rPr>
          <w:u w:val="single"/>
        </w:rPr>
        <w:t xml:space="preserve">Today, our borderlands are places of violence, where states exert their influence </w:t>
      </w:r>
      <w:proofErr w:type="gramStart"/>
      <w:r w:rsidRPr="002F12ED">
        <w:rPr>
          <w:u w:val="single"/>
        </w:rPr>
        <w:t>in order to</w:t>
      </w:r>
      <w:proofErr w:type="gramEnd"/>
      <w:r w:rsidRPr="002F12ED">
        <w:rPr>
          <w:u w:val="single"/>
        </w:rPr>
        <w:t xml:space="preserve"> destroy or capitulate the Other</w:t>
      </w:r>
      <w:r w:rsidRPr="008F3D80">
        <w:rPr>
          <w:sz w:val="16"/>
        </w:rPr>
        <w:t xml:space="preserve">—either figuratively or literally. However, this was not always the case. As </w:t>
      </w:r>
      <w:proofErr w:type="spellStart"/>
      <w:r w:rsidRPr="008F3D80">
        <w:rPr>
          <w:sz w:val="16"/>
        </w:rPr>
        <w:t>Durrenberger</w:t>
      </w:r>
      <w:proofErr w:type="spellEnd"/>
      <w:r w:rsidRPr="008F3D80">
        <w:rPr>
          <w:sz w:val="16"/>
        </w:rPr>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F3D80">
        <w:rPr>
          <w:sz w:val="16"/>
        </w:rPr>
        <w:t>para</w:t>
      </w:r>
      <w:proofErr w:type="gramEnd"/>
      <w:r w:rsidRPr="008F3D80">
        <w:rPr>
          <w:sz w:val="16"/>
        </w:rPr>
        <w:t xml:space="preserve">. 5–6) Could outer space provide a space to unleash the human potential for compassion? </w:t>
      </w:r>
      <w:r w:rsidRPr="002F12ED">
        <w:rPr>
          <w:u w:val="single"/>
        </w:rPr>
        <w:t>With the absolute vastness of the cosmos, it seems impossible</w:t>
      </w:r>
      <w:r w:rsidRPr="008F3D80">
        <w:rPr>
          <w:sz w:val="16"/>
        </w:rPr>
        <w:t>—</w:t>
      </w:r>
      <w:r w:rsidRPr="002F12ED">
        <w:rPr>
          <w:u w:val="single"/>
        </w:rPr>
        <w:t>past a certain technoscientific level that I believe we are rapidly approaching</w:t>
      </w:r>
      <w:r w:rsidRPr="008F3D80">
        <w:rPr>
          <w:sz w:val="16"/>
        </w:rPr>
        <w:t>—</w:t>
      </w:r>
      <w:r w:rsidRPr="002F12ED">
        <w:rPr>
          <w:u w:val="single"/>
        </w:rPr>
        <w:t>for dominant power systems like states or corporations to garner control over such enormous distances</w:t>
      </w:r>
      <w:r w:rsidRPr="008F3D80">
        <w:rPr>
          <w:sz w:val="16"/>
        </w:rPr>
        <w:t xml:space="preserve">. A certain degree of anarchy—if not </w:t>
      </w:r>
      <w:proofErr w:type="spellStart"/>
      <w:proofErr w:type="gramStart"/>
      <w:r w:rsidRPr="008F3D80">
        <w:rPr>
          <w:sz w:val="16"/>
        </w:rPr>
        <w:t>full fledged</w:t>
      </w:r>
      <w:proofErr w:type="spellEnd"/>
      <w:proofErr w:type="gramEnd"/>
      <w:r w:rsidRPr="008F3D80">
        <w:rPr>
          <w:sz w:val="16"/>
        </w:rPr>
        <w:t xml:space="preserve"> social anarchism or </w:t>
      </w:r>
      <w:proofErr w:type="spellStart"/>
      <w:r w:rsidRPr="008F3D80">
        <w:rPr>
          <w:sz w:val="16"/>
        </w:rPr>
        <w:t>anarchistcommunism</w:t>
      </w:r>
      <w:proofErr w:type="spellEnd"/>
      <w:r w:rsidRPr="008F3D80">
        <w:rPr>
          <w:sz w:val="16"/>
        </w:rPr>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F3D80">
        <w:rPr>
          <w:sz w:val="16"/>
        </w:rPr>
        <w:t>Misra</w:t>
      </w:r>
      <w:proofErr w:type="spellEnd"/>
      <w:r w:rsidRPr="008F3D80">
        <w:rPr>
          <w:sz w:val="16"/>
        </w:rPr>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t>
      </w:r>
      <w:r w:rsidRPr="00077A10">
        <w:rPr>
          <w:u w:val="single"/>
        </w:rPr>
        <w:t xml:space="preserve">we may have a chance at chipping away at </w:t>
      </w:r>
      <w:proofErr w:type="spellStart"/>
      <w:r w:rsidRPr="00077A10">
        <w:rPr>
          <w:u w:val="single"/>
        </w:rPr>
        <w:t>NewSpace’s</w:t>
      </w:r>
      <w:proofErr w:type="spellEnd"/>
      <w:r w:rsidRPr="00077A10">
        <w:rPr>
          <w:u w:val="single"/>
        </w:rPr>
        <w:t xml:space="preserve"> hegemonic lineage of the frontier</w:t>
      </w:r>
      <w:r w:rsidRPr="008F3D80">
        <w:rPr>
          <w:sz w:val="16"/>
        </w:rPr>
        <w:t xml:space="preserve">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w:t>
      </w:r>
      <w:r w:rsidRPr="00395312">
        <w:rPr>
          <w:u w:val="single"/>
        </w:rPr>
        <w:t>The fascist creep has turned into a fascist sprint</w:t>
      </w:r>
      <w:r w:rsidRPr="008F3D80">
        <w:rPr>
          <w:sz w:val="16"/>
        </w:rPr>
        <w:t xml:space="preserve">, and those that wish to claim neutrality or inaction are implicitly siding with the dominant powers that wish for nothing less than the destruction of the environment for capital gains, a stripping of what little civil protections are left, </w:t>
      </w:r>
      <w:r w:rsidRPr="00395312">
        <w:rPr>
          <w:u w:val="single"/>
        </w:rPr>
        <w:t>a mass defunding of all educational systems, a homogenizing of this country utilizing Nazi-era racial order schemes, a villainization of anyone who is not a right, white, Christian man, continued colonial expansion into sovereign Indigenous land while repeatedly breaking treaties</w:t>
      </w:r>
      <w:r w:rsidRPr="008F3D80">
        <w:rPr>
          <w:sz w:val="16"/>
        </w:rPr>
        <w:t xml:space="preserve">, </w:t>
      </w:r>
      <w:r w:rsidRPr="00395312">
        <w:rPr>
          <w:u w:val="single"/>
        </w:rPr>
        <w:t xml:space="preserve">rampant hetero-patriarchy, and the list continues </w:t>
      </w:r>
      <w:r w:rsidRPr="008F3D80">
        <w:rPr>
          <w:sz w:val="16"/>
        </w:rPr>
        <w:t xml:space="preserve">ad nauseam. </w:t>
      </w:r>
      <w:r w:rsidRPr="00395312">
        <w:rPr>
          <w:u w:val="single"/>
        </w:rPr>
        <w:t>It is our duty</w:t>
      </w:r>
      <w:r w:rsidRPr="008F3D80">
        <w:rPr>
          <w:sz w:val="16"/>
        </w:rPr>
        <w:t xml:space="preserve"> as anthropologists, as social scientists, as science fiction writers, as space enthusiasts, as educators, as human beings to make sure that while we are on Earth, we will </w:t>
      </w:r>
      <w:r w:rsidRPr="00395312">
        <w:rPr>
          <w:u w:val="single"/>
        </w:rPr>
        <w:t>fight for the weak, the marginalized, and the disenfranchised</w:t>
      </w:r>
      <w:r w:rsidRPr="008F3D80">
        <w:rPr>
          <w:sz w:val="16"/>
        </w:rPr>
        <w:t xml:space="preserve">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F3D80">
        <w:rPr>
          <w:sz w:val="16"/>
        </w:rPr>
        <w:t>place</w:t>
      </w:r>
      <w:proofErr w:type="gramEnd"/>
      <w:r w:rsidRPr="008F3D80">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57765A48" w14:textId="77777777" w:rsidR="0064220D" w:rsidRPr="00FE184C" w:rsidRDefault="0064220D" w:rsidP="0064220D">
      <w:pPr>
        <w:rPr>
          <w:sz w:val="16"/>
        </w:rPr>
      </w:pPr>
    </w:p>
    <w:p w14:paraId="72726EDE" w14:textId="77777777" w:rsidR="0064220D" w:rsidRPr="000E2E44" w:rsidRDefault="0064220D" w:rsidP="0064220D">
      <w:pPr>
        <w:pStyle w:val="Heading4"/>
      </w:pPr>
      <w:r>
        <w:t xml:space="preserve">2] By appropriating outer space, private entities are causing the </w:t>
      </w:r>
      <w:r w:rsidRPr="004A022A">
        <w:rPr>
          <w:u w:val="single"/>
        </w:rPr>
        <w:t>collision of sci-fi and reality</w:t>
      </w:r>
      <w:r>
        <w:t xml:space="preserve">, which dooms us to the hyperreal and </w:t>
      </w:r>
      <w:r w:rsidRPr="004A022A">
        <w:rPr>
          <w:u w:val="single"/>
        </w:rPr>
        <w:t>destroys all possibility of meaning</w:t>
      </w:r>
      <w:r>
        <w:t>.</w:t>
      </w:r>
    </w:p>
    <w:p w14:paraId="2B143E60" w14:textId="77777777" w:rsidR="0064220D" w:rsidRPr="004029F8" w:rsidRDefault="0064220D" w:rsidP="0064220D">
      <w:r w:rsidRPr="004029F8">
        <w:rPr>
          <w:rStyle w:val="Style13ptBold"/>
        </w:rPr>
        <w:t>Baudrillard 81</w:t>
      </w:r>
      <w:r>
        <w:t xml:space="preserve"> [</w:t>
      </w:r>
      <w:r w:rsidRPr="004029F8">
        <w:t xml:space="preserve">Jean Baudrillard, Baudrillard was a French sociologist, </w:t>
      </w:r>
      <w:proofErr w:type="gramStart"/>
      <w:r w:rsidRPr="004029F8">
        <w:t>philosopher</w:t>
      </w:r>
      <w:proofErr w:type="gramEnd"/>
      <w:r w:rsidRPr="004029F8">
        <w:t xml:space="preserve"> and cultural theorist. He is best known for his analyses of media, contemporary culture, and technological communication, as well as his formulation of concepts such as simulation and hyperreality, “Simulacra and Simulation”</w:t>
      </w:r>
      <w:r>
        <w:t xml:space="preserve">]/ </w:t>
      </w:r>
      <w:proofErr w:type="spellStart"/>
      <w:r>
        <w:t>lm</w:t>
      </w:r>
      <w:proofErr w:type="spellEnd"/>
    </w:p>
    <w:p w14:paraId="42A9A8F0" w14:textId="77777777" w:rsidR="0064220D" w:rsidRPr="00234F4E" w:rsidRDefault="0064220D" w:rsidP="0064220D">
      <w:pPr>
        <w:rPr>
          <w:sz w:val="16"/>
          <w:szCs w:val="16"/>
        </w:rPr>
      </w:pPr>
      <w:r w:rsidRPr="00234F4E">
        <w:rPr>
          <w:sz w:val="16"/>
          <w:szCs w:val="16"/>
        </w:rPr>
        <w:t>Three orders of simulacra:</w:t>
      </w:r>
    </w:p>
    <w:p w14:paraId="01C2E4A5"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simulacra that are natural, naturalist, founded on the image, on imitation and counterfeit, that are harmonious, optimistic, and that aim for the </w:t>
      </w:r>
      <w:proofErr w:type="gramStart"/>
      <w:r w:rsidRPr="009A4582">
        <w:rPr>
          <w:rFonts w:asciiTheme="minorHAnsi" w:hAnsiTheme="minorHAnsi" w:cstheme="minorHAnsi"/>
          <w:sz w:val="16"/>
        </w:rPr>
        <w:t>restitution</w:t>
      </w:r>
      <w:proofErr w:type="gramEnd"/>
      <w:r w:rsidRPr="009A4582">
        <w:rPr>
          <w:rFonts w:asciiTheme="minorHAnsi" w:hAnsiTheme="minorHAnsi" w:cstheme="minorHAnsi"/>
          <w:sz w:val="16"/>
        </w:rPr>
        <w:t xml:space="preserve"> or the ideal institution of nature made in God's image; </w:t>
      </w:r>
    </w:p>
    <w:p w14:paraId="2CCA3F2C" w14:textId="77777777" w:rsidR="0064220D" w:rsidRDefault="0064220D" w:rsidP="0064220D">
      <w:pPr>
        <w:rPr>
          <w:rFonts w:asciiTheme="minorHAnsi" w:hAnsiTheme="minorHAnsi" w:cstheme="minorHAnsi"/>
          <w:sz w:val="16"/>
        </w:rPr>
      </w:pPr>
      <w:r w:rsidRPr="00B0470A">
        <w:rPr>
          <w:rStyle w:val="Emphasis"/>
          <w:rFonts w:asciiTheme="minorHAnsi" w:hAnsiTheme="minorHAnsi" w:cstheme="minorHAnsi"/>
          <w:b w:val="0"/>
          <w:highlight w:val="cyan"/>
        </w:rPr>
        <w:t>simulacra</w:t>
      </w:r>
      <w:r w:rsidRPr="009A4582">
        <w:rPr>
          <w:rFonts w:asciiTheme="minorHAnsi" w:hAnsiTheme="minorHAnsi" w:cstheme="minorHAnsi"/>
          <w:sz w:val="16"/>
        </w:rPr>
        <w:t xml:space="preserve"> that </w:t>
      </w:r>
      <w:r w:rsidRPr="00E40FEA">
        <w:rPr>
          <w:rStyle w:val="StyleUnderline"/>
          <w:rFonts w:asciiTheme="minorHAnsi" w:hAnsiTheme="minorHAnsi" w:cstheme="minorHAnsi"/>
        </w:rPr>
        <w:t>are productive</w:t>
      </w:r>
      <w:r w:rsidRPr="00B0470A">
        <w:rPr>
          <w:rStyle w:val="StyleUnderline"/>
          <w:rFonts w:asciiTheme="minorHAnsi" w:hAnsiTheme="minorHAnsi" w:cstheme="minorHAnsi"/>
        </w:rPr>
        <w:t xml:space="preserve">, </w:t>
      </w:r>
      <w:proofErr w:type="spellStart"/>
      <w:r w:rsidRPr="00B0470A">
        <w:rPr>
          <w:rStyle w:val="StyleUnderline"/>
          <w:rFonts w:asciiTheme="minorHAnsi" w:hAnsiTheme="minorHAnsi" w:cstheme="minorHAnsi"/>
        </w:rPr>
        <w:t>productivist</w:t>
      </w:r>
      <w:proofErr w:type="spellEnd"/>
      <w:r w:rsidRPr="00B0470A">
        <w:rPr>
          <w:rStyle w:val="StyleUnderline"/>
          <w:rFonts w:asciiTheme="minorHAnsi" w:hAnsiTheme="minorHAnsi" w:cstheme="minorHAnsi"/>
        </w:rPr>
        <w:t xml:space="preserve">, </w:t>
      </w:r>
      <w:r w:rsidRPr="00B0470A">
        <w:rPr>
          <w:rStyle w:val="StyleUnderline"/>
          <w:rFonts w:asciiTheme="minorHAnsi" w:hAnsiTheme="minorHAnsi" w:cstheme="minorHAnsi"/>
          <w:highlight w:val="cyan"/>
        </w:rPr>
        <w:t>founded on</w:t>
      </w:r>
      <w:r w:rsidRPr="00E40FEA">
        <w:rPr>
          <w:rStyle w:val="StyleUnderline"/>
          <w:rFonts w:asciiTheme="minorHAnsi" w:hAnsiTheme="minorHAnsi" w:cstheme="minorHAnsi"/>
        </w:rPr>
        <w:t xml:space="preserve"> energy, force</w:t>
      </w:r>
      <w:r w:rsidRPr="00E40FEA">
        <w:rPr>
          <w:rFonts w:asciiTheme="minorHAnsi" w:hAnsiTheme="minorHAnsi" w:cstheme="minorHAnsi"/>
          <w:sz w:val="16"/>
        </w:rPr>
        <w:t xml:space="preserve">, </w:t>
      </w:r>
      <w:r w:rsidRPr="00E40FEA">
        <w:rPr>
          <w:rStyle w:val="StyleUnderline"/>
          <w:rFonts w:asciiTheme="minorHAnsi" w:hAnsiTheme="minorHAnsi" w:cstheme="minorHAnsi"/>
        </w:rPr>
        <w:t xml:space="preserve">its materialization by the machine </w:t>
      </w:r>
      <w:r w:rsidRPr="00B0470A">
        <w:rPr>
          <w:rStyle w:val="StyleUnderline"/>
          <w:rFonts w:asciiTheme="minorHAnsi" w:hAnsiTheme="minorHAnsi" w:cstheme="minorHAnsi"/>
        </w:rPr>
        <w:t xml:space="preserve">and in the whole system </w:t>
      </w:r>
      <w:r w:rsidRPr="00E40FEA">
        <w:rPr>
          <w:rStyle w:val="StyleUnderline"/>
          <w:rFonts w:asciiTheme="minorHAnsi" w:hAnsiTheme="minorHAnsi" w:cstheme="minorHAnsi"/>
        </w:rPr>
        <w:t>of production</w:t>
      </w:r>
      <w:r w:rsidRPr="009A4582">
        <w:rPr>
          <w:rFonts w:asciiTheme="minorHAnsi" w:hAnsiTheme="minorHAnsi" w:cstheme="minorHAnsi"/>
          <w:sz w:val="16"/>
        </w:rPr>
        <w:t xml:space="preserve"> - a Promethean aim of </w:t>
      </w:r>
      <w:r w:rsidRPr="00B0470A">
        <w:rPr>
          <w:rFonts w:asciiTheme="minorHAnsi" w:hAnsiTheme="minorHAnsi" w:cstheme="minorHAnsi"/>
          <w:highlight w:val="cyan"/>
          <w:u w:val="single"/>
        </w:rPr>
        <w:t>a</w:t>
      </w:r>
      <w:r w:rsidRPr="009A4582">
        <w:rPr>
          <w:rFonts w:asciiTheme="minorHAnsi" w:hAnsiTheme="minorHAnsi" w:cstheme="minorHAnsi"/>
          <w:sz w:val="16"/>
          <w:highlight w:val="cyan"/>
        </w:rPr>
        <w:t xml:space="preserve"> </w:t>
      </w:r>
      <w:r w:rsidRPr="00B0470A">
        <w:rPr>
          <w:rStyle w:val="Emphasis"/>
          <w:rFonts w:asciiTheme="minorHAnsi" w:hAnsiTheme="minorHAnsi" w:cstheme="minorHAnsi"/>
          <w:b w:val="0"/>
          <w:highlight w:val="cyan"/>
        </w:rPr>
        <w:t>continuous globalization and expansion</w:t>
      </w:r>
      <w:r w:rsidRPr="009A4582">
        <w:rPr>
          <w:rFonts w:asciiTheme="minorHAnsi" w:hAnsiTheme="minorHAnsi" w:cstheme="minorHAnsi"/>
          <w:sz w:val="16"/>
        </w:rPr>
        <w:t>, of an indefinite liberation of energy (desire belongs to the Utopias related to this order of simulacra</w:t>
      </w:r>
      <w:proofErr w:type="gramStart"/>
      <w:r w:rsidRPr="009A4582">
        <w:rPr>
          <w:rFonts w:asciiTheme="minorHAnsi" w:hAnsiTheme="minorHAnsi" w:cstheme="minorHAnsi"/>
          <w:sz w:val="16"/>
        </w:rPr>
        <w:t>);</w:t>
      </w:r>
      <w:proofErr w:type="gramEnd"/>
      <w:r w:rsidRPr="009A4582">
        <w:rPr>
          <w:rFonts w:asciiTheme="minorHAnsi" w:hAnsiTheme="minorHAnsi" w:cstheme="minorHAnsi"/>
          <w:sz w:val="16"/>
        </w:rPr>
        <w:t xml:space="preserve"> </w:t>
      </w:r>
    </w:p>
    <w:p w14:paraId="65E63B6C" w14:textId="77777777" w:rsidR="0064220D" w:rsidRDefault="0064220D" w:rsidP="0064220D">
      <w:pPr>
        <w:rPr>
          <w:rFonts w:asciiTheme="minorHAnsi" w:hAnsiTheme="minorHAnsi" w:cstheme="minorHAnsi"/>
          <w:sz w:val="16"/>
        </w:rPr>
      </w:pPr>
      <w:r w:rsidRPr="00B0470A">
        <w:rPr>
          <w:rStyle w:val="StyleUnderline"/>
          <w:rFonts w:asciiTheme="minorHAnsi" w:hAnsiTheme="minorHAnsi" w:cstheme="minorHAnsi"/>
        </w:rPr>
        <w:t xml:space="preserve">simulacra </w:t>
      </w:r>
      <w:r w:rsidRPr="00F763A0">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simulation, founded on information, the model, </w:t>
      </w:r>
      <w:r w:rsidRPr="00E40FEA">
        <w:rPr>
          <w:rStyle w:val="StyleUnderline"/>
          <w:rFonts w:asciiTheme="minorHAnsi" w:hAnsiTheme="minorHAnsi" w:cstheme="minorHAnsi"/>
          <w:highlight w:val="cyan"/>
        </w:rPr>
        <w:t>the cybernetic game</w:t>
      </w:r>
      <w:r w:rsidRPr="00B0470A">
        <w:rPr>
          <w:rStyle w:val="StyleUnderline"/>
          <w:rFonts w:asciiTheme="minorHAnsi" w:hAnsiTheme="minorHAnsi" w:cstheme="minorHAnsi"/>
        </w:rPr>
        <w:t xml:space="preserve"> - total operationality, hyperreality, aim of total control</w:t>
      </w:r>
      <w:r w:rsidRPr="009A4582">
        <w:rPr>
          <w:rFonts w:asciiTheme="minorHAnsi" w:hAnsiTheme="minorHAnsi" w:cstheme="minorHAnsi"/>
          <w:sz w:val="16"/>
        </w:rPr>
        <w:t xml:space="preserve">. </w:t>
      </w:r>
    </w:p>
    <w:p w14:paraId="4C82972B"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To the first category belongs </w:t>
      </w:r>
      <w:r w:rsidRPr="00B0470A">
        <w:rPr>
          <w:rStyle w:val="StyleUnderline"/>
          <w:rFonts w:asciiTheme="minorHAnsi" w:hAnsiTheme="minorHAnsi" w:cstheme="minorHAnsi"/>
        </w:rPr>
        <w:t>the imaginary of the Utopia</w:t>
      </w:r>
      <w:r w:rsidRPr="009A4582">
        <w:rPr>
          <w:rFonts w:asciiTheme="minorHAnsi" w:hAnsiTheme="minorHAnsi" w:cstheme="minorHAnsi"/>
          <w:sz w:val="16"/>
        </w:rPr>
        <w:t xml:space="preserve">. To the second corresponds </w:t>
      </w:r>
      <w:r w:rsidRPr="00B0470A">
        <w:rPr>
          <w:rStyle w:val="StyleUnderline"/>
          <w:rFonts w:asciiTheme="minorHAnsi" w:hAnsiTheme="minorHAnsi" w:cstheme="minorHAnsi"/>
        </w:rPr>
        <w:t>science fiction, strictly speaking.</w:t>
      </w:r>
      <w:r w:rsidRPr="009A4582">
        <w:rPr>
          <w:rFonts w:asciiTheme="minorHAnsi" w:hAnsiTheme="minorHAnsi" w:cstheme="minorHAnsi"/>
          <w:sz w:val="16"/>
        </w:rPr>
        <w:t xml:space="preserve"> To the third corresponds - is there an imaginary that might correspond to this order? The most likely answer is that the </w:t>
      </w:r>
      <w:r w:rsidRPr="00B0470A">
        <w:rPr>
          <w:rStyle w:val="StyleUnderline"/>
          <w:rFonts w:asciiTheme="minorHAnsi" w:hAnsiTheme="minorHAnsi" w:cstheme="minorHAnsi"/>
        </w:rPr>
        <w:t>good old imaginary of science fiction is dead and that something else is in the process of emerging (not only in fiction but in theory as well)</w:t>
      </w:r>
      <w:r w:rsidRPr="009A4582">
        <w:rPr>
          <w:rFonts w:asciiTheme="minorHAnsi" w:hAnsiTheme="minorHAnsi" w:cstheme="minorHAnsi"/>
          <w:sz w:val="16"/>
        </w:rPr>
        <w:t xml:space="preserve">. The same wavering and indeterminate fate </w:t>
      </w:r>
      <w:proofErr w:type="gramStart"/>
      <w:r w:rsidRPr="009A4582">
        <w:rPr>
          <w:rFonts w:asciiTheme="minorHAnsi" w:hAnsiTheme="minorHAnsi" w:cstheme="minorHAnsi"/>
          <w:sz w:val="16"/>
        </w:rPr>
        <w:t>puts</w:t>
      </w:r>
      <w:proofErr w:type="gramEnd"/>
      <w:r w:rsidRPr="009A4582">
        <w:rPr>
          <w:rFonts w:asciiTheme="minorHAnsi" w:hAnsiTheme="minorHAnsi" w:cstheme="minorHAnsi"/>
          <w:sz w:val="16"/>
        </w:rPr>
        <w:t xml:space="preserve"> an end to science fiction - but also to theory, as specific genres. </w:t>
      </w:r>
    </w:p>
    <w:p w14:paraId="48EE2CE7"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There is </w:t>
      </w:r>
      <w:r w:rsidRPr="00B0470A">
        <w:rPr>
          <w:rStyle w:val="StyleUnderline"/>
          <w:rFonts w:asciiTheme="minorHAnsi" w:hAnsiTheme="minorHAnsi" w:cstheme="minorHAnsi"/>
        </w:rPr>
        <w:t>no real, there is no imaginary except at a certain distance</w:t>
      </w:r>
      <w:r w:rsidRPr="009A4582">
        <w:rPr>
          <w:rFonts w:asciiTheme="minorHAnsi" w:hAnsiTheme="minorHAnsi" w:cstheme="minorHAnsi"/>
          <w:sz w:val="16"/>
        </w:rPr>
        <w:t xml:space="preserve">. What happens when this distance, including that between the real and the imaginary, tends to abolish itself, to be reabsorbed on behalf of the model? Well, from one order of simulacra to another, the tendency is certainly toward the reabsorption of this distance, of this gap that leaves room for an ideal or critical projection. </w:t>
      </w:r>
    </w:p>
    <w:p w14:paraId="743D836A"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This projection is maximized in the Utopian, in which a transcendent sphere, a radically different universe takes form (the romantic dream is still the individualized form of Utopia, in which transcendence is outlined in depth, even in unconscious structures, </w:t>
      </w:r>
      <w:proofErr w:type="gramStart"/>
      <w:r w:rsidRPr="009A4582">
        <w:rPr>
          <w:rFonts w:asciiTheme="minorHAnsi" w:hAnsiTheme="minorHAnsi" w:cstheme="minorHAnsi"/>
          <w:sz w:val="16"/>
        </w:rPr>
        <w:t xml:space="preserve">but in any case </w:t>
      </w:r>
      <w:proofErr w:type="gramEnd"/>
      <w:r w:rsidRPr="009A4582">
        <w:rPr>
          <w:rFonts w:asciiTheme="minorHAnsi" w:hAnsiTheme="minorHAnsi" w:cstheme="minorHAnsi"/>
          <w:sz w:val="16"/>
        </w:rPr>
        <w:t xml:space="preserve">the dissociation from the real world is maximized, the island of Utopia stands opposed to the continent of the real). </w:t>
      </w:r>
    </w:p>
    <w:p w14:paraId="76E7701E"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This projection is greatly reduced in science fiction</w:t>
      </w:r>
      <w:r w:rsidRPr="00B0470A">
        <w:rPr>
          <w:rStyle w:val="StyleUnderline"/>
          <w:rFonts w:asciiTheme="minorHAnsi" w:hAnsiTheme="minorHAnsi" w:cstheme="minorHAnsi"/>
        </w:rPr>
        <w:t>: it is most often nothing other than an unbounded projection of the real world of production, but it is not qualitatively different from it.</w:t>
      </w:r>
      <w:r w:rsidRPr="009A4582">
        <w:rPr>
          <w:rFonts w:asciiTheme="minorHAnsi" w:hAnsiTheme="minorHAnsi" w:cstheme="minorHAnsi"/>
          <w:sz w:val="16"/>
        </w:rPr>
        <w:t xml:space="preserve"> Mechanical or energetic extensions, speed, and power increase to the nth power, but the schemas and the scenarios are those of mechanics, metallurgy, etc. Projected hypostasis of the robot. (To the limited universe of the preindustrial era, Utopia opposed an ideal, alternative universe. To the potentially infinite universe of production, science fiction adds the multiplication of its own possibilities.) </w:t>
      </w:r>
    </w:p>
    <w:p w14:paraId="27C51D6B" w14:textId="77777777" w:rsidR="0064220D" w:rsidRDefault="0064220D" w:rsidP="0064220D">
      <w:pPr>
        <w:rPr>
          <w:rStyle w:val="StyleUnderline"/>
          <w:rFonts w:asciiTheme="minorHAnsi" w:hAnsiTheme="minorHAnsi" w:cstheme="minorHAnsi"/>
          <w:highlight w:val="cyan"/>
        </w:rPr>
      </w:pPr>
      <w:r w:rsidRPr="009A4582">
        <w:rPr>
          <w:rFonts w:asciiTheme="minorHAnsi" w:hAnsiTheme="minorHAnsi" w:cstheme="minorHAnsi"/>
          <w:sz w:val="16"/>
        </w:rPr>
        <w:t xml:space="preserve">This projection is totally reabsorbed in the implosive era of models. The models no longer constitute either transcendence or projection, they no longer constitute the imaginary in relation to the real, </w:t>
      </w:r>
      <w:r w:rsidRPr="00B0470A">
        <w:rPr>
          <w:rStyle w:val="StyleUnderline"/>
          <w:rFonts w:asciiTheme="minorHAnsi" w:hAnsiTheme="minorHAnsi" w:cstheme="minorHAnsi"/>
        </w:rPr>
        <w:t>they are themselves an anticipation of the real, and thus leave no room for any sort of fictional anticipation</w:t>
      </w:r>
      <w:r w:rsidRPr="009A4582">
        <w:rPr>
          <w:rFonts w:asciiTheme="minorHAnsi" w:hAnsiTheme="minorHAnsi" w:cstheme="minorHAnsi"/>
          <w:sz w:val="16"/>
        </w:rPr>
        <w:t xml:space="preserve"> - they are immanent, and thus leave no room for any kind of imaginary transcendence. The field opened is that of simulation in the cybernetic sense, that is, of the manipulation of these models at every level (scenarios, the setting up of simulated situations, etc.) but then nothing distinguishes this operation from the operation itself and the gestation of the real: </w:t>
      </w:r>
      <w:r w:rsidRPr="00B0470A">
        <w:rPr>
          <w:rStyle w:val="StyleUnderline"/>
          <w:rFonts w:asciiTheme="minorHAnsi" w:hAnsiTheme="minorHAnsi" w:cstheme="minorHAnsi"/>
          <w:highlight w:val="cyan"/>
        </w:rPr>
        <w:t>there is no more fiction.</w:t>
      </w:r>
    </w:p>
    <w:p w14:paraId="500668B6" w14:textId="77777777" w:rsidR="0064220D" w:rsidRDefault="0064220D" w:rsidP="0064220D">
      <w:pPr>
        <w:rPr>
          <w:rFonts w:asciiTheme="minorHAnsi" w:hAnsiTheme="minorHAnsi" w:cstheme="minorHAnsi"/>
          <w:sz w:val="16"/>
        </w:rPr>
      </w:pPr>
      <w:r w:rsidRPr="00B0470A">
        <w:rPr>
          <w:rStyle w:val="StyleUnderline"/>
          <w:rFonts w:asciiTheme="minorHAnsi" w:hAnsiTheme="minorHAnsi" w:cstheme="minorHAnsi"/>
          <w:highlight w:val="cyan"/>
        </w:rPr>
        <w:t>Reality could go beyond fiction:</w:t>
      </w:r>
      <w:r w:rsidRPr="00E40FEA">
        <w:rPr>
          <w:rStyle w:val="StyleUnderline"/>
          <w:rFonts w:asciiTheme="minorHAnsi" w:hAnsiTheme="minorHAnsi" w:cstheme="minorHAnsi"/>
        </w:rPr>
        <w:t xml:space="preserve"> </w:t>
      </w:r>
      <w:r w:rsidRPr="00B0470A">
        <w:rPr>
          <w:rStyle w:val="StyleUnderline"/>
          <w:rFonts w:asciiTheme="minorHAnsi" w:hAnsiTheme="minorHAnsi" w:cstheme="minorHAnsi"/>
        </w:rPr>
        <w:t xml:space="preserve">that was </w:t>
      </w:r>
      <w:r w:rsidRPr="00E40FEA">
        <w:rPr>
          <w:rStyle w:val="StyleUnderline"/>
          <w:rFonts w:asciiTheme="minorHAnsi" w:hAnsiTheme="minorHAnsi" w:cstheme="minorHAnsi"/>
        </w:rPr>
        <w:t>the</w:t>
      </w:r>
      <w:r w:rsidRPr="00B0470A">
        <w:rPr>
          <w:rStyle w:val="StyleUnderline"/>
          <w:rFonts w:asciiTheme="minorHAnsi" w:hAnsiTheme="minorHAnsi" w:cstheme="minorHAnsi"/>
        </w:rPr>
        <w:t xml:space="preserve"> surest </w:t>
      </w:r>
      <w:r w:rsidRPr="00E40FEA">
        <w:rPr>
          <w:rStyle w:val="StyleUnderline"/>
          <w:rFonts w:asciiTheme="minorHAnsi" w:hAnsiTheme="minorHAnsi" w:cstheme="minorHAnsi"/>
        </w:rPr>
        <w:t xml:space="preserve">sign of the </w:t>
      </w:r>
      <w:r w:rsidRPr="00B0470A">
        <w:rPr>
          <w:rStyle w:val="StyleUnderline"/>
          <w:rFonts w:asciiTheme="minorHAnsi" w:hAnsiTheme="minorHAnsi" w:cstheme="minorHAnsi"/>
        </w:rPr>
        <w:t xml:space="preserve">possibility of an </w:t>
      </w:r>
      <w:r w:rsidRPr="00E40FEA">
        <w:rPr>
          <w:rStyle w:val="StyleUnderline"/>
          <w:rFonts w:asciiTheme="minorHAnsi" w:hAnsiTheme="minorHAnsi" w:cstheme="minorHAnsi"/>
        </w:rPr>
        <w:t xml:space="preserve">ever- increasing imaginary. </w:t>
      </w:r>
      <w:r w:rsidRPr="00B0470A">
        <w:rPr>
          <w:rStyle w:val="StyleUnderline"/>
          <w:rFonts w:asciiTheme="minorHAnsi" w:hAnsiTheme="minorHAnsi" w:cstheme="minorHAnsi"/>
        </w:rPr>
        <w:t>But the real cannot surpass the model - it is nothing but its alibi</w:t>
      </w:r>
      <w:r w:rsidRPr="009A4582">
        <w:rPr>
          <w:rFonts w:asciiTheme="minorHAnsi" w:hAnsiTheme="minorHAnsi" w:cstheme="minorHAnsi"/>
          <w:sz w:val="16"/>
        </w:rPr>
        <w:t xml:space="preserve">. </w:t>
      </w:r>
    </w:p>
    <w:p w14:paraId="20EBFBF7" w14:textId="77777777" w:rsidR="0064220D" w:rsidRDefault="0064220D" w:rsidP="0064220D">
      <w:pPr>
        <w:rPr>
          <w:rFonts w:asciiTheme="minorHAnsi" w:hAnsiTheme="minorHAnsi" w:cstheme="minorHAnsi"/>
          <w:sz w:val="16"/>
        </w:rPr>
      </w:pPr>
      <w:r w:rsidRPr="00B0470A">
        <w:rPr>
          <w:rStyle w:val="StyleUnderline"/>
          <w:rFonts w:asciiTheme="minorHAnsi" w:hAnsiTheme="minorHAnsi" w:cstheme="minorHAnsi"/>
        </w:rPr>
        <w:t xml:space="preserve">The imaginary was the alibi of the real, in a world dominated by the reality principle. Today, it is </w:t>
      </w:r>
      <w:r w:rsidRPr="00B0470A">
        <w:rPr>
          <w:rStyle w:val="StyleUnderline"/>
          <w:rFonts w:asciiTheme="minorHAnsi" w:hAnsiTheme="minorHAnsi" w:cstheme="minorHAnsi"/>
          <w:highlight w:val="cyan"/>
        </w:rPr>
        <w:t xml:space="preserve">the real </w:t>
      </w:r>
      <w:r w:rsidRPr="00A854FA">
        <w:rPr>
          <w:rStyle w:val="StyleUnderline"/>
          <w:rFonts w:asciiTheme="minorHAnsi" w:hAnsiTheme="minorHAnsi" w:cstheme="minorHAnsi"/>
        </w:rPr>
        <w:t xml:space="preserve">that </w:t>
      </w:r>
      <w:r w:rsidRPr="00B0470A">
        <w:rPr>
          <w:rStyle w:val="StyleUnderline"/>
          <w:rFonts w:asciiTheme="minorHAnsi" w:hAnsiTheme="minorHAnsi" w:cstheme="minorHAnsi"/>
          <w:highlight w:val="cyan"/>
        </w:rPr>
        <w:t>has become the alibi of the model, in a world controlled by</w:t>
      </w:r>
      <w:r w:rsidRPr="00B0470A">
        <w:rPr>
          <w:rStyle w:val="StyleUnderline"/>
          <w:rFonts w:asciiTheme="minorHAnsi" w:hAnsiTheme="minorHAnsi" w:cstheme="minorHAnsi"/>
        </w:rPr>
        <w:t xml:space="preserve"> the principle of </w:t>
      </w:r>
      <w:r w:rsidRPr="00B0470A">
        <w:rPr>
          <w:rStyle w:val="StyleUnderline"/>
          <w:rFonts w:asciiTheme="minorHAnsi" w:hAnsiTheme="minorHAnsi" w:cstheme="minorHAnsi"/>
          <w:highlight w:val="cyan"/>
        </w:rPr>
        <w:t>simulation</w:t>
      </w:r>
      <w:r w:rsidRPr="00B0470A">
        <w:rPr>
          <w:rStyle w:val="StyleUnderline"/>
          <w:rFonts w:asciiTheme="minorHAnsi" w:hAnsiTheme="minorHAnsi" w:cstheme="minorHAnsi"/>
        </w:rPr>
        <w:t xml:space="preserve">. And, paradoxically, it is the real that has become our true Utopia - but a </w:t>
      </w:r>
      <w:proofErr w:type="gramStart"/>
      <w:r w:rsidRPr="00B0470A">
        <w:rPr>
          <w:rStyle w:val="StyleUnderline"/>
          <w:rFonts w:asciiTheme="minorHAnsi" w:hAnsiTheme="minorHAnsi" w:cstheme="minorHAnsi"/>
        </w:rPr>
        <w:t>Utopia</w:t>
      </w:r>
      <w:proofErr w:type="gramEnd"/>
      <w:r w:rsidRPr="00B0470A">
        <w:rPr>
          <w:rStyle w:val="StyleUnderline"/>
          <w:rFonts w:asciiTheme="minorHAnsi" w:hAnsiTheme="minorHAnsi" w:cstheme="minorHAnsi"/>
        </w:rPr>
        <w:t xml:space="preserve"> that is no longer in the realm of the possible, that can only be dreamt of as one would dream of a lost object.</w:t>
      </w:r>
      <w:r w:rsidRPr="009A4582">
        <w:rPr>
          <w:rFonts w:asciiTheme="minorHAnsi" w:hAnsiTheme="minorHAnsi" w:cstheme="minorHAnsi"/>
          <w:sz w:val="16"/>
        </w:rPr>
        <w:t xml:space="preserve"> </w:t>
      </w:r>
    </w:p>
    <w:p w14:paraId="182DF126"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Perhaps science fiction from the cybernetic and hyperreal era can only exhaust itself, in its artificial resurrection of "historical" worlds, can only try to reconstruct in vitro, down to the smallest details, the perimeters of a prior world, the events, the people, the ideologies of the past, emptied of meaning, of their original process, but hallucinatory with retrospective truth. </w:t>
      </w:r>
      <w:proofErr w:type="gramStart"/>
      <w:r w:rsidRPr="009A4582">
        <w:rPr>
          <w:rFonts w:asciiTheme="minorHAnsi" w:hAnsiTheme="minorHAnsi" w:cstheme="minorHAnsi"/>
          <w:sz w:val="16"/>
        </w:rPr>
        <w:t>Thus</w:t>
      </w:r>
      <w:proofErr w:type="gramEnd"/>
      <w:r w:rsidRPr="009A4582">
        <w:rPr>
          <w:rFonts w:asciiTheme="minorHAnsi" w:hAnsiTheme="minorHAnsi" w:cstheme="minorHAnsi"/>
          <w:sz w:val="16"/>
        </w:rPr>
        <w:t xml:space="preserve"> in Simulacra by Philip K. Dick, the war of Secession. Gigantic hologram in three dimensions, in which fiction will </w:t>
      </w:r>
      <w:r w:rsidRPr="00B0470A">
        <w:rPr>
          <w:rStyle w:val="StyleUnderline"/>
          <w:rFonts w:asciiTheme="minorHAnsi" w:hAnsiTheme="minorHAnsi" w:cstheme="minorHAnsi"/>
        </w:rPr>
        <w:t xml:space="preserve">never again be a mirror held toward the future, but a desperate </w:t>
      </w:r>
      <w:proofErr w:type="spellStart"/>
      <w:r w:rsidRPr="00B0470A">
        <w:rPr>
          <w:rStyle w:val="StyleUnderline"/>
          <w:rFonts w:asciiTheme="minorHAnsi" w:hAnsiTheme="minorHAnsi" w:cstheme="minorHAnsi"/>
        </w:rPr>
        <w:t>rehallucination</w:t>
      </w:r>
      <w:proofErr w:type="spellEnd"/>
      <w:r w:rsidRPr="00B0470A">
        <w:rPr>
          <w:rStyle w:val="StyleUnderline"/>
          <w:rFonts w:asciiTheme="minorHAnsi" w:hAnsiTheme="minorHAnsi" w:cstheme="minorHAnsi"/>
        </w:rPr>
        <w:t xml:space="preserve"> of the past</w:t>
      </w:r>
      <w:r w:rsidRPr="009A4582">
        <w:rPr>
          <w:rFonts w:asciiTheme="minorHAnsi" w:hAnsiTheme="minorHAnsi" w:cstheme="minorHAnsi"/>
          <w:sz w:val="16"/>
        </w:rPr>
        <w:t xml:space="preserve">. </w:t>
      </w:r>
    </w:p>
    <w:p w14:paraId="3588FE0C" w14:textId="77777777" w:rsidR="0064220D" w:rsidRDefault="0064220D" w:rsidP="0064220D">
      <w:pPr>
        <w:rPr>
          <w:rFonts w:asciiTheme="minorHAnsi" w:hAnsiTheme="minorHAnsi" w:cstheme="minorHAnsi"/>
          <w:sz w:val="16"/>
        </w:rPr>
      </w:pPr>
      <w:r w:rsidRPr="00B0470A">
        <w:rPr>
          <w:rStyle w:val="StyleUnderline"/>
          <w:rFonts w:asciiTheme="minorHAnsi" w:hAnsiTheme="minorHAnsi" w:cstheme="minorHAnsi"/>
        </w:rPr>
        <w:t>We can no longer imagine any other universe: the grace of transcendence was taken away from us in that respect too.</w:t>
      </w:r>
      <w:r w:rsidRPr="009A4582">
        <w:rPr>
          <w:rFonts w:asciiTheme="minorHAnsi" w:hAnsiTheme="minorHAnsi" w:cstheme="minorHAnsi"/>
          <w:sz w:val="16"/>
        </w:rPr>
        <w:t xml:space="preserve"> Classical science fiction was that of an expanding universe, besides, </w:t>
      </w:r>
      <w:r w:rsidRPr="00E40FEA">
        <w:rPr>
          <w:rStyle w:val="StyleUnderline"/>
          <w:rFonts w:asciiTheme="minorHAnsi" w:hAnsiTheme="minorHAnsi" w:cstheme="minorHAnsi"/>
          <w:highlight w:val="cyan"/>
        </w:rPr>
        <w:t xml:space="preserve">it forged </w:t>
      </w:r>
      <w:proofErr w:type="gramStart"/>
      <w:r w:rsidRPr="00E40FEA">
        <w:rPr>
          <w:rStyle w:val="StyleUnderline"/>
          <w:rFonts w:asciiTheme="minorHAnsi" w:hAnsiTheme="minorHAnsi" w:cstheme="minorHAnsi"/>
          <w:highlight w:val="cyan"/>
        </w:rPr>
        <w:t>its</w:t>
      </w:r>
      <w:proofErr w:type="gramEnd"/>
      <w:r w:rsidRPr="00E40FEA">
        <w:rPr>
          <w:rStyle w:val="StyleUnderline"/>
          <w:rFonts w:asciiTheme="minorHAnsi" w:hAnsiTheme="minorHAnsi" w:cstheme="minorHAnsi"/>
          <w:highlight w:val="cyan"/>
        </w:rPr>
        <w:t xml:space="preserve"> path in</w:t>
      </w:r>
      <w:r w:rsidRPr="00B0470A">
        <w:rPr>
          <w:rStyle w:val="StyleUnderline"/>
          <w:rFonts w:asciiTheme="minorHAnsi" w:hAnsiTheme="minorHAnsi" w:cstheme="minorHAnsi"/>
        </w:rPr>
        <w:t xml:space="preserve"> the </w:t>
      </w:r>
      <w:r w:rsidRPr="00E40FEA">
        <w:rPr>
          <w:rStyle w:val="StyleUnderline"/>
          <w:rFonts w:asciiTheme="minorHAnsi" w:hAnsiTheme="minorHAnsi" w:cstheme="minorHAnsi"/>
          <w:highlight w:val="cyan"/>
        </w:rPr>
        <w:t>narratives of spatial exploration</w:t>
      </w:r>
      <w:r w:rsidRPr="00B0470A">
        <w:rPr>
          <w:rStyle w:val="StyleUnderline"/>
          <w:rFonts w:asciiTheme="minorHAnsi" w:hAnsiTheme="minorHAnsi" w:cstheme="minorHAnsi"/>
        </w:rPr>
        <w:t xml:space="preserve">, counterparts to the more terrestrial forms of exploration </w:t>
      </w:r>
      <w:r w:rsidRPr="00E40FEA">
        <w:rPr>
          <w:rStyle w:val="StyleUnderline"/>
          <w:rFonts w:asciiTheme="minorHAnsi" w:hAnsiTheme="minorHAnsi" w:cstheme="minorHAnsi"/>
          <w:highlight w:val="cyan"/>
        </w:rPr>
        <w:t>and colonization</w:t>
      </w:r>
      <w:r w:rsidRPr="00B0470A">
        <w:rPr>
          <w:rStyle w:val="StyleUnderline"/>
          <w:rFonts w:asciiTheme="minorHAnsi" w:hAnsiTheme="minorHAnsi" w:cstheme="minorHAnsi"/>
        </w:rPr>
        <w:t xml:space="preserve"> of the nineteenth and twentieth centuries</w:t>
      </w:r>
      <w:r w:rsidRPr="009A4582">
        <w:rPr>
          <w:rFonts w:asciiTheme="minorHAnsi" w:hAnsiTheme="minorHAnsi" w:cstheme="minorHAnsi"/>
          <w:sz w:val="16"/>
        </w:rPr>
        <w:t xml:space="preserve">. </w:t>
      </w:r>
      <w:r w:rsidRPr="00B0470A">
        <w:rPr>
          <w:rStyle w:val="StyleUnderline"/>
          <w:rFonts w:asciiTheme="minorHAnsi" w:hAnsiTheme="minorHAnsi" w:cstheme="minorHAnsi"/>
        </w:rPr>
        <w:t xml:space="preserve">There is no relationship of cause and effect there: it is not because </w:t>
      </w:r>
      <w:r w:rsidRPr="00B0470A">
        <w:rPr>
          <w:rStyle w:val="StyleUnderline"/>
          <w:rFonts w:asciiTheme="minorHAnsi" w:hAnsiTheme="minorHAnsi" w:cstheme="minorHAnsi"/>
          <w:highlight w:val="cyan"/>
        </w:rPr>
        <w:t>terrestrial space today is virtually coded</w:t>
      </w:r>
      <w:r w:rsidRPr="00B0470A">
        <w:rPr>
          <w:rStyle w:val="StyleUnderline"/>
          <w:rFonts w:asciiTheme="minorHAnsi" w:hAnsiTheme="minorHAnsi" w:cstheme="minorHAnsi"/>
        </w:rPr>
        <w:t xml:space="preserve">, mapped, registered, saturated, has thus in a sense </w:t>
      </w:r>
      <w:r w:rsidRPr="00B0470A">
        <w:rPr>
          <w:rStyle w:val="StyleUnderline"/>
          <w:rFonts w:asciiTheme="minorHAnsi" w:hAnsiTheme="minorHAnsi" w:cstheme="minorHAnsi"/>
          <w:highlight w:val="cyan"/>
        </w:rPr>
        <w:t>closed up again in universalizing itself</w:t>
      </w:r>
      <w:r w:rsidRPr="00B0470A">
        <w:rPr>
          <w:rStyle w:val="StyleUnderline"/>
          <w:rFonts w:asciiTheme="minorHAnsi" w:hAnsiTheme="minorHAnsi" w:cstheme="minorHAnsi"/>
        </w:rPr>
        <w:t xml:space="preserve"> - </w:t>
      </w:r>
      <w:r w:rsidRPr="00E40FEA">
        <w:rPr>
          <w:rStyle w:val="StyleUnderline"/>
          <w:rFonts w:asciiTheme="minorHAnsi" w:hAnsiTheme="minorHAnsi" w:cstheme="minorHAnsi"/>
          <w:highlight w:val="cyan"/>
        </w:rPr>
        <w:t>a</w:t>
      </w:r>
      <w:r w:rsidRPr="00B0470A">
        <w:rPr>
          <w:rStyle w:val="StyleUnderline"/>
          <w:rFonts w:asciiTheme="minorHAnsi" w:hAnsiTheme="minorHAnsi" w:cstheme="minorHAnsi"/>
        </w:rPr>
        <w:t xml:space="preserve"> universal </w:t>
      </w:r>
      <w:r w:rsidRPr="00E40FEA">
        <w:rPr>
          <w:rStyle w:val="StyleUnderline"/>
          <w:rFonts w:asciiTheme="minorHAnsi" w:hAnsiTheme="minorHAnsi" w:cstheme="minorHAnsi"/>
          <w:highlight w:val="cyan"/>
        </w:rPr>
        <w:t>market</w:t>
      </w:r>
      <w:r w:rsidRPr="00B0470A">
        <w:rPr>
          <w:rStyle w:val="StyleUnderline"/>
          <w:rFonts w:asciiTheme="minorHAnsi" w:hAnsiTheme="minorHAnsi" w:cstheme="minorHAnsi"/>
        </w:rPr>
        <w:t xml:space="preserve">, not only </w:t>
      </w:r>
      <w:r w:rsidRPr="00E40FEA">
        <w:rPr>
          <w:rStyle w:val="StyleUnderline"/>
          <w:rFonts w:asciiTheme="minorHAnsi" w:hAnsiTheme="minorHAnsi" w:cstheme="minorHAnsi"/>
          <w:highlight w:val="cyan"/>
        </w:rPr>
        <w:t>of</w:t>
      </w:r>
      <w:r w:rsidRPr="00B0470A">
        <w:rPr>
          <w:rStyle w:val="StyleUnderline"/>
          <w:rFonts w:asciiTheme="minorHAnsi" w:hAnsiTheme="minorHAnsi" w:cstheme="minorHAnsi"/>
        </w:rPr>
        <w:t xml:space="preserve"> merchandise, but of values, </w:t>
      </w:r>
      <w:r w:rsidRPr="00E40FEA">
        <w:rPr>
          <w:rStyle w:val="StyleUnderline"/>
          <w:rFonts w:asciiTheme="minorHAnsi" w:hAnsiTheme="minorHAnsi" w:cstheme="minorHAnsi"/>
          <w:highlight w:val="cyan"/>
        </w:rPr>
        <w:t>signs</w:t>
      </w:r>
      <w:r w:rsidRPr="00B0470A">
        <w:rPr>
          <w:rStyle w:val="StyleUnderline"/>
          <w:rFonts w:asciiTheme="minorHAnsi" w:hAnsiTheme="minorHAnsi" w:cstheme="minorHAnsi"/>
        </w:rPr>
        <w:t xml:space="preserve">, models, </w:t>
      </w:r>
      <w:r w:rsidRPr="00E40FEA">
        <w:rPr>
          <w:rStyle w:val="StyleUnderline"/>
          <w:rFonts w:asciiTheme="minorHAnsi" w:hAnsiTheme="minorHAnsi" w:cstheme="minorHAnsi"/>
        </w:rPr>
        <w:t>leaving no room for the imaginary</w:t>
      </w:r>
      <w:r w:rsidRPr="00B0470A">
        <w:rPr>
          <w:rStyle w:val="StyleUnderline"/>
          <w:rFonts w:asciiTheme="minorHAnsi" w:hAnsiTheme="minorHAnsi" w:cstheme="minorHAnsi"/>
        </w:rPr>
        <w:t xml:space="preserve"> - it is not exactly because of this that </w:t>
      </w:r>
      <w:r w:rsidRPr="00B0470A">
        <w:rPr>
          <w:rStyle w:val="StyleUnderline"/>
          <w:rFonts w:asciiTheme="minorHAnsi" w:hAnsiTheme="minorHAnsi" w:cstheme="minorHAnsi"/>
          <w:highlight w:val="cyan"/>
        </w:rPr>
        <w:t>the exploratory universe</w:t>
      </w:r>
      <w:r w:rsidRPr="00B0470A">
        <w:rPr>
          <w:rStyle w:val="StyleUnderline"/>
          <w:rFonts w:asciiTheme="minorHAnsi" w:hAnsiTheme="minorHAnsi" w:cstheme="minorHAnsi"/>
        </w:rPr>
        <w:t xml:space="preserve"> (technical, mental, cosmic) </w:t>
      </w:r>
      <w:r w:rsidRPr="00B0470A">
        <w:rPr>
          <w:rStyle w:val="StyleUnderline"/>
          <w:rFonts w:asciiTheme="minorHAnsi" w:hAnsiTheme="minorHAnsi" w:cstheme="minorHAnsi"/>
          <w:highlight w:val="cyan"/>
        </w:rPr>
        <w:t>of sci</w:t>
      </w:r>
      <w:r w:rsidRPr="00B0470A">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B0470A">
        <w:rPr>
          <w:rStyle w:val="StyleUnderline"/>
          <w:rFonts w:asciiTheme="minorHAnsi" w:hAnsiTheme="minorHAnsi" w:cstheme="minorHAnsi"/>
        </w:rPr>
        <w:t xml:space="preserve">ction has also </w:t>
      </w:r>
      <w:r w:rsidRPr="00B0470A">
        <w:rPr>
          <w:rStyle w:val="StyleUnderline"/>
          <w:rFonts w:asciiTheme="minorHAnsi" w:hAnsiTheme="minorHAnsi" w:cstheme="minorHAnsi"/>
          <w:highlight w:val="cyan"/>
        </w:rPr>
        <w:t>ceased</w:t>
      </w:r>
      <w:r w:rsidRPr="00B0470A">
        <w:rPr>
          <w:rStyle w:val="StyleUnderline"/>
          <w:rFonts w:asciiTheme="minorHAnsi" w:hAnsiTheme="minorHAnsi" w:cstheme="minorHAnsi"/>
        </w:rPr>
        <w:t xml:space="preserve"> to function. But the two are narrowly linked, and they are two versions of </w:t>
      </w:r>
      <w:r w:rsidRPr="00B0470A">
        <w:rPr>
          <w:rStyle w:val="StyleUnderline"/>
          <w:rFonts w:asciiTheme="minorHAnsi" w:hAnsiTheme="minorHAnsi" w:cstheme="minorHAnsi"/>
          <w:highlight w:val="cyan"/>
        </w:rPr>
        <w:t>the</w:t>
      </w:r>
      <w:r w:rsidRPr="00B0470A">
        <w:rPr>
          <w:rStyle w:val="StyleUnderline"/>
          <w:rFonts w:asciiTheme="minorHAnsi" w:hAnsiTheme="minorHAnsi" w:cstheme="minorHAnsi"/>
        </w:rPr>
        <w:t xml:space="preserve"> same general </w:t>
      </w:r>
      <w:r w:rsidRPr="00B0470A">
        <w:rPr>
          <w:rStyle w:val="StyleUnderline"/>
          <w:rFonts w:asciiTheme="minorHAnsi" w:hAnsiTheme="minorHAnsi" w:cstheme="minorHAnsi"/>
          <w:highlight w:val="cyan"/>
        </w:rPr>
        <w:t>process of implosion</w:t>
      </w:r>
      <w:r w:rsidRPr="00B0470A">
        <w:rPr>
          <w:rStyle w:val="StyleUnderline"/>
          <w:rFonts w:asciiTheme="minorHAnsi" w:hAnsiTheme="minorHAnsi" w:cstheme="minorHAnsi"/>
        </w:rPr>
        <w:t xml:space="preserve"> that </w:t>
      </w:r>
      <w:r w:rsidRPr="00B0470A">
        <w:rPr>
          <w:rStyle w:val="StyleUnderline"/>
          <w:rFonts w:asciiTheme="minorHAnsi" w:hAnsiTheme="minorHAnsi" w:cstheme="minorHAnsi"/>
          <w:highlight w:val="cyan"/>
        </w:rPr>
        <w:t>follows</w:t>
      </w:r>
      <w:r w:rsidRPr="00B0470A">
        <w:rPr>
          <w:rStyle w:val="StyleUnderline"/>
          <w:rFonts w:asciiTheme="minorHAnsi" w:hAnsiTheme="minorHAnsi" w:cstheme="minorHAnsi"/>
        </w:rPr>
        <w:t xml:space="preserve"> the gigantic process of explosion and expansion characteristic of past centuries.</w:t>
      </w:r>
      <w:r w:rsidRPr="009A4582">
        <w:rPr>
          <w:rFonts w:asciiTheme="minorHAnsi" w:hAnsiTheme="minorHAnsi" w:cstheme="minorHAnsi"/>
          <w:sz w:val="16"/>
        </w:rPr>
        <w:t xml:space="preserve"> When a system reaches its own limits and becomes saturated, a reversal is produced - something else takes place, in the imaginary as well. </w:t>
      </w:r>
    </w:p>
    <w:p w14:paraId="6386D186"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Until now we have always had a reserve of the imaginary - now the coefficient of reality is proportional to the reserve of the imaginary that gives it its specific weight. This </w:t>
      </w:r>
      <w:r w:rsidRPr="00B0470A">
        <w:rPr>
          <w:rFonts w:asciiTheme="minorHAnsi" w:hAnsiTheme="minorHAnsi" w:cstheme="minorHAnsi"/>
          <w:u w:val="single"/>
        </w:rPr>
        <w:t>is</w:t>
      </w:r>
      <w:r w:rsidRPr="009A4582">
        <w:rPr>
          <w:rFonts w:asciiTheme="minorHAnsi" w:hAnsiTheme="minorHAnsi" w:cstheme="minorHAnsi"/>
          <w:sz w:val="16"/>
        </w:rPr>
        <w:t xml:space="preserve"> also </w:t>
      </w:r>
      <w:r w:rsidRPr="00B0470A">
        <w:rPr>
          <w:rFonts w:asciiTheme="minorHAnsi" w:hAnsiTheme="minorHAnsi" w:cstheme="minorHAnsi"/>
          <w:u w:val="single"/>
        </w:rPr>
        <w:t>true of</w:t>
      </w:r>
      <w:r w:rsidRPr="009A4582">
        <w:rPr>
          <w:rFonts w:asciiTheme="minorHAnsi" w:hAnsiTheme="minorHAnsi" w:cstheme="minorHAnsi"/>
          <w:sz w:val="16"/>
        </w:rPr>
        <w:t xml:space="preserve"> geographic and </w:t>
      </w:r>
      <w:r w:rsidRPr="00B0470A">
        <w:rPr>
          <w:rStyle w:val="StyleUnderline"/>
          <w:rFonts w:asciiTheme="minorHAnsi" w:hAnsiTheme="minorHAnsi" w:cstheme="minorHAnsi"/>
          <w:highlight w:val="cyan"/>
        </w:rPr>
        <w:t>spatial exploration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when there is no longer any virgin territory</w:t>
      </w:r>
      <w:r w:rsidRPr="00B0470A">
        <w:rPr>
          <w:rStyle w:val="Emphasis"/>
          <w:rFonts w:asciiTheme="minorHAnsi" w:hAnsiTheme="minorHAnsi" w:cstheme="minorHAnsi"/>
          <w:b w:val="0"/>
        </w:rPr>
        <w:t xml:space="preserve">, and thus one </w:t>
      </w:r>
      <w:r w:rsidRPr="00B0470A">
        <w:rPr>
          <w:rStyle w:val="Emphasis"/>
          <w:rFonts w:asciiTheme="minorHAnsi" w:hAnsiTheme="minorHAnsi" w:cstheme="minorHAnsi"/>
          <w:b w:val="0"/>
          <w:highlight w:val="cyan"/>
        </w:rPr>
        <w:t>available to the imaginary</w:t>
      </w:r>
      <w:r w:rsidRPr="00B0470A">
        <w:rPr>
          <w:rStyle w:val="Emphasis"/>
          <w:rFonts w:asciiTheme="minorHAnsi" w:hAnsiTheme="minorHAnsi" w:cstheme="minorHAnsi"/>
          <w:b w:val="0"/>
        </w:rPr>
        <w:t xml:space="preserve">, when the map covers the whole territory, something like the principle of </w:t>
      </w:r>
      <w:r w:rsidRPr="00B0470A">
        <w:rPr>
          <w:rStyle w:val="Emphasis"/>
          <w:rFonts w:asciiTheme="minorHAnsi" w:hAnsiTheme="minorHAnsi" w:cstheme="minorHAnsi"/>
          <w:b w:val="0"/>
          <w:highlight w:val="cyan"/>
        </w:rPr>
        <w:t>reality disappears</w:t>
      </w:r>
      <w:r w:rsidRPr="00B0470A">
        <w:rPr>
          <w:rStyle w:val="Emphasis"/>
          <w:rFonts w:asciiTheme="minorHAnsi" w:hAnsiTheme="minorHAnsi" w:cstheme="minorHAnsi"/>
          <w:b w:val="0"/>
        </w:rPr>
        <w:t>.</w:t>
      </w:r>
      <w:r w:rsidRPr="009A4582">
        <w:rPr>
          <w:rFonts w:asciiTheme="minorHAnsi" w:hAnsiTheme="minorHAnsi" w:cstheme="minorHAnsi"/>
          <w:sz w:val="16"/>
        </w:rPr>
        <w:t xml:space="preserve"> In this way, </w:t>
      </w:r>
      <w:r w:rsidRPr="00B0470A">
        <w:rPr>
          <w:rFonts w:asciiTheme="minorHAnsi" w:hAnsiTheme="minorHAnsi" w:cstheme="minorHAnsi"/>
          <w:highlight w:val="cyan"/>
          <w:u w:val="single"/>
        </w:rPr>
        <w:t>the conquest of space</w:t>
      </w:r>
      <w:r w:rsidRPr="00B0470A">
        <w:rPr>
          <w:rFonts w:asciiTheme="minorHAnsi" w:hAnsiTheme="minorHAnsi" w:cstheme="minorHAnsi"/>
          <w:u w:val="single"/>
        </w:rPr>
        <w:t xml:space="preserve"> constitutes an</w:t>
      </w:r>
      <w:r w:rsidRPr="009A4582">
        <w:rPr>
          <w:rFonts w:asciiTheme="minorHAnsi" w:hAnsiTheme="minorHAnsi" w:cstheme="minorHAnsi"/>
          <w:sz w:val="16"/>
        </w:rPr>
        <w:t xml:space="preserve"> </w:t>
      </w:r>
      <w:r w:rsidRPr="00B0470A">
        <w:rPr>
          <w:rStyle w:val="Emphasis"/>
          <w:rFonts w:asciiTheme="minorHAnsi" w:hAnsiTheme="minorHAnsi" w:cstheme="minorHAnsi"/>
          <w:b w:val="0"/>
          <w:highlight w:val="cyan"/>
        </w:rPr>
        <w:t>irreversible</w:t>
      </w:r>
      <w:r w:rsidRPr="009A4582">
        <w:rPr>
          <w:rFonts w:asciiTheme="minorHAnsi" w:hAnsiTheme="minorHAnsi" w:cstheme="minorHAnsi"/>
          <w:sz w:val="16"/>
        </w:rPr>
        <w:t xml:space="preserve"> crossing toward the loss of the terrestrial referential</w:t>
      </w:r>
      <w:r w:rsidRPr="00B0470A">
        <w:rPr>
          <w:rStyle w:val="StyleUnderline"/>
          <w:rFonts w:asciiTheme="minorHAnsi" w:hAnsiTheme="minorHAnsi" w:cstheme="minorHAnsi"/>
        </w:rPr>
        <w:t xml:space="preserve">. There is a hemorrhaging of reality as an internal coherence of a limited </w:t>
      </w:r>
      <w:proofErr w:type="gramStart"/>
      <w:r w:rsidRPr="00B0470A">
        <w:rPr>
          <w:rStyle w:val="StyleUnderline"/>
          <w:rFonts w:asciiTheme="minorHAnsi" w:hAnsiTheme="minorHAnsi" w:cstheme="minorHAnsi"/>
        </w:rPr>
        <w:t>universe</w:t>
      </w:r>
      <w:r w:rsidRPr="009A4582">
        <w:rPr>
          <w:rFonts w:asciiTheme="minorHAnsi" w:hAnsiTheme="minorHAnsi" w:cstheme="minorHAnsi"/>
          <w:sz w:val="16"/>
        </w:rPr>
        <w:t xml:space="preserve">, </w:t>
      </w:r>
      <w:r w:rsidRPr="00B0470A">
        <w:rPr>
          <w:rStyle w:val="StyleUnderline"/>
          <w:rFonts w:asciiTheme="minorHAnsi" w:hAnsiTheme="minorHAnsi" w:cstheme="minorHAnsi"/>
        </w:rPr>
        <w:t>once</w:t>
      </w:r>
      <w:proofErr w:type="gramEnd"/>
      <w:r w:rsidRPr="00B0470A">
        <w:rPr>
          <w:rStyle w:val="StyleUnderline"/>
          <w:rFonts w:asciiTheme="minorHAnsi" w:hAnsiTheme="minorHAnsi" w:cstheme="minorHAnsi"/>
        </w:rPr>
        <w:t xml:space="preserve"> the limits of this universe recede into infinity</w:t>
      </w:r>
      <w:r w:rsidRPr="009A4582">
        <w:rPr>
          <w:rFonts w:asciiTheme="minorHAnsi" w:hAnsiTheme="minorHAnsi" w:cstheme="minorHAnsi"/>
          <w:sz w:val="16"/>
        </w:rPr>
        <w:t xml:space="preserve">. The </w:t>
      </w:r>
      <w:r w:rsidRPr="00B0470A">
        <w:rPr>
          <w:rStyle w:val="Emphasis"/>
          <w:rFonts w:asciiTheme="minorHAnsi" w:hAnsiTheme="minorHAnsi" w:cstheme="minorHAnsi"/>
          <w:b w:val="0"/>
        </w:rPr>
        <w:t>conquest of space that follows that of</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rPr>
        <w:t xml:space="preserve">the planet is equal to </w:t>
      </w:r>
      <w:proofErr w:type="spellStart"/>
      <w:r w:rsidRPr="00B0470A">
        <w:rPr>
          <w:rStyle w:val="Emphasis"/>
          <w:rFonts w:asciiTheme="minorHAnsi" w:hAnsiTheme="minorHAnsi" w:cstheme="minorHAnsi"/>
          <w:b w:val="0"/>
          <w:highlight w:val="cyan"/>
        </w:rPr>
        <w:t>derealizing</w:t>
      </w:r>
      <w:proofErr w:type="spellEnd"/>
      <w:r w:rsidRPr="00B0470A">
        <w:rPr>
          <w:rStyle w:val="Emphasis"/>
          <w:rFonts w:asciiTheme="minorHAnsi" w:hAnsiTheme="minorHAnsi" w:cstheme="minorHAnsi"/>
          <w:b w:val="0"/>
        </w:rPr>
        <w:t xml:space="preserve"> (dematerializing) </w:t>
      </w:r>
      <w:r w:rsidRPr="00B0470A">
        <w:rPr>
          <w:rStyle w:val="Emphasis"/>
          <w:rFonts w:asciiTheme="minorHAnsi" w:hAnsiTheme="minorHAnsi" w:cstheme="minorHAnsi"/>
          <w:b w:val="0"/>
          <w:highlight w:val="cyan"/>
        </w:rPr>
        <w:t>human space</w:t>
      </w:r>
      <w:r w:rsidRPr="00B0470A">
        <w:rPr>
          <w:rStyle w:val="Emphasis"/>
          <w:rFonts w:asciiTheme="minorHAnsi" w:hAnsiTheme="minorHAnsi" w:cstheme="minorHAnsi"/>
          <w:b w:val="0"/>
        </w:rPr>
        <w:t xml:space="preserve">, or to </w:t>
      </w:r>
      <w:r w:rsidRPr="00B0470A">
        <w:rPr>
          <w:rStyle w:val="Emphasis"/>
          <w:rFonts w:asciiTheme="minorHAnsi" w:hAnsiTheme="minorHAnsi" w:cstheme="minorHAnsi"/>
          <w:b w:val="0"/>
          <w:highlight w:val="cyan"/>
        </w:rPr>
        <w:t>transferring it into a hyperreal of simulation</w:t>
      </w:r>
      <w:r w:rsidRPr="00B0470A">
        <w:rPr>
          <w:rStyle w:val="Emphasis"/>
          <w:rFonts w:asciiTheme="minorHAnsi" w:hAnsiTheme="minorHAnsi" w:cstheme="minorHAnsi"/>
          <w:b w:val="0"/>
        </w:rPr>
        <w:t>.</w:t>
      </w:r>
      <w:r w:rsidRPr="009A4582">
        <w:rPr>
          <w:rFonts w:asciiTheme="minorHAnsi" w:hAnsiTheme="minorHAnsi" w:cstheme="minorHAnsi"/>
          <w:b/>
          <w:sz w:val="16"/>
        </w:rPr>
        <w:t xml:space="preserve"> </w:t>
      </w:r>
      <w:r w:rsidRPr="009A4582">
        <w:rPr>
          <w:rFonts w:asciiTheme="minorHAnsi" w:hAnsiTheme="minorHAnsi" w:cstheme="minorHAnsi"/>
          <w:sz w:val="16"/>
        </w:rPr>
        <w:t>Witness this two-bedroom/kitchen/shower put into orbit, raised to a spatial power (one could say) with the most recent lunar module. The every-</w:t>
      </w:r>
      <w:proofErr w:type="spellStart"/>
      <w:r w:rsidRPr="009A4582">
        <w:rPr>
          <w:rFonts w:asciiTheme="minorHAnsi" w:hAnsiTheme="minorHAnsi" w:cstheme="minorHAnsi"/>
          <w:sz w:val="16"/>
        </w:rPr>
        <w:t>dayness</w:t>
      </w:r>
      <w:proofErr w:type="spellEnd"/>
      <w:r w:rsidRPr="009A4582">
        <w:rPr>
          <w:rFonts w:asciiTheme="minorHAnsi" w:hAnsiTheme="minorHAnsi" w:cstheme="minorHAnsi"/>
          <w:sz w:val="16"/>
        </w:rPr>
        <w:t xml:space="preserve"> of the terrestrial habitat itself elevated to the rank of cosmic value, hypostatized in space - the </w:t>
      </w:r>
      <w:proofErr w:type="spellStart"/>
      <w:r w:rsidRPr="009A4582">
        <w:rPr>
          <w:rFonts w:asciiTheme="minorHAnsi" w:hAnsiTheme="minorHAnsi" w:cstheme="minorHAnsi"/>
          <w:sz w:val="16"/>
        </w:rPr>
        <w:t>satellization</w:t>
      </w:r>
      <w:proofErr w:type="spellEnd"/>
      <w:r w:rsidRPr="009A4582">
        <w:rPr>
          <w:rFonts w:asciiTheme="minorHAnsi" w:hAnsiTheme="minorHAnsi" w:cstheme="minorHAnsi"/>
          <w:sz w:val="16"/>
        </w:rPr>
        <w:t xml:space="preserve"> of the real in the transcendence of space - it is the end of metaphysics, </w:t>
      </w:r>
      <w:r w:rsidRPr="00B0470A">
        <w:rPr>
          <w:rStyle w:val="StyleUnderline"/>
          <w:rFonts w:asciiTheme="minorHAnsi" w:hAnsiTheme="minorHAnsi" w:cstheme="minorHAnsi"/>
        </w:rPr>
        <w:t xml:space="preserve">the end of the phantasm, </w:t>
      </w:r>
      <w:r w:rsidRPr="00B0470A">
        <w:rPr>
          <w:rStyle w:val="StyleUnderline"/>
          <w:rFonts w:asciiTheme="minorHAnsi" w:hAnsiTheme="minorHAnsi" w:cstheme="minorHAnsi"/>
          <w:highlight w:val="cyan"/>
        </w:rPr>
        <w:t>the end of sci</w:t>
      </w:r>
      <w:r w:rsidRPr="005D298E">
        <w:rPr>
          <w:rStyle w:val="StyleUnderline"/>
          <w:rFonts w:asciiTheme="minorHAnsi" w:hAnsiTheme="minorHAnsi" w:cstheme="minorHAnsi"/>
        </w:rPr>
        <w:t xml:space="preserve">ence </w:t>
      </w:r>
      <w:r w:rsidRPr="00B0470A">
        <w:rPr>
          <w:rStyle w:val="StyleUnderline"/>
          <w:rFonts w:asciiTheme="minorHAnsi" w:hAnsiTheme="minorHAnsi" w:cstheme="minorHAnsi"/>
          <w:highlight w:val="cyan"/>
        </w:rPr>
        <w:t>fi</w:t>
      </w:r>
      <w:r w:rsidRPr="005D298E">
        <w:rPr>
          <w:rStyle w:val="StyleUnderline"/>
          <w:rFonts w:asciiTheme="minorHAnsi" w:hAnsiTheme="minorHAnsi" w:cstheme="minorHAnsi"/>
        </w:rPr>
        <w:t>ction</w:t>
      </w:r>
      <w:r w:rsidRPr="00B0470A">
        <w:rPr>
          <w:rStyle w:val="StyleUnderline"/>
          <w:rFonts w:asciiTheme="minorHAnsi" w:hAnsiTheme="minorHAnsi" w:cstheme="minorHAnsi"/>
        </w:rPr>
        <w:t xml:space="preserve"> - </w:t>
      </w:r>
      <w:r w:rsidRPr="00B0470A">
        <w:rPr>
          <w:rStyle w:val="StyleUnderline"/>
          <w:rFonts w:asciiTheme="minorHAnsi" w:hAnsiTheme="minorHAnsi" w:cstheme="minorHAnsi"/>
          <w:highlight w:val="cyan"/>
        </w:rPr>
        <w:t>the era of hyper-reality begins</w:t>
      </w:r>
      <w:r w:rsidRPr="009A4582">
        <w:rPr>
          <w:rFonts w:asciiTheme="minorHAnsi" w:hAnsiTheme="minorHAnsi" w:cstheme="minorHAnsi"/>
          <w:sz w:val="16"/>
        </w:rPr>
        <w:t xml:space="preserve">. </w:t>
      </w:r>
    </w:p>
    <w:p w14:paraId="4620E03D"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From then onward, something must change: the projection, the extrapolation, the sort of pantographic excess that constituted the charm of science fiction are all impossible. It is no longer possible to fabricate the unreal from the real, the imaginary from the givens of the real. The process will, rather, be the opposite</w:t>
      </w:r>
      <w:r w:rsidRPr="00B0470A">
        <w:rPr>
          <w:rStyle w:val="Emphasis"/>
          <w:rFonts w:asciiTheme="minorHAnsi" w:hAnsiTheme="minorHAnsi" w:cstheme="minorHAnsi"/>
        </w:rPr>
        <w:t xml:space="preserve">: </w:t>
      </w:r>
      <w:r w:rsidRPr="00B0470A">
        <w:rPr>
          <w:rStyle w:val="Emphasis"/>
          <w:rFonts w:asciiTheme="minorHAnsi" w:hAnsiTheme="minorHAnsi" w:cstheme="minorHAnsi"/>
          <w:b w:val="0"/>
          <w:highlight w:val="cyan"/>
        </w:rPr>
        <w:t>it will</w:t>
      </w:r>
      <w:r w:rsidRPr="00B0470A">
        <w:rPr>
          <w:rStyle w:val="Emphasis"/>
          <w:rFonts w:asciiTheme="minorHAnsi" w:hAnsiTheme="minorHAnsi" w:cstheme="minorHAnsi"/>
          <w:b w:val="0"/>
        </w:rPr>
        <w:t xml:space="preserve"> be to </w:t>
      </w:r>
      <w:r w:rsidRPr="00B0470A">
        <w:rPr>
          <w:rStyle w:val="Emphasis"/>
          <w:rFonts w:asciiTheme="minorHAnsi" w:hAnsiTheme="minorHAnsi" w:cstheme="minorHAnsi"/>
          <w:b w:val="0"/>
          <w:highlight w:val="cyan"/>
        </w:rPr>
        <w:t>put</w:t>
      </w:r>
      <w:r w:rsidRPr="00B0470A">
        <w:rPr>
          <w:rStyle w:val="Emphasis"/>
          <w:rFonts w:asciiTheme="minorHAnsi" w:hAnsiTheme="minorHAnsi" w:cstheme="minorHAnsi"/>
          <w:b w:val="0"/>
        </w:rPr>
        <w:t xml:space="preserve"> decentered situations, </w:t>
      </w:r>
      <w:r w:rsidRPr="00B0470A">
        <w:rPr>
          <w:rStyle w:val="Emphasis"/>
          <w:rFonts w:asciiTheme="minorHAnsi" w:hAnsiTheme="minorHAnsi" w:cstheme="minorHAnsi"/>
          <w:b w:val="0"/>
          <w:highlight w:val="cyan"/>
        </w:rPr>
        <w:t>models of simulation in place</w:t>
      </w:r>
      <w:r w:rsidRPr="00B0470A">
        <w:rPr>
          <w:rStyle w:val="Emphasis"/>
          <w:rFonts w:asciiTheme="minorHAnsi" w:hAnsiTheme="minorHAnsi" w:cstheme="minorHAnsi"/>
          <w:b w:val="0"/>
        </w:rPr>
        <w:t xml:space="preserve"> and to contrive to </w:t>
      </w:r>
      <w:r w:rsidRPr="00B0470A">
        <w:rPr>
          <w:rStyle w:val="Emphasis"/>
          <w:rFonts w:asciiTheme="minorHAnsi" w:hAnsiTheme="minorHAnsi" w:cstheme="minorHAnsi"/>
          <w:b w:val="0"/>
          <w:highlight w:val="cyan"/>
        </w:rPr>
        <w:t xml:space="preserve">give </w:t>
      </w:r>
      <w:r w:rsidRPr="00B0470A">
        <w:rPr>
          <w:rStyle w:val="Emphasis"/>
          <w:rFonts w:asciiTheme="minorHAnsi" w:hAnsiTheme="minorHAnsi" w:cstheme="minorHAnsi"/>
          <w:b w:val="0"/>
        </w:rPr>
        <w:t xml:space="preserve">them </w:t>
      </w:r>
      <w:r w:rsidRPr="00B0470A">
        <w:rPr>
          <w:rStyle w:val="Emphasis"/>
          <w:rFonts w:asciiTheme="minorHAnsi" w:hAnsiTheme="minorHAnsi" w:cstheme="minorHAnsi"/>
          <w:b w:val="0"/>
          <w:highlight w:val="cyan"/>
        </w:rPr>
        <w:t>the feeling of the real</w:t>
      </w:r>
      <w:r w:rsidRPr="00B0470A">
        <w:rPr>
          <w:rStyle w:val="Emphasis"/>
          <w:rFonts w:asciiTheme="minorHAnsi" w:hAnsiTheme="minorHAnsi" w:cstheme="minorHAnsi"/>
          <w:b w:val="0"/>
        </w:rPr>
        <w:t xml:space="preserve">, of the banal, of lived experience, </w:t>
      </w:r>
      <w:r w:rsidRPr="00B0470A">
        <w:rPr>
          <w:rStyle w:val="Emphasis"/>
          <w:rFonts w:asciiTheme="minorHAnsi" w:hAnsiTheme="minorHAnsi" w:cstheme="minorHAnsi"/>
          <w:b w:val="0"/>
          <w:highlight w:val="cyan"/>
        </w:rPr>
        <w:t>to reinvent the real as fiction, precisely because it has disappeared</w:t>
      </w:r>
      <w:r w:rsidRPr="00B0470A">
        <w:rPr>
          <w:rStyle w:val="Emphasis"/>
          <w:rFonts w:asciiTheme="minorHAnsi" w:hAnsiTheme="minorHAnsi" w:cstheme="minorHAnsi"/>
          <w:b w:val="0"/>
        </w:rPr>
        <w:t xml:space="preserve"> from our life.</w:t>
      </w:r>
      <w:r w:rsidRPr="00B0470A">
        <w:rPr>
          <w:rStyle w:val="Emphasis"/>
          <w:rFonts w:asciiTheme="minorHAnsi" w:hAnsiTheme="minorHAnsi" w:cstheme="minorHAnsi"/>
        </w:rPr>
        <w:t xml:space="preserve"> </w:t>
      </w:r>
      <w:r w:rsidRPr="009A4582">
        <w:rPr>
          <w:rFonts w:asciiTheme="minorHAnsi" w:hAnsiTheme="minorHAnsi" w:cstheme="minorHAnsi"/>
          <w:sz w:val="16"/>
        </w:rPr>
        <w:t xml:space="preserve">Hallucination of the real, of lived experience, of the quotidian, but reconstituted, sometimes down to disquietingly strange details, reconstituted as an animal or vegetal reserve, brought to light with a transparent precision, but without substance, </w:t>
      </w:r>
      <w:proofErr w:type="spellStart"/>
      <w:r w:rsidRPr="009A4582">
        <w:rPr>
          <w:rFonts w:asciiTheme="minorHAnsi" w:hAnsiTheme="minorHAnsi" w:cstheme="minorHAnsi"/>
          <w:sz w:val="16"/>
        </w:rPr>
        <w:t>derealized</w:t>
      </w:r>
      <w:proofErr w:type="spellEnd"/>
      <w:r w:rsidRPr="009A4582">
        <w:rPr>
          <w:rFonts w:asciiTheme="minorHAnsi" w:hAnsiTheme="minorHAnsi" w:cstheme="minorHAnsi"/>
          <w:sz w:val="16"/>
        </w:rPr>
        <w:t xml:space="preserve"> in advance, </w:t>
      </w:r>
      <w:proofErr w:type="spellStart"/>
      <w:r w:rsidRPr="00B0470A">
        <w:rPr>
          <w:rStyle w:val="StyleUnderline"/>
          <w:rFonts w:asciiTheme="minorHAnsi" w:hAnsiTheme="minorHAnsi" w:cstheme="minorHAnsi"/>
        </w:rPr>
        <w:t>hyperrealized</w:t>
      </w:r>
      <w:proofErr w:type="spellEnd"/>
      <w:r w:rsidRPr="009A4582">
        <w:rPr>
          <w:rFonts w:asciiTheme="minorHAnsi" w:hAnsiTheme="minorHAnsi" w:cstheme="minorHAnsi"/>
          <w:sz w:val="16"/>
        </w:rPr>
        <w:t xml:space="preserve">. </w:t>
      </w:r>
    </w:p>
    <w:p w14:paraId="764766D6"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In this way, </w:t>
      </w:r>
      <w:r w:rsidRPr="00B0470A">
        <w:rPr>
          <w:rStyle w:val="StyleUnderline"/>
          <w:rFonts w:asciiTheme="minorHAnsi" w:hAnsiTheme="minorHAnsi" w:cstheme="minorHAnsi"/>
        </w:rPr>
        <w:t xml:space="preserve">science fiction would no longer be a romantic expansion with all the freedom and naivete that the charm of discovery gave it, but, quite the contrary, it would evolve implosively in the very image of our current conception of the universe, attempting to revitalize, </w:t>
      </w:r>
      <w:proofErr w:type="spellStart"/>
      <w:r w:rsidRPr="00B0470A">
        <w:rPr>
          <w:rStyle w:val="StyleUnderline"/>
          <w:rFonts w:asciiTheme="minorHAnsi" w:hAnsiTheme="minorHAnsi" w:cstheme="minorHAnsi"/>
        </w:rPr>
        <w:t>reactualize</w:t>
      </w:r>
      <w:proofErr w:type="spellEnd"/>
      <w:r w:rsidRPr="00B0470A">
        <w:rPr>
          <w:rStyle w:val="StyleUnderline"/>
          <w:rFonts w:asciiTheme="minorHAnsi" w:hAnsiTheme="minorHAnsi" w:cstheme="minorHAnsi"/>
        </w:rPr>
        <w:t xml:space="preserve">, </w:t>
      </w:r>
      <w:proofErr w:type="spellStart"/>
      <w:r w:rsidRPr="00B0470A">
        <w:rPr>
          <w:rStyle w:val="StyleUnderline"/>
          <w:rFonts w:asciiTheme="minorHAnsi" w:hAnsiTheme="minorHAnsi" w:cstheme="minorHAnsi"/>
        </w:rPr>
        <w:t>requotidianize</w:t>
      </w:r>
      <w:proofErr w:type="spellEnd"/>
      <w:r w:rsidRPr="00B0470A">
        <w:rPr>
          <w:rStyle w:val="StyleUnderline"/>
          <w:rFonts w:asciiTheme="minorHAnsi" w:hAnsiTheme="minorHAnsi" w:cstheme="minorHAnsi"/>
        </w:rPr>
        <w:t xml:space="preserve"> fragments of simulation, fragments of this universal simulation that have become for us the so-called real world.</w:t>
      </w:r>
      <w:r w:rsidRPr="009A4582">
        <w:rPr>
          <w:rFonts w:asciiTheme="minorHAnsi" w:hAnsiTheme="minorHAnsi" w:cstheme="minorHAnsi"/>
          <w:sz w:val="16"/>
        </w:rPr>
        <w:t xml:space="preserve"> </w:t>
      </w:r>
    </w:p>
    <w:p w14:paraId="2C41286A"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Where would the works be that would meet, here and now, this situational inversion, this situational reversion? </w:t>
      </w:r>
      <w:proofErr w:type="gramStart"/>
      <w:r w:rsidRPr="009A4582">
        <w:rPr>
          <w:rFonts w:asciiTheme="minorHAnsi" w:hAnsiTheme="minorHAnsi" w:cstheme="minorHAnsi"/>
          <w:sz w:val="16"/>
        </w:rPr>
        <w:t>Obviously</w:t>
      </w:r>
      <w:proofErr w:type="gramEnd"/>
      <w:r w:rsidRPr="009A4582">
        <w:rPr>
          <w:rFonts w:asciiTheme="minorHAnsi" w:hAnsiTheme="minorHAnsi" w:cstheme="minorHAnsi"/>
          <w:sz w:val="16"/>
        </w:rPr>
        <w:t xml:space="preserve"> the short stories of Philip K. Dick "gravitate" in this space, if one can use that word (but that is precisely what one can't really do any more, because this new universe is "antigravitational," or if it still gravitates, it is around the hole of the real, around the hole of the imaginary). One does not see an alternative cosmos, a cosmic folklore or exoticism, or a galactic prowess there - one is from the start in a total simulation, without origin, immanent, without a past, without a future, a diffusion of all coordinates (mental, temporal, spatial, </w:t>
      </w:r>
      <w:proofErr w:type="spellStart"/>
      <w:r w:rsidRPr="009A4582">
        <w:rPr>
          <w:rFonts w:asciiTheme="minorHAnsi" w:hAnsiTheme="minorHAnsi" w:cstheme="minorHAnsi"/>
          <w:sz w:val="16"/>
        </w:rPr>
        <w:t>signaletic</w:t>
      </w:r>
      <w:proofErr w:type="spellEnd"/>
      <w:r w:rsidRPr="009A4582">
        <w:rPr>
          <w:rFonts w:asciiTheme="minorHAnsi" w:hAnsiTheme="minorHAnsi" w:cstheme="minorHAnsi"/>
          <w:sz w:val="16"/>
        </w:rPr>
        <w:t xml:space="preserve">) - it is not about a parallel universe, a double universe, or even a possible universe - neither possible, impossible, neither real nor unreal: </w:t>
      </w:r>
      <w:r w:rsidRPr="00B0470A">
        <w:rPr>
          <w:rStyle w:val="Emphasis"/>
          <w:rFonts w:asciiTheme="minorHAnsi" w:hAnsiTheme="minorHAnsi" w:cstheme="minorHAnsi"/>
          <w:b w:val="0"/>
        </w:rPr>
        <w:t xml:space="preserve">hyperreal - </w:t>
      </w:r>
      <w:r w:rsidRPr="00B0470A">
        <w:rPr>
          <w:rStyle w:val="Emphasis"/>
          <w:rFonts w:asciiTheme="minorHAnsi" w:hAnsiTheme="minorHAnsi" w:cstheme="minorHAnsi"/>
          <w:b w:val="0"/>
          <w:highlight w:val="cyan"/>
        </w:rPr>
        <w:t>it is a universe of simulation</w:t>
      </w:r>
      <w:r w:rsidRPr="00B0470A">
        <w:rPr>
          <w:rStyle w:val="Emphasis"/>
          <w:rFonts w:asciiTheme="minorHAnsi" w:hAnsiTheme="minorHAnsi" w:cstheme="minorHAnsi"/>
          <w:b w:val="0"/>
        </w:rPr>
        <w:t>, which is something else altogether</w:t>
      </w:r>
      <w:r w:rsidRPr="009A4582">
        <w:rPr>
          <w:rFonts w:asciiTheme="minorHAnsi" w:hAnsiTheme="minorHAnsi" w:cstheme="minorHAnsi"/>
          <w:sz w:val="16"/>
        </w:rPr>
        <w:t xml:space="preserve">. And not because Dick speaks specifically of simulacra - science fiction has always done so, but it played on the double, on doubling or redoubling, either artificial or imaginary, whereas here the double has disappeared, there is no longer a double, one is always already in the other world, which is no longer </w:t>
      </w:r>
      <w:proofErr w:type="spellStart"/>
      <w:r w:rsidRPr="009A4582">
        <w:rPr>
          <w:rFonts w:asciiTheme="minorHAnsi" w:hAnsiTheme="minorHAnsi" w:cstheme="minorHAnsi"/>
          <w:sz w:val="16"/>
        </w:rPr>
        <w:t>an other</w:t>
      </w:r>
      <w:proofErr w:type="spellEnd"/>
      <w:r w:rsidRPr="009A4582">
        <w:rPr>
          <w:rFonts w:asciiTheme="minorHAnsi" w:hAnsiTheme="minorHAnsi" w:cstheme="minorHAnsi"/>
          <w:sz w:val="16"/>
        </w:rPr>
        <w:t xml:space="preserve">, without a mirror, a projection, or a Utopia that can reflect it - </w:t>
      </w:r>
      <w:r w:rsidRPr="00B0470A">
        <w:rPr>
          <w:rStyle w:val="StyleUnderline"/>
          <w:rFonts w:asciiTheme="minorHAnsi" w:hAnsiTheme="minorHAnsi" w:cstheme="minorHAnsi"/>
        </w:rPr>
        <w:t>simulation is insuperable, unsurpassable, dull and flat, without exteriority</w:t>
      </w:r>
      <w:r w:rsidRPr="009A4582">
        <w:rPr>
          <w:rFonts w:asciiTheme="minorHAnsi" w:hAnsiTheme="minorHAnsi" w:cstheme="minorHAnsi"/>
          <w:sz w:val="16"/>
        </w:rPr>
        <w:t xml:space="preserve"> - we will no longer even pass through to "the other side of mirror," that was still the golden age of transcendence. </w:t>
      </w:r>
    </w:p>
    <w:p w14:paraId="5AB829F9" w14:textId="77777777" w:rsidR="0064220D" w:rsidRDefault="0064220D" w:rsidP="0064220D">
      <w:pPr>
        <w:rPr>
          <w:rFonts w:asciiTheme="minorHAnsi" w:hAnsiTheme="minorHAnsi" w:cstheme="minorHAnsi"/>
          <w:sz w:val="16"/>
        </w:rPr>
      </w:pPr>
      <w:r w:rsidRPr="009A4582">
        <w:rPr>
          <w:rFonts w:asciiTheme="minorHAnsi" w:hAnsiTheme="minorHAnsi" w:cstheme="minorHAnsi"/>
          <w:sz w:val="16"/>
        </w:rPr>
        <w:t xml:space="preserve">Perhaps a still more convincing example would be that of Ballard and of his evolution from the first very "phantasmagoric" short stories, poetic, dreamlike, disorienting, up to Crash, which is without a doubt (more than IGH or Concrete Island) the current model of this science fiction that is no longer one. Crash is our world, nothing in it is "invented": everything in it is hyper-functional, both the circulation and the accident, technique and death, sex and photographic lens, everything in it is like a giant, synchronous, simulated machine: </w:t>
      </w:r>
      <w:proofErr w:type="gramStart"/>
      <w:r w:rsidRPr="009A4582">
        <w:rPr>
          <w:rFonts w:asciiTheme="minorHAnsi" w:hAnsiTheme="minorHAnsi" w:cstheme="minorHAnsi"/>
          <w:sz w:val="16"/>
        </w:rPr>
        <w:t>that is to say the</w:t>
      </w:r>
      <w:proofErr w:type="gramEnd"/>
      <w:r w:rsidRPr="009A4582">
        <w:rPr>
          <w:rFonts w:asciiTheme="minorHAnsi" w:hAnsiTheme="minorHAnsi" w:cstheme="minorHAnsi"/>
          <w:sz w:val="16"/>
        </w:rPr>
        <w:t xml:space="preserve"> acceleration of our own models, of all models that surround us, blended and </w:t>
      </w:r>
      <w:proofErr w:type="spellStart"/>
      <w:r w:rsidRPr="009A4582">
        <w:rPr>
          <w:rFonts w:asciiTheme="minorHAnsi" w:hAnsiTheme="minorHAnsi" w:cstheme="minorHAnsi"/>
          <w:sz w:val="16"/>
        </w:rPr>
        <w:t>hyperoperational</w:t>
      </w:r>
      <w:proofErr w:type="spellEnd"/>
      <w:r w:rsidRPr="009A4582">
        <w:rPr>
          <w:rFonts w:asciiTheme="minorHAnsi" w:hAnsiTheme="minorHAnsi" w:cstheme="minorHAnsi"/>
          <w:sz w:val="16"/>
        </w:rPr>
        <w:t xml:space="preserve"> in the void. This is what distinguishes Crash from almost all science fiction, which mostly still revolves around the old (mechanical and mechanistic) couple function/ dysfunction, which it projects into the future along the same lines of force and the same finalities that are those of the "normal" universe. Fiction in that universe might surpass reality (or the opposite: that is more subtle) but it still plays by the same rules. In Crash, there is neither fiction nor reality anymore - hyper- reality abolishes both. It is there that our contemporary science fiction, if there is one, exists. "Jack Barron or Eternity", some passages from "Everyone to Zanzibar". </w:t>
      </w:r>
    </w:p>
    <w:p w14:paraId="662F0986" w14:textId="77777777" w:rsidR="0064220D" w:rsidRPr="009A4582" w:rsidRDefault="0064220D" w:rsidP="0064220D">
      <w:pPr>
        <w:rPr>
          <w:rFonts w:asciiTheme="minorHAnsi" w:hAnsiTheme="minorHAnsi" w:cstheme="minorHAnsi"/>
          <w:sz w:val="16"/>
        </w:rPr>
      </w:pPr>
      <w:r w:rsidRPr="009A4582">
        <w:rPr>
          <w:rFonts w:asciiTheme="minorHAnsi" w:hAnsiTheme="minorHAnsi" w:cstheme="minorHAnsi"/>
          <w:sz w:val="16"/>
        </w:rPr>
        <w:t>In fact, science fiction in this sense is no longer anywhere, and it is everywhere, in the circulation of models, here and now, in the very principle of the surrounding simulation. It can emerge in its crude state, from the inertia itself of the operational world. What writer of science fiction would have "imagined" (but precisely it can no longer be "imagined") this "reality" of East German factories - simulacra, factories that reemploy all the unemployed to fill all the roles and all the posts of the traditional production process but that don't produce anything, whose activity is consumed in a game of orders, of competition, of writing, of bookkeeping, between one factory and another, inside a vast network? All material production is redoubled in the void (one of these simulacra factories even "really" failed, putting its own unemployed out of work a second time). That is simulation: not that the factories are fake, but precisely that they are real, hyperreal, and that because of this they return all "real" production, that of "serious" factories, to the same hyperreality. What is fascinating here is not the opposition between real factories and fake factories, but on the contrary the lack of distinction between the two, the fact that all the rest of production has no greater referent or deeper finality than this "simulacra!" business. It is this hyperreal indifference that constitutes the real "science-fictional" quality of this episode. And one can see that it is not necessary to invent it: it is there, emerging from a world without secrets, without depth.</w:t>
      </w:r>
    </w:p>
    <w:p w14:paraId="358D523E" w14:textId="77777777" w:rsidR="0064220D" w:rsidRPr="006E7A27" w:rsidRDefault="0064220D" w:rsidP="0064220D">
      <w:pPr>
        <w:rPr>
          <w:sz w:val="16"/>
        </w:rPr>
      </w:pPr>
      <w:r w:rsidRPr="006E7A27">
        <w:rPr>
          <w:sz w:val="16"/>
        </w:rPr>
        <w:t xml:space="preserve">Without a doubt, </w:t>
      </w:r>
      <w:r w:rsidRPr="006E7A27">
        <w:rPr>
          <w:u w:val="single"/>
        </w:rPr>
        <w:t>the most difficult thing</w:t>
      </w:r>
      <w:r w:rsidRPr="006E7A27">
        <w:rPr>
          <w:sz w:val="16"/>
        </w:rPr>
        <w:t xml:space="preserve"> today, </w:t>
      </w:r>
      <w:r w:rsidRPr="006E7A27">
        <w:rPr>
          <w:u w:val="single"/>
        </w:rPr>
        <w:t>in the complex universe of science fiction</w:t>
      </w:r>
      <w:r w:rsidRPr="006E7A27">
        <w:rPr>
          <w:sz w:val="16"/>
        </w:rPr>
        <w:t xml:space="preserve">, </w:t>
      </w:r>
      <w:r w:rsidRPr="006E7A27">
        <w:rPr>
          <w:u w:val="single"/>
        </w:rPr>
        <w:t>is to unravel what still complies</w:t>
      </w:r>
      <w:r w:rsidRPr="006E7A27">
        <w:rPr>
          <w:sz w:val="16"/>
        </w:rPr>
        <w:t xml:space="preserve"> (and a large part still does) </w:t>
      </w:r>
      <w:r w:rsidRPr="006E7A27">
        <w:rPr>
          <w:u w:val="single"/>
        </w:rPr>
        <w:t>with the imaginary</w:t>
      </w:r>
      <w:r w:rsidRPr="006E7A27">
        <w:rPr>
          <w:sz w:val="16"/>
        </w:rPr>
        <w:t xml:space="preserve"> </w:t>
      </w:r>
      <w:proofErr w:type="gramStart"/>
      <w:r w:rsidRPr="006E7A27">
        <w:rPr>
          <w:sz w:val="16"/>
        </w:rPr>
        <w:t>of the second order,</w:t>
      </w:r>
      <w:proofErr w:type="gramEnd"/>
      <w:r w:rsidRPr="006E7A27">
        <w:rPr>
          <w:sz w:val="16"/>
        </w:rPr>
        <w:t xml:space="preserve"> of the productive/projective order, and what already comes from this vagueness of the imaginary, of this uncertainty proper to the third order of simulation. </w:t>
      </w:r>
      <w:proofErr w:type="gramStart"/>
      <w:r w:rsidRPr="006E7A27">
        <w:rPr>
          <w:sz w:val="16"/>
        </w:rPr>
        <w:t>Thus</w:t>
      </w:r>
      <w:proofErr w:type="gramEnd"/>
      <w:r w:rsidRPr="006E7A27">
        <w:rPr>
          <w:sz w:val="16"/>
        </w:rPr>
        <w:t xml:space="preserve"> one can clearly mark the difference between the </w:t>
      </w:r>
      <w:r w:rsidRPr="006E7A27">
        <w:rPr>
          <w:u w:val="single"/>
        </w:rPr>
        <w:t>mechanical robot machines</w:t>
      </w:r>
      <w:r w:rsidRPr="006E7A27">
        <w:rPr>
          <w:sz w:val="16"/>
        </w:rPr>
        <w:t xml:space="preserve">, characteristic of the second order, </w:t>
      </w:r>
      <w:r w:rsidRPr="006E7A27">
        <w:rPr>
          <w:u w:val="single"/>
        </w:rPr>
        <w:t>and the cybernetic machines, computers,</w:t>
      </w:r>
      <w:r w:rsidRPr="006E7A27">
        <w:rPr>
          <w:sz w:val="16"/>
        </w:rPr>
        <w:t xml:space="preserve"> etc., that, </w:t>
      </w:r>
      <w:r w:rsidRPr="006E7A27">
        <w:rPr>
          <w:u w:val="single"/>
        </w:rPr>
        <w:t>in their governing</w:t>
      </w:r>
      <w:r w:rsidRPr="006E7A27">
        <w:rPr>
          <w:sz w:val="16"/>
        </w:rPr>
        <w:t xml:space="preserve"> principle, </w:t>
      </w:r>
      <w:r w:rsidRPr="006E7A27">
        <w:rPr>
          <w:u w:val="single"/>
        </w:rPr>
        <w:t>depend on the third order</w:t>
      </w:r>
      <w:r w:rsidRPr="006E7A27">
        <w:rPr>
          <w:sz w:val="16"/>
        </w:rPr>
        <w:t xml:space="preserve">. But one order can certainly contaminate another, and </w:t>
      </w:r>
      <w:r w:rsidRPr="006E7A27">
        <w:rPr>
          <w:u w:val="single"/>
        </w:rPr>
        <w:t>the computer</w:t>
      </w:r>
      <w:r w:rsidRPr="006E7A27">
        <w:rPr>
          <w:sz w:val="16"/>
        </w:rPr>
        <w:t xml:space="preserve"> can certainly </w:t>
      </w:r>
      <w:r w:rsidRPr="006E7A27">
        <w:rPr>
          <w:u w:val="single"/>
        </w:rPr>
        <w:t xml:space="preserve">function as a mechanical </w:t>
      </w:r>
      <w:proofErr w:type="spellStart"/>
      <w:r w:rsidRPr="006E7A27">
        <w:rPr>
          <w:u w:val="single"/>
        </w:rPr>
        <w:t>supermachine</w:t>
      </w:r>
      <w:proofErr w:type="spellEnd"/>
      <w:r w:rsidRPr="006E7A27">
        <w:rPr>
          <w:u w:val="single"/>
        </w:rPr>
        <w:t xml:space="preserve">, a </w:t>
      </w:r>
      <w:proofErr w:type="spellStart"/>
      <w:r w:rsidRPr="006E7A27">
        <w:rPr>
          <w:u w:val="single"/>
        </w:rPr>
        <w:t>superrobot</w:t>
      </w:r>
      <w:proofErr w:type="spellEnd"/>
      <w:r w:rsidRPr="006E7A27">
        <w:rPr>
          <w:u w:val="single"/>
        </w:rPr>
        <w:t>, a superpower machine, exposing the productive genie of the simulacra</w:t>
      </w:r>
      <w:r w:rsidRPr="006E7A27">
        <w:rPr>
          <w:sz w:val="16"/>
        </w:rPr>
        <w:t xml:space="preserve"> of the second order: </w:t>
      </w:r>
      <w:r w:rsidRPr="006E7A27">
        <w:rPr>
          <w:u w:val="single"/>
        </w:rPr>
        <w:t>the computer does not come into play as a process of simulation, and it still bears witness to the reflexes of a finalized universe</w:t>
      </w:r>
      <w:r w:rsidRPr="006E7A27">
        <w:rPr>
          <w:sz w:val="16"/>
        </w:rPr>
        <w:t xml:space="preserve"> (including ambivalence and revolt, like the computer from 2001 or </w:t>
      </w:r>
      <w:proofErr w:type="spellStart"/>
      <w:r w:rsidRPr="006E7A27">
        <w:rPr>
          <w:sz w:val="16"/>
        </w:rPr>
        <w:t>Shalmanezer</w:t>
      </w:r>
      <w:proofErr w:type="spellEnd"/>
      <w:r w:rsidRPr="006E7A27">
        <w:rPr>
          <w:sz w:val="16"/>
        </w:rPr>
        <w:t xml:space="preserve"> in Everyone to Zanzibar). </w:t>
      </w:r>
    </w:p>
    <w:p w14:paraId="0998D1F8" w14:textId="77777777" w:rsidR="0064220D" w:rsidRDefault="0064220D" w:rsidP="0064220D">
      <w:pPr>
        <w:rPr>
          <w:sz w:val="16"/>
          <w:szCs w:val="16"/>
        </w:rPr>
      </w:pPr>
      <w:r w:rsidRPr="006E7A27">
        <w:rPr>
          <w:sz w:val="16"/>
          <w:szCs w:val="16"/>
        </w:rPr>
        <w:t>Between the operatic (the theatrical status of theatrical and fantastical machinery, the "grand opera" of technique) that corresponds to the first order, the operative (the industrial, productive status, productive of power and energy) that corresponds to the second order, and the operational (the cybernetic, aleatory, uncertain status of "</w:t>
      </w:r>
      <w:proofErr w:type="spellStart"/>
      <w:r w:rsidRPr="006E7A27">
        <w:rPr>
          <w:sz w:val="16"/>
          <w:szCs w:val="16"/>
        </w:rPr>
        <w:t>metatechnique</w:t>
      </w:r>
      <w:proofErr w:type="spellEnd"/>
      <w:r w:rsidRPr="006E7A27">
        <w:rPr>
          <w:sz w:val="16"/>
          <w:szCs w:val="16"/>
        </w:rPr>
        <w:t>") that corresponds to the third order, all interference can still be produced today at the level of science fiction. But only the last order can still truly interest us.</w:t>
      </w:r>
    </w:p>
    <w:p w14:paraId="46BBC879" w14:textId="77777777" w:rsidR="0064220D" w:rsidRPr="006E7A27" w:rsidRDefault="0064220D" w:rsidP="0064220D">
      <w:pPr>
        <w:rPr>
          <w:sz w:val="16"/>
          <w:szCs w:val="16"/>
        </w:rPr>
      </w:pPr>
    </w:p>
    <w:p w14:paraId="2D069855" w14:textId="77777777" w:rsidR="0064220D" w:rsidRDefault="0064220D" w:rsidP="0064220D">
      <w:pPr>
        <w:pStyle w:val="Heading4"/>
      </w:pPr>
      <w:r>
        <w:t xml:space="preserve">3] The commercial space race furthers </w:t>
      </w:r>
      <w:r w:rsidRPr="004D116F">
        <w:rPr>
          <w:u w:val="single"/>
        </w:rPr>
        <w:t>the project of securitization</w:t>
      </w:r>
      <w:r>
        <w:t xml:space="preserve"> of the world through </w:t>
      </w:r>
      <w:r w:rsidRPr="000A0BCF">
        <w:rPr>
          <w:u w:val="single"/>
        </w:rPr>
        <w:t>the deployment of satellites</w:t>
      </w:r>
      <w:r>
        <w:t xml:space="preserve">. As Space X seeks thousands of satellites into orbit in pursuit of </w:t>
      </w:r>
      <w:r w:rsidRPr="004D116F">
        <w:rPr>
          <w:u w:val="single"/>
        </w:rPr>
        <w:t>efficiency</w:t>
      </w:r>
      <w:r>
        <w:t xml:space="preserve"> and </w:t>
      </w:r>
      <w:r w:rsidRPr="004D116F">
        <w:rPr>
          <w:u w:val="single"/>
        </w:rPr>
        <w:t>internet connectivity</w:t>
      </w:r>
      <w:r>
        <w:t xml:space="preserve">, the question arises; </w:t>
      </w:r>
      <w:r w:rsidRPr="000A0BCF">
        <w:rPr>
          <w:u w:val="single"/>
        </w:rPr>
        <w:t>do we govern the satellites or do the satellites govern us</w:t>
      </w:r>
      <w:r>
        <w:t>?</w:t>
      </w:r>
    </w:p>
    <w:p w14:paraId="710ECE91" w14:textId="77777777" w:rsidR="0064220D" w:rsidRPr="004029F8" w:rsidRDefault="0064220D" w:rsidP="0064220D">
      <w:pPr>
        <w:spacing w:after="0" w:line="240" w:lineRule="auto"/>
        <w:rPr>
          <w:rFonts w:asciiTheme="minorHAnsi" w:eastAsia="Times New Roman" w:hAnsiTheme="minorHAnsi" w:cstheme="minorHAnsi"/>
          <w:color w:val="222222"/>
          <w:sz w:val="19"/>
          <w:szCs w:val="19"/>
          <w:shd w:val="clear" w:color="auto" w:fill="FFFFFF"/>
        </w:rPr>
      </w:pPr>
      <w:r>
        <w:rPr>
          <w:rStyle w:val="Style13ptBold"/>
          <w:rFonts w:asciiTheme="minorHAnsi" w:hAnsiTheme="minorHAnsi" w:cstheme="minorHAnsi"/>
        </w:rPr>
        <w:t>Baudrillard 83</w:t>
      </w:r>
      <w:r>
        <w:rPr>
          <w:rFonts w:asciiTheme="minorHAnsi" w:eastAsia="Times New Roman" w:hAnsiTheme="minorHAnsi" w:cstheme="minorHAnsi"/>
          <w:color w:val="222222"/>
          <w:sz w:val="19"/>
          <w:szCs w:val="19"/>
          <w:shd w:val="clear" w:color="auto" w:fill="FFFFFF"/>
        </w:rPr>
        <w:t xml:space="preserve"> [</w:t>
      </w:r>
      <w:r>
        <w:rPr>
          <w:rFonts w:asciiTheme="minorHAnsi" w:eastAsia="Times New Roman" w:hAnsiTheme="minorHAnsi" w:cstheme="minorHAnsi"/>
          <w:color w:val="222222"/>
          <w:szCs w:val="18"/>
          <w:shd w:val="clear" w:color="auto" w:fill="FFFFFF"/>
        </w:rPr>
        <w:t xml:space="preserve">Jean Baudrillard, </w:t>
      </w:r>
      <w:r w:rsidRPr="004029F8">
        <w:t xml:space="preserve">Baudrillard was a French sociologist, </w:t>
      </w:r>
      <w:proofErr w:type="gramStart"/>
      <w:r w:rsidRPr="004029F8">
        <w:t>philosopher</w:t>
      </w:r>
      <w:proofErr w:type="gramEnd"/>
      <w:r w:rsidRPr="004029F8">
        <w:t xml:space="preserve"> and cultural theorist. He is best known for his analyses of media, contemporary culture, and technological communication, as well as his formulation of concepts such as simulation and hyperreality</w:t>
      </w:r>
      <w:r>
        <w:t xml:space="preserve">, </w:t>
      </w:r>
      <w:r>
        <w:rPr>
          <w:rFonts w:asciiTheme="minorHAnsi" w:hAnsiTheme="minorHAnsi" w:cstheme="minorHAnsi"/>
          <w:i/>
          <w:iCs/>
          <w:szCs w:val="18"/>
        </w:rPr>
        <w:t>Simulations</w:t>
      </w:r>
      <w:r>
        <w:rPr>
          <w:rFonts w:asciiTheme="minorHAnsi" w:hAnsiTheme="minorHAnsi" w:cstheme="minorHAnsi"/>
          <w:szCs w:val="18"/>
        </w:rPr>
        <w:t xml:space="preserve"> translated by Paul Foss, Paul </w:t>
      </w:r>
      <w:proofErr w:type="gramStart"/>
      <w:r>
        <w:rPr>
          <w:rFonts w:asciiTheme="minorHAnsi" w:hAnsiTheme="minorHAnsi" w:cstheme="minorHAnsi"/>
          <w:szCs w:val="18"/>
        </w:rPr>
        <w:t>Patton</w:t>
      </w:r>
      <w:proofErr w:type="gramEnd"/>
      <w:r>
        <w:rPr>
          <w:rFonts w:asciiTheme="minorHAnsi" w:hAnsiTheme="minorHAnsi" w:cstheme="minorHAnsi"/>
          <w:szCs w:val="18"/>
        </w:rPr>
        <w:t xml:space="preserve"> and Philip </w:t>
      </w:r>
      <w:proofErr w:type="spellStart"/>
      <w:r>
        <w:rPr>
          <w:rFonts w:asciiTheme="minorHAnsi" w:hAnsiTheme="minorHAnsi" w:cstheme="minorHAnsi"/>
          <w:szCs w:val="18"/>
        </w:rPr>
        <w:t>Beitchman</w:t>
      </w:r>
      <w:proofErr w:type="spellEnd"/>
      <w:r>
        <w:rPr>
          <w:rFonts w:asciiTheme="minorHAnsi" w:hAnsiTheme="minorHAnsi" w:cstheme="minorHAnsi"/>
          <w:szCs w:val="18"/>
        </w:rPr>
        <w:t xml:space="preserve"> 1983]</w:t>
      </w:r>
      <w:r>
        <w:rPr>
          <w:rFonts w:asciiTheme="minorHAnsi" w:hAnsiTheme="minorHAnsi" w:cstheme="minorHAnsi"/>
          <w:sz w:val="18"/>
          <w:szCs w:val="18"/>
        </w:rPr>
        <w:t xml:space="preserve"> </w:t>
      </w:r>
      <w:r>
        <w:rPr>
          <w:rFonts w:asciiTheme="minorHAnsi" w:hAnsiTheme="minorHAnsi" w:cstheme="minorHAnsi"/>
          <w:sz w:val="18"/>
          <w:szCs w:val="18"/>
        </w:rPr>
        <w:br/>
      </w:r>
    </w:p>
    <w:p w14:paraId="60177AC6" w14:textId="77777777" w:rsidR="0064220D" w:rsidRPr="003B2B2D" w:rsidRDefault="0064220D" w:rsidP="0064220D">
      <w:pPr>
        <w:rPr>
          <w:sz w:val="16"/>
        </w:rPr>
      </w:pPr>
      <w:r w:rsidRPr="00A56D50">
        <w:rPr>
          <w:u w:val="single"/>
        </w:rPr>
        <w:t xml:space="preserve">The "space race" played </w:t>
      </w:r>
      <w:proofErr w:type="gramStart"/>
      <w:r w:rsidRPr="00A56D50">
        <w:rPr>
          <w:u w:val="single"/>
        </w:rPr>
        <w:t>exactly the same</w:t>
      </w:r>
      <w:proofErr w:type="gramEnd"/>
      <w:r w:rsidRPr="00A56D50">
        <w:rPr>
          <w:u w:val="single"/>
        </w:rPr>
        <w:t xml:space="preserve"> role as the nuclear race</w:t>
      </w:r>
      <w:r w:rsidRPr="003B2B2D">
        <w:rPr>
          <w:sz w:val="16"/>
        </w:rPr>
        <w:t xml:space="preserve">. </w:t>
      </w:r>
      <w:proofErr w:type="gramStart"/>
      <w:r w:rsidRPr="003B2B2D">
        <w:rPr>
          <w:sz w:val="16"/>
        </w:rPr>
        <w:t>This is why</w:t>
      </w:r>
      <w:proofErr w:type="gramEnd"/>
      <w:r w:rsidRPr="003B2B2D">
        <w:rPr>
          <w:sz w:val="16"/>
        </w:rPr>
        <w:t xml:space="preserve"> it was so easily able to take over from it in the '60's (Kennedy Khrushchev), or to develop concurrently in a mode of "peaceful coexistence." For what is </w:t>
      </w:r>
      <w:r w:rsidRPr="009A4582">
        <w:rPr>
          <w:highlight w:val="cyan"/>
          <w:u w:val="single"/>
        </w:rPr>
        <w:t>the</w:t>
      </w:r>
      <w:r w:rsidRPr="0087443E">
        <w:rPr>
          <w:u w:val="single"/>
        </w:rPr>
        <w:t xml:space="preserve"> ultimate </w:t>
      </w:r>
      <w:r w:rsidRPr="009A4582">
        <w:rPr>
          <w:highlight w:val="cyan"/>
          <w:u w:val="single"/>
        </w:rPr>
        <w:t>function</w:t>
      </w:r>
      <w:r w:rsidRPr="00215CB6">
        <w:rPr>
          <w:u w:val="single"/>
        </w:rPr>
        <w:t xml:space="preserve"> of the space race</w:t>
      </w:r>
      <w:r w:rsidRPr="003B2B2D">
        <w:rPr>
          <w:sz w:val="16"/>
        </w:rPr>
        <w:t xml:space="preserve">, </w:t>
      </w:r>
      <w:r w:rsidRPr="0087443E">
        <w:rPr>
          <w:u w:val="single"/>
        </w:rPr>
        <w:t xml:space="preserve">of lunar conquest, </w:t>
      </w:r>
      <w:r w:rsidRPr="009A4582">
        <w:rPr>
          <w:highlight w:val="cyan"/>
          <w:u w:val="single"/>
        </w:rPr>
        <w:t>of satellite launchings</w:t>
      </w:r>
      <w:r w:rsidRPr="003B2B2D">
        <w:rPr>
          <w:sz w:val="16"/>
        </w:rPr>
        <w:t xml:space="preserve">, </w:t>
      </w:r>
      <w:proofErr w:type="spellStart"/>
      <w:r w:rsidRPr="009A4582">
        <w:rPr>
          <w:highlight w:val="cyan"/>
          <w:u w:val="single"/>
        </w:rPr>
        <w:t>i</w:t>
      </w:r>
      <w:proofErr w:type="spellEnd"/>
      <w:r w:rsidRPr="009A4582">
        <w:rPr>
          <w:highlight w:val="cyan"/>
          <w:u w:val="single"/>
        </w:rPr>
        <w:t>[s]</w:t>
      </w:r>
      <w:r w:rsidRPr="0087443E">
        <w:rPr>
          <w:u w:val="single"/>
        </w:rPr>
        <w:t>f</w:t>
      </w:r>
      <w:r w:rsidRPr="003B2B2D">
        <w:rPr>
          <w:sz w:val="16"/>
        </w:rPr>
        <w:t xml:space="preserve"> not </w:t>
      </w:r>
      <w:r w:rsidRPr="0087443E">
        <w:rPr>
          <w:u w:val="single"/>
        </w:rPr>
        <w:t xml:space="preserve">the institution of a model of </w:t>
      </w:r>
      <w:r w:rsidRPr="009A4582">
        <w:rPr>
          <w:highlight w:val="cyan"/>
          <w:u w:val="single"/>
        </w:rPr>
        <w:t>universal gravitation</w:t>
      </w:r>
      <w:r w:rsidRPr="003B2B2D">
        <w:rPr>
          <w:sz w:val="16"/>
        </w:rPr>
        <w:t xml:space="preserve">, </w:t>
      </w:r>
      <w:r w:rsidRPr="009A4582">
        <w:rPr>
          <w:highlight w:val="cyan"/>
          <w:u w:val="single"/>
        </w:rPr>
        <w:t xml:space="preserve">of </w:t>
      </w:r>
      <w:proofErr w:type="spellStart"/>
      <w:r w:rsidRPr="009A4582">
        <w:rPr>
          <w:highlight w:val="cyan"/>
          <w:u w:val="single"/>
        </w:rPr>
        <w:t>satellisation</w:t>
      </w:r>
      <w:proofErr w:type="spellEnd"/>
      <w:r w:rsidRPr="0087443E">
        <w:rPr>
          <w:u w:val="single"/>
        </w:rPr>
        <w:t>, whose perfect embryo is the lunar module</w:t>
      </w:r>
      <w:r w:rsidRPr="003B2B2D">
        <w:rPr>
          <w:sz w:val="16"/>
        </w:rPr>
        <w:t xml:space="preserve">: </w:t>
      </w:r>
      <w:r w:rsidRPr="0087443E">
        <w:rPr>
          <w:u w:val="single"/>
        </w:rPr>
        <w:t>a programmed microcosm</w:t>
      </w:r>
      <w:r w:rsidRPr="003B2B2D">
        <w:rPr>
          <w:sz w:val="16"/>
        </w:rPr>
        <w:t xml:space="preserve">, where </w:t>
      </w:r>
      <w:r w:rsidRPr="009A4582">
        <w:rPr>
          <w:highlight w:val="cyan"/>
          <w:u w:val="single"/>
        </w:rPr>
        <w:t>nothing</w:t>
      </w:r>
      <w:r w:rsidRPr="0087443E">
        <w:rPr>
          <w:u w:val="single"/>
        </w:rPr>
        <w:t xml:space="preserve"> can be </w:t>
      </w:r>
      <w:r w:rsidRPr="009A4582">
        <w:rPr>
          <w:highlight w:val="cyan"/>
          <w:u w:val="single"/>
        </w:rPr>
        <w:t>left to chance</w:t>
      </w:r>
      <w:r w:rsidRPr="003B2B2D">
        <w:rPr>
          <w:sz w:val="16"/>
        </w:rPr>
        <w:t xml:space="preserve">? Trajectory, energy, computation, physiology, psychology, the environment - </w:t>
      </w:r>
      <w:r w:rsidRPr="0087443E">
        <w:rPr>
          <w:u w:val="single"/>
        </w:rPr>
        <w:t>nothing can be left to contingency</w:t>
      </w:r>
      <w:r w:rsidRPr="003B2B2D">
        <w:rPr>
          <w:sz w:val="16"/>
        </w:rPr>
        <w:t xml:space="preserve">, </w:t>
      </w:r>
      <w:r w:rsidRPr="0087443E">
        <w:rPr>
          <w:u w:val="single"/>
        </w:rPr>
        <w:t>this is the total universe of the norm</w:t>
      </w:r>
      <w:r w:rsidRPr="003B2B2D">
        <w:rPr>
          <w:sz w:val="16"/>
        </w:rPr>
        <w:t xml:space="preserve"> - the </w:t>
      </w:r>
      <w:r w:rsidRPr="00814C51">
        <w:rPr>
          <w:u w:val="single"/>
        </w:rPr>
        <w:t>Law no longer exists</w:t>
      </w:r>
      <w:r w:rsidRPr="003B2B2D">
        <w:rPr>
          <w:sz w:val="16"/>
        </w:rPr>
        <w:t xml:space="preserve">, it is the operational immanence of every detail which is law. </w:t>
      </w:r>
      <w:r w:rsidRPr="009A4582">
        <w:rPr>
          <w:highlight w:val="cyan"/>
          <w:u w:val="single"/>
        </w:rPr>
        <w:t>A universe purged of every threat to the senses</w:t>
      </w:r>
      <w:r w:rsidRPr="003B2B2D">
        <w:rPr>
          <w:sz w:val="16"/>
        </w:rPr>
        <w:t xml:space="preserve">, </w:t>
      </w:r>
      <w:r w:rsidRPr="00814C51">
        <w:rPr>
          <w:u w:val="single"/>
        </w:rPr>
        <w:t>in a state of asepsis and weightlessness</w:t>
      </w:r>
      <w:r w:rsidRPr="003B2B2D">
        <w:rPr>
          <w:sz w:val="16"/>
        </w:rPr>
        <w:t xml:space="preserve"> - it is this very perfection which is fascinating. For the exaltation of the masses was not in response to the lunar landing or the voyage of man in space (this is rather the fulfillment of an earlier dream) - no, </w:t>
      </w:r>
      <w:r w:rsidRPr="00814C51">
        <w:rPr>
          <w:u w:val="single"/>
        </w:rPr>
        <w:t xml:space="preserve">we are dumbfounded by </w:t>
      </w:r>
      <w:r w:rsidRPr="009A4582">
        <w:rPr>
          <w:u w:val="single"/>
        </w:rPr>
        <w:t>the perfection of</w:t>
      </w:r>
      <w:r w:rsidRPr="00814C51">
        <w:rPr>
          <w:u w:val="single"/>
        </w:rPr>
        <w:t xml:space="preserve"> their </w:t>
      </w:r>
      <w:r w:rsidRPr="009A4582">
        <w:rPr>
          <w:u w:val="single"/>
        </w:rPr>
        <w:t>planning and</w:t>
      </w:r>
      <w:r w:rsidRPr="00814C51">
        <w:rPr>
          <w:u w:val="single"/>
        </w:rPr>
        <w:t xml:space="preserve"> technical </w:t>
      </w:r>
      <w:r w:rsidRPr="009A4582">
        <w:rPr>
          <w:u w:val="single"/>
        </w:rPr>
        <w:t>manipulation</w:t>
      </w:r>
      <w:r w:rsidRPr="003B2B2D">
        <w:rPr>
          <w:sz w:val="16"/>
        </w:rPr>
        <w:t xml:space="preserve">, by the immanent wonder of programmed development. </w:t>
      </w:r>
      <w:r w:rsidRPr="00814C51">
        <w:rPr>
          <w:u w:val="single"/>
        </w:rPr>
        <w:t xml:space="preserve">Fascinated by the </w:t>
      </w:r>
      <w:proofErr w:type="spellStart"/>
      <w:r w:rsidRPr="00814C51">
        <w:rPr>
          <w:u w:val="single"/>
        </w:rPr>
        <w:t>maximisation</w:t>
      </w:r>
      <w:proofErr w:type="spellEnd"/>
      <w:r w:rsidRPr="00814C51">
        <w:rPr>
          <w:u w:val="single"/>
        </w:rPr>
        <w:t xml:space="preserve"> of norms and by the mastery of probability</w:t>
      </w:r>
      <w:r w:rsidRPr="003B2B2D">
        <w:rPr>
          <w:sz w:val="16"/>
        </w:rPr>
        <w:t xml:space="preserve">. </w:t>
      </w:r>
      <w:r w:rsidRPr="00814C51">
        <w:rPr>
          <w:u w:val="single"/>
        </w:rPr>
        <w:t xml:space="preserve">Unbalanced by the model, </w:t>
      </w:r>
      <w:r w:rsidRPr="009A4582">
        <w:rPr>
          <w:highlight w:val="cyan"/>
          <w:u w:val="single"/>
        </w:rPr>
        <w:t>as we are by death</w:t>
      </w:r>
      <w:r w:rsidRPr="00814C51">
        <w:rPr>
          <w:u w:val="single"/>
        </w:rPr>
        <w:t>, but without fear or impulse</w:t>
      </w:r>
      <w:r w:rsidRPr="003B2B2D">
        <w:rPr>
          <w:sz w:val="16"/>
        </w:rPr>
        <w:t xml:space="preserve">. For if </w:t>
      </w:r>
      <w:r w:rsidRPr="003B2B2D">
        <w:rPr>
          <w:u w:val="single"/>
        </w:rPr>
        <w:t>the law</w:t>
      </w:r>
      <w:r w:rsidRPr="003B2B2D">
        <w:rPr>
          <w:sz w:val="16"/>
        </w:rPr>
        <w:t xml:space="preserve">, with its aura of transgression, if order, with its aura of violence, </w:t>
      </w:r>
      <w:r w:rsidRPr="003B2B2D">
        <w:rPr>
          <w:u w:val="single"/>
        </w:rPr>
        <w:t xml:space="preserve">still taps a perverse imaginary, then the norm fixes, </w:t>
      </w:r>
      <w:proofErr w:type="spellStart"/>
      <w:r w:rsidRPr="003B2B2D">
        <w:rPr>
          <w:u w:val="single"/>
        </w:rPr>
        <w:t>hypnotises</w:t>
      </w:r>
      <w:proofErr w:type="spellEnd"/>
      <w:r w:rsidRPr="003B2B2D">
        <w:rPr>
          <w:u w:val="single"/>
        </w:rPr>
        <w:t>, dumbfounds, causing every imaginary to involve</w:t>
      </w:r>
      <w:r w:rsidRPr="003B2B2D">
        <w:rPr>
          <w:sz w:val="16"/>
        </w:rPr>
        <w:t xml:space="preserve">. We no longer </w:t>
      </w:r>
      <w:proofErr w:type="spellStart"/>
      <w:r w:rsidRPr="003B2B2D">
        <w:rPr>
          <w:sz w:val="16"/>
        </w:rPr>
        <w:t>fantasise</w:t>
      </w:r>
      <w:proofErr w:type="spellEnd"/>
      <w:r w:rsidRPr="003B2B2D">
        <w:rPr>
          <w:sz w:val="16"/>
        </w:rPr>
        <w:t xml:space="preserve"> about every minutia of a program. </w:t>
      </w:r>
      <w:r w:rsidRPr="003B2B2D">
        <w:rPr>
          <w:u w:val="single"/>
        </w:rPr>
        <w:t xml:space="preserve">Its observance alone unbalances. </w:t>
      </w:r>
      <w:r w:rsidRPr="009A4582">
        <w:rPr>
          <w:highlight w:val="cyan"/>
          <w:u w:val="single"/>
        </w:rPr>
        <w:t>The vertigo of a flawless world</w:t>
      </w:r>
      <w:r w:rsidRPr="003B2B2D">
        <w:rPr>
          <w:sz w:val="16"/>
        </w:rPr>
        <w:t>.</w:t>
      </w:r>
    </w:p>
    <w:p w14:paraId="7FCDDF8F" w14:textId="77777777" w:rsidR="0064220D" w:rsidRPr="00CE6983" w:rsidRDefault="0064220D" w:rsidP="0064220D">
      <w:pPr>
        <w:rPr>
          <w:sz w:val="16"/>
        </w:rPr>
      </w:pPr>
      <w:r w:rsidRPr="009A4582">
        <w:rPr>
          <w:highlight w:val="cyan"/>
          <w:u w:val="single"/>
        </w:rPr>
        <w:t>The</w:t>
      </w:r>
      <w:r w:rsidRPr="00A85157">
        <w:rPr>
          <w:u w:val="single"/>
        </w:rPr>
        <w:t xml:space="preserve"> same </w:t>
      </w:r>
      <w:r w:rsidRPr="009A4582">
        <w:rPr>
          <w:highlight w:val="cyan"/>
          <w:u w:val="single"/>
        </w:rPr>
        <w:t>model of</w:t>
      </w:r>
      <w:r w:rsidRPr="00A85157">
        <w:rPr>
          <w:u w:val="single"/>
        </w:rPr>
        <w:t xml:space="preserve"> planned infallibility</w:t>
      </w:r>
      <w:r w:rsidRPr="00CE6983">
        <w:rPr>
          <w:sz w:val="16"/>
        </w:rPr>
        <w:t xml:space="preserve">, </w:t>
      </w:r>
      <w:r w:rsidRPr="00A85157">
        <w:rPr>
          <w:u w:val="single"/>
        </w:rPr>
        <w:t xml:space="preserve">of </w:t>
      </w:r>
      <w:r w:rsidRPr="009A4582">
        <w:rPr>
          <w:highlight w:val="cyan"/>
          <w:u w:val="single"/>
        </w:rPr>
        <w:t>maximal security</w:t>
      </w:r>
      <w:r w:rsidRPr="009A4582">
        <w:rPr>
          <w:u w:val="single"/>
        </w:rPr>
        <w:t xml:space="preserve"> and deterrence</w:t>
      </w:r>
      <w:r w:rsidRPr="00A85157">
        <w:rPr>
          <w:u w:val="single"/>
        </w:rPr>
        <w:t xml:space="preserve">, now </w:t>
      </w:r>
      <w:r w:rsidRPr="009A4582">
        <w:rPr>
          <w:highlight w:val="cyan"/>
          <w:u w:val="single"/>
        </w:rPr>
        <w:t>governs the</w:t>
      </w:r>
      <w:r w:rsidRPr="00A85157">
        <w:rPr>
          <w:u w:val="single"/>
        </w:rPr>
        <w:t xml:space="preserve"> spread of the </w:t>
      </w:r>
      <w:r w:rsidRPr="009A4582">
        <w:rPr>
          <w:highlight w:val="cyan"/>
          <w:u w:val="single"/>
        </w:rPr>
        <w:t>social</w:t>
      </w:r>
      <w:r w:rsidRPr="00CE6983">
        <w:rPr>
          <w:sz w:val="16"/>
        </w:rPr>
        <w:t xml:space="preserve">. </w:t>
      </w:r>
      <w:r w:rsidRPr="00A85157">
        <w:rPr>
          <w:u w:val="single"/>
        </w:rPr>
        <w:t>That is the true nuclear fallout</w:t>
      </w:r>
      <w:r w:rsidRPr="00CE6983">
        <w:rPr>
          <w:sz w:val="16"/>
        </w:rPr>
        <w:t xml:space="preserve">: </w:t>
      </w:r>
      <w:r w:rsidRPr="00CE6983">
        <w:rPr>
          <w:u w:val="single"/>
        </w:rPr>
        <w:t>the meticulous operation of technology serves as a model for the meticulous operation of the social</w:t>
      </w:r>
      <w:r w:rsidRPr="00CE6983">
        <w:rPr>
          <w:sz w:val="16"/>
        </w:rPr>
        <w:t xml:space="preserve">. Here, too, </w:t>
      </w:r>
      <w:r w:rsidRPr="00CE6983">
        <w:rPr>
          <w:u w:val="single"/>
        </w:rPr>
        <w:t>nothing will be left to chance</w:t>
      </w:r>
      <w:r w:rsidRPr="00CE6983">
        <w:rPr>
          <w:sz w:val="16"/>
        </w:rPr>
        <w:t xml:space="preserve">; moreover, this is the essence of </w:t>
      </w:r>
      <w:proofErr w:type="spellStart"/>
      <w:r w:rsidRPr="00CE6983">
        <w:rPr>
          <w:u w:val="single"/>
        </w:rPr>
        <w:t>socialisation</w:t>
      </w:r>
      <w:proofErr w:type="spellEnd"/>
      <w:r w:rsidRPr="00CE6983">
        <w:rPr>
          <w:sz w:val="16"/>
        </w:rPr>
        <w:t xml:space="preserve">, which has been going on for some centuries but which </w:t>
      </w:r>
      <w:r w:rsidRPr="00CE6983">
        <w:rPr>
          <w:u w:val="single"/>
        </w:rPr>
        <w:t>has now entered into its accelerated phase, towards a limit people imagined would be explosive (revolution</w:t>
      </w:r>
      <w:r w:rsidRPr="00CE6983">
        <w:rPr>
          <w:sz w:val="16"/>
        </w:rPr>
        <w:t xml:space="preserve">), but which currently results in an inverse, irreversible, implosive process: </w:t>
      </w:r>
      <w:r w:rsidRPr="00CE6983">
        <w:rPr>
          <w:u w:val="single"/>
        </w:rPr>
        <w:t xml:space="preserve">a </w:t>
      </w:r>
      <w:proofErr w:type="spellStart"/>
      <w:r w:rsidRPr="00CE6983">
        <w:rPr>
          <w:u w:val="single"/>
        </w:rPr>
        <w:t>generalised</w:t>
      </w:r>
      <w:proofErr w:type="spellEnd"/>
      <w:r w:rsidRPr="00CE6983">
        <w:rPr>
          <w:u w:val="single"/>
        </w:rPr>
        <w:t xml:space="preserve"> deterrence of every chance, of every accident, </w:t>
      </w:r>
      <w:r w:rsidRPr="00CE6983">
        <w:rPr>
          <w:sz w:val="16"/>
        </w:rPr>
        <w:t xml:space="preserve">of every transversality, of every finality, </w:t>
      </w:r>
      <w:r w:rsidRPr="00CE6983">
        <w:rPr>
          <w:u w:val="single"/>
        </w:rPr>
        <w:t>of every contradiction</w:t>
      </w:r>
      <w:r w:rsidRPr="00CE6983">
        <w:rPr>
          <w:sz w:val="16"/>
        </w:rPr>
        <w:t xml:space="preserve">, rupture or complexity in a sociality illuminated by the norm and doomed to the transparency of detail radiated by </w:t>
      </w:r>
      <w:proofErr w:type="spellStart"/>
      <w:r w:rsidRPr="00CE6983">
        <w:rPr>
          <w:sz w:val="16"/>
        </w:rPr>
        <w:t>datacollecting</w:t>
      </w:r>
      <w:proofErr w:type="spellEnd"/>
      <w:r w:rsidRPr="00CE6983">
        <w:rPr>
          <w:sz w:val="16"/>
        </w:rPr>
        <w:t xml:space="preserve"> mechanisms. In fact, </w:t>
      </w:r>
      <w:r w:rsidRPr="009A4582">
        <w:rPr>
          <w:highlight w:val="cyan"/>
          <w:u w:val="single"/>
        </w:rPr>
        <w:t>the spatial</w:t>
      </w:r>
      <w:r w:rsidRPr="00CE6983">
        <w:rPr>
          <w:u w:val="single"/>
        </w:rPr>
        <w:t xml:space="preserve"> and nuclear </w:t>
      </w:r>
      <w:r w:rsidRPr="009A4582">
        <w:rPr>
          <w:highlight w:val="cyan"/>
          <w:u w:val="single"/>
        </w:rPr>
        <w:t>models do not</w:t>
      </w:r>
      <w:r w:rsidRPr="00CE6983">
        <w:rPr>
          <w:u w:val="single"/>
        </w:rPr>
        <w:t xml:space="preserve"> even </w:t>
      </w:r>
      <w:r w:rsidRPr="009A4582">
        <w:rPr>
          <w:highlight w:val="cyan"/>
          <w:u w:val="single"/>
        </w:rPr>
        <w:t>have their own ends</w:t>
      </w:r>
      <w:r w:rsidRPr="00CE6983">
        <w:rPr>
          <w:sz w:val="16"/>
        </w:rPr>
        <w:t xml:space="preserve">: </w:t>
      </w:r>
      <w:r w:rsidRPr="00CE6983">
        <w:rPr>
          <w:u w:val="single"/>
        </w:rPr>
        <w:t>neither has lunar exploration, nor military and strategic superiority</w:t>
      </w:r>
      <w:r w:rsidRPr="00CE6983">
        <w:rPr>
          <w:sz w:val="16"/>
        </w:rPr>
        <w:t xml:space="preserve">. </w:t>
      </w:r>
      <w:r w:rsidRPr="009A4582">
        <w:rPr>
          <w:highlight w:val="cyan"/>
          <w:u w:val="single"/>
        </w:rPr>
        <w:t>Their truth lies in</w:t>
      </w:r>
      <w:r w:rsidRPr="00CE6983">
        <w:rPr>
          <w:u w:val="single"/>
        </w:rPr>
        <w:t xml:space="preserve"> their being models of </w:t>
      </w:r>
      <w:r w:rsidRPr="009A4582">
        <w:rPr>
          <w:highlight w:val="cyan"/>
          <w:u w:val="single"/>
        </w:rPr>
        <w:t>simulation</w:t>
      </w:r>
      <w:r w:rsidRPr="00CE6983">
        <w:rPr>
          <w:sz w:val="16"/>
        </w:rPr>
        <w:t xml:space="preserve">, </w:t>
      </w:r>
      <w:r w:rsidRPr="00CE6983">
        <w:rPr>
          <w:u w:val="single"/>
        </w:rPr>
        <w:t xml:space="preserve">vector </w:t>
      </w:r>
      <w:r w:rsidRPr="009A4582">
        <w:rPr>
          <w:highlight w:val="cyan"/>
          <w:u w:val="single"/>
        </w:rPr>
        <w:t>models of a system of planetary control</w:t>
      </w:r>
      <w:r w:rsidRPr="00CE6983">
        <w:rPr>
          <w:sz w:val="16"/>
        </w:rPr>
        <w:t xml:space="preserve"> (where </w:t>
      </w:r>
      <w:r w:rsidRPr="00CE6983">
        <w:rPr>
          <w:u w:val="single"/>
        </w:rPr>
        <w:t>even the super-powers</w:t>
      </w:r>
      <w:r w:rsidRPr="00CE6983">
        <w:rPr>
          <w:sz w:val="16"/>
        </w:rPr>
        <w:t xml:space="preserve"> of this scenario </w:t>
      </w:r>
      <w:r w:rsidRPr="00CE6983">
        <w:rPr>
          <w:u w:val="single"/>
        </w:rPr>
        <w:t>are not free</w:t>
      </w:r>
      <w:r w:rsidRPr="00CE6983">
        <w:rPr>
          <w:sz w:val="16"/>
        </w:rPr>
        <w:t>-</w:t>
      </w:r>
      <w:r w:rsidRPr="00CE6983">
        <w:rPr>
          <w:u w:val="single"/>
        </w:rPr>
        <w:t xml:space="preserve">the whole world is </w:t>
      </w:r>
      <w:proofErr w:type="spellStart"/>
      <w:r w:rsidRPr="00CE6983">
        <w:rPr>
          <w:u w:val="single"/>
        </w:rPr>
        <w:t>satellised</w:t>
      </w:r>
      <w:proofErr w:type="spellEnd"/>
      <w:r w:rsidRPr="00CE6983">
        <w:rPr>
          <w:sz w:val="16"/>
        </w:rPr>
        <w:t>). 8</w:t>
      </w:r>
    </w:p>
    <w:p w14:paraId="180664CB" w14:textId="77777777" w:rsidR="0064220D" w:rsidRPr="006E5D0E" w:rsidRDefault="0064220D" w:rsidP="0064220D">
      <w:pPr>
        <w:rPr>
          <w:sz w:val="16"/>
        </w:rPr>
      </w:pPr>
      <w:r w:rsidRPr="009A4582">
        <w:rPr>
          <w:highlight w:val="cyan"/>
          <w:u w:val="single"/>
        </w:rPr>
        <w:t>Reject</w:t>
      </w:r>
      <w:r w:rsidRPr="00CE6983">
        <w:rPr>
          <w:u w:val="single"/>
        </w:rPr>
        <w:t xml:space="preserve"> the </w:t>
      </w:r>
      <w:r w:rsidRPr="009A4582">
        <w:rPr>
          <w:highlight w:val="cyan"/>
          <w:u w:val="single"/>
        </w:rPr>
        <w:t>evidence</w:t>
      </w:r>
      <w:r w:rsidRPr="006E5D0E">
        <w:rPr>
          <w:sz w:val="16"/>
        </w:rPr>
        <w:t xml:space="preserve">: </w:t>
      </w:r>
      <w:r w:rsidRPr="009A4582">
        <w:rPr>
          <w:highlight w:val="cyan"/>
          <w:u w:val="single"/>
        </w:rPr>
        <w:t xml:space="preserve">with </w:t>
      </w:r>
      <w:proofErr w:type="spellStart"/>
      <w:r w:rsidRPr="009A4582">
        <w:rPr>
          <w:highlight w:val="cyan"/>
          <w:u w:val="single"/>
        </w:rPr>
        <w:t>satellisation</w:t>
      </w:r>
      <w:proofErr w:type="spellEnd"/>
      <w:r w:rsidRPr="00CE6983">
        <w:rPr>
          <w:u w:val="single"/>
        </w:rPr>
        <w:t xml:space="preserve">, the one who is </w:t>
      </w:r>
      <w:proofErr w:type="spellStart"/>
      <w:r w:rsidRPr="00CE6983">
        <w:rPr>
          <w:u w:val="single"/>
        </w:rPr>
        <w:t>satellised</w:t>
      </w:r>
      <w:proofErr w:type="spellEnd"/>
      <w:r w:rsidRPr="006E5D0E">
        <w:rPr>
          <w:sz w:val="16"/>
        </w:rPr>
        <w:t xml:space="preserve"> is not whom you might think. By the orbital inscription of a space object, </w:t>
      </w:r>
      <w:r w:rsidRPr="009A4582">
        <w:rPr>
          <w:highlight w:val="cyan"/>
          <w:u w:val="single"/>
        </w:rPr>
        <w:t>the planet earth becomes a satellite</w:t>
      </w:r>
      <w:r w:rsidRPr="006E5D0E">
        <w:rPr>
          <w:sz w:val="16"/>
        </w:rPr>
        <w:t xml:space="preserve">, </w:t>
      </w:r>
      <w:r w:rsidRPr="00CE6983">
        <w:rPr>
          <w:u w:val="single"/>
        </w:rPr>
        <w:t xml:space="preserve">the terrestrial principle of </w:t>
      </w:r>
      <w:r w:rsidRPr="009A4582">
        <w:rPr>
          <w:highlight w:val="cyan"/>
          <w:u w:val="single"/>
        </w:rPr>
        <w:t>reality becomes</w:t>
      </w:r>
      <w:r w:rsidRPr="006E5D0E">
        <w:rPr>
          <w:sz w:val="16"/>
        </w:rPr>
        <w:t xml:space="preserve"> </w:t>
      </w:r>
      <w:proofErr w:type="spellStart"/>
      <w:r w:rsidRPr="006E5D0E">
        <w:rPr>
          <w:sz w:val="16"/>
        </w:rPr>
        <w:t>excentric</w:t>
      </w:r>
      <w:proofErr w:type="spellEnd"/>
      <w:r w:rsidRPr="006E5D0E">
        <w:rPr>
          <w:sz w:val="16"/>
        </w:rPr>
        <w:t xml:space="preserve">, </w:t>
      </w:r>
      <w:r w:rsidRPr="009A4582">
        <w:rPr>
          <w:highlight w:val="cyan"/>
          <w:u w:val="single"/>
        </w:rPr>
        <w:t>hyperreal</w:t>
      </w:r>
      <w:r w:rsidRPr="006E5D0E">
        <w:rPr>
          <w:sz w:val="16"/>
        </w:rPr>
        <w:t xml:space="preserve"> and insignificant. </w:t>
      </w:r>
      <w:r w:rsidRPr="00B60B30">
        <w:rPr>
          <w:highlight w:val="cyan"/>
          <w:u w:val="single"/>
        </w:rPr>
        <w:t>By</w:t>
      </w:r>
      <w:r w:rsidRPr="006E5D0E">
        <w:rPr>
          <w:sz w:val="16"/>
        </w:rPr>
        <w:t xml:space="preserve"> </w:t>
      </w:r>
      <w:r w:rsidRPr="00CE6983">
        <w:rPr>
          <w:u w:val="single"/>
        </w:rPr>
        <w:t xml:space="preserve">the </w:t>
      </w:r>
      <w:r w:rsidRPr="009A4582">
        <w:rPr>
          <w:highlight w:val="cyan"/>
          <w:u w:val="single"/>
        </w:rPr>
        <w:t>orbital establishment of a system of control</w:t>
      </w:r>
      <w:r w:rsidRPr="00CE6983">
        <w:rPr>
          <w:u w:val="single"/>
        </w:rPr>
        <w:t xml:space="preserve"> like peaceful coexistence</w:t>
      </w:r>
      <w:r w:rsidRPr="006E5D0E">
        <w:rPr>
          <w:sz w:val="16"/>
        </w:rPr>
        <w:t xml:space="preserve">, </w:t>
      </w:r>
      <w:r w:rsidRPr="00CE6983">
        <w:rPr>
          <w:u w:val="single"/>
        </w:rPr>
        <w:t xml:space="preserve">all </w:t>
      </w:r>
      <w:r w:rsidRPr="009A4582">
        <w:rPr>
          <w:u w:val="single"/>
        </w:rPr>
        <w:t>terrestrial</w:t>
      </w:r>
      <w:r w:rsidRPr="00CE6983">
        <w:rPr>
          <w:u w:val="single"/>
        </w:rPr>
        <w:t xml:space="preserve"> microsystems are </w:t>
      </w:r>
      <w:proofErr w:type="spellStart"/>
      <w:r w:rsidRPr="00CE6983">
        <w:rPr>
          <w:u w:val="single"/>
        </w:rPr>
        <w:t>satellised</w:t>
      </w:r>
      <w:proofErr w:type="spellEnd"/>
      <w:r w:rsidRPr="00CE6983">
        <w:rPr>
          <w:u w:val="single"/>
        </w:rPr>
        <w:t xml:space="preserve"> and lose their autonomy</w:t>
      </w:r>
      <w:r w:rsidRPr="006E5D0E">
        <w:rPr>
          <w:sz w:val="16"/>
        </w:rPr>
        <w:t xml:space="preserve">. </w:t>
      </w:r>
      <w:r w:rsidRPr="00CE6983">
        <w:rPr>
          <w:u w:val="single"/>
        </w:rPr>
        <w:t>All energy</w:t>
      </w:r>
      <w:r w:rsidRPr="006E5D0E">
        <w:rPr>
          <w:sz w:val="16"/>
        </w:rPr>
        <w:t xml:space="preserve">, </w:t>
      </w:r>
      <w:r w:rsidRPr="009A4582">
        <w:rPr>
          <w:highlight w:val="cyan"/>
          <w:u w:val="single"/>
        </w:rPr>
        <w:t>all events are absorbed by</w:t>
      </w:r>
      <w:r w:rsidRPr="006E5D0E">
        <w:rPr>
          <w:u w:val="single"/>
        </w:rPr>
        <w:t xml:space="preserve"> this </w:t>
      </w:r>
      <w:proofErr w:type="spellStart"/>
      <w:r w:rsidRPr="006E5D0E">
        <w:rPr>
          <w:u w:val="single"/>
        </w:rPr>
        <w:t>excentric</w:t>
      </w:r>
      <w:proofErr w:type="spellEnd"/>
      <w:r w:rsidRPr="006E5D0E">
        <w:rPr>
          <w:u w:val="single"/>
        </w:rPr>
        <w:t xml:space="preserve"> </w:t>
      </w:r>
      <w:r w:rsidRPr="009A4582">
        <w:rPr>
          <w:highlight w:val="cyan"/>
          <w:u w:val="single"/>
        </w:rPr>
        <w:t>gravitation</w:t>
      </w:r>
      <w:r w:rsidRPr="006E5D0E">
        <w:rPr>
          <w:sz w:val="16"/>
        </w:rPr>
        <w:t xml:space="preserve">, </w:t>
      </w:r>
      <w:r w:rsidRPr="009A4582">
        <w:rPr>
          <w:highlight w:val="cyan"/>
          <w:u w:val="single"/>
        </w:rPr>
        <w:t>everything</w:t>
      </w:r>
      <w:r w:rsidRPr="006E5D0E">
        <w:rPr>
          <w:sz w:val="16"/>
        </w:rPr>
        <w:t xml:space="preserve"> condenses and </w:t>
      </w:r>
      <w:r w:rsidRPr="009A4582">
        <w:rPr>
          <w:highlight w:val="cyan"/>
          <w:u w:val="single"/>
        </w:rPr>
        <w:t>implodes on the</w:t>
      </w:r>
      <w:r w:rsidRPr="006E5D0E">
        <w:rPr>
          <w:sz w:val="16"/>
        </w:rPr>
        <w:t xml:space="preserve"> micro-model of control alone (the </w:t>
      </w:r>
      <w:r w:rsidRPr="006E5D0E">
        <w:rPr>
          <w:u w:val="single"/>
        </w:rPr>
        <w:t xml:space="preserve">orbital </w:t>
      </w:r>
      <w:r w:rsidRPr="009A4582">
        <w:rPr>
          <w:highlight w:val="cyan"/>
          <w:u w:val="single"/>
        </w:rPr>
        <w:t>satellite</w:t>
      </w:r>
      <w:r w:rsidRPr="006E5D0E">
        <w:rPr>
          <w:sz w:val="16"/>
        </w:rPr>
        <w:t xml:space="preserve">), as conversely, </w:t>
      </w:r>
      <w:r w:rsidRPr="009A4582">
        <w:rPr>
          <w:highlight w:val="cyan"/>
          <w:u w:val="single"/>
        </w:rPr>
        <w:t>in the</w:t>
      </w:r>
      <w:r w:rsidRPr="006E5D0E">
        <w:rPr>
          <w:sz w:val="16"/>
        </w:rPr>
        <w:t xml:space="preserve"> other, </w:t>
      </w:r>
      <w:r w:rsidRPr="006E5D0E">
        <w:rPr>
          <w:u w:val="single"/>
        </w:rPr>
        <w:t>biological dimension everything</w:t>
      </w:r>
      <w:r w:rsidRPr="006E5D0E">
        <w:rPr>
          <w:sz w:val="16"/>
        </w:rPr>
        <w:t xml:space="preserve"> converges and </w:t>
      </w:r>
      <w:r w:rsidRPr="006E5D0E">
        <w:rPr>
          <w:u w:val="single"/>
        </w:rPr>
        <w:t>implodes on the</w:t>
      </w:r>
      <w:r w:rsidRPr="006E5D0E">
        <w:rPr>
          <w:sz w:val="16"/>
        </w:rPr>
        <w:t xml:space="preserve"> molecular micromodel of the </w:t>
      </w:r>
      <w:r w:rsidRPr="006E5D0E">
        <w:rPr>
          <w:u w:val="single"/>
        </w:rPr>
        <w:t xml:space="preserve">genetic </w:t>
      </w:r>
      <w:r w:rsidRPr="009A4582">
        <w:rPr>
          <w:highlight w:val="cyan"/>
          <w:u w:val="single"/>
        </w:rPr>
        <w:t>code</w:t>
      </w:r>
      <w:r w:rsidRPr="006E5D0E">
        <w:rPr>
          <w:sz w:val="16"/>
        </w:rPr>
        <w:t xml:space="preserve">. Between the two, caught between the nuclear and the genetic, </w:t>
      </w:r>
      <w:r w:rsidRPr="006E5D0E">
        <w:rPr>
          <w:u w:val="single"/>
        </w:rPr>
        <w:t xml:space="preserve">in the simultaneous assumption of the two fundamental codes of deterrence, </w:t>
      </w:r>
      <w:r w:rsidRPr="009A4582">
        <w:rPr>
          <w:highlight w:val="cyan"/>
          <w:u w:val="single"/>
        </w:rPr>
        <w:t>every</w:t>
      </w:r>
      <w:r w:rsidRPr="006E5D0E">
        <w:rPr>
          <w:u w:val="single"/>
        </w:rPr>
        <w:t xml:space="preserve"> principle of </w:t>
      </w:r>
      <w:r w:rsidRPr="009A4582">
        <w:rPr>
          <w:highlight w:val="cyan"/>
          <w:u w:val="single"/>
        </w:rPr>
        <w:t>meaning is absorbed</w:t>
      </w:r>
      <w:r w:rsidRPr="006E5D0E">
        <w:rPr>
          <w:u w:val="single"/>
        </w:rPr>
        <w:t xml:space="preserve">, every deployment of </w:t>
      </w:r>
      <w:r w:rsidRPr="009A4582">
        <w:rPr>
          <w:highlight w:val="cyan"/>
          <w:u w:val="single"/>
        </w:rPr>
        <w:t>the real is impossible</w:t>
      </w:r>
      <w:r w:rsidRPr="009A4582">
        <w:rPr>
          <w:sz w:val="16"/>
        </w:rPr>
        <w:t>.</w:t>
      </w:r>
    </w:p>
    <w:p w14:paraId="48556C54" w14:textId="77777777" w:rsidR="0064220D" w:rsidRPr="00DB62B3" w:rsidRDefault="0064220D" w:rsidP="0064220D">
      <w:pPr>
        <w:rPr>
          <w:sz w:val="16"/>
        </w:rPr>
      </w:pPr>
      <w:r w:rsidRPr="00DB62B3">
        <w:rPr>
          <w:sz w:val="16"/>
        </w:rPr>
        <w:t xml:space="preserve">The simultaneity of two events in July 1975 illustrates this in a striking way: </w:t>
      </w:r>
      <w:r w:rsidRPr="00D54287">
        <w:rPr>
          <w:u w:val="single"/>
        </w:rPr>
        <w:t>the linkup in space of the two American and Soviet super-satellites, apotheosis of peaceful existence</w:t>
      </w:r>
      <w:r w:rsidRPr="00DB62B3">
        <w:rPr>
          <w:sz w:val="16"/>
        </w:rPr>
        <w:t xml:space="preserve"> - and the suppression by the Chinese of character writing and conversion to the Roman alphabet. This latter </w:t>
      </w:r>
      <w:r w:rsidRPr="00D54287">
        <w:rPr>
          <w:u w:val="single"/>
        </w:rPr>
        <w:t>signifies the "orbital" establishment of an abstract and model system of signs</w:t>
      </w:r>
      <w:r w:rsidRPr="00DB62B3">
        <w:rPr>
          <w:sz w:val="16"/>
        </w:rPr>
        <w:t xml:space="preserve">, into whose orbit will be reabsorbed all those once remarkable and singular forms of style and writing. </w:t>
      </w:r>
      <w:r w:rsidRPr="00D54287">
        <w:rPr>
          <w:u w:val="single"/>
        </w:rPr>
        <w:t xml:space="preserve">The </w:t>
      </w:r>
      <w:proofErr w:type="spellStart"/>
      <w:r w:rsidRPr="00D54287">
        <w:rPr>
          <w:u w:val="single"/>
        </w:rPr>
        <w:t>satellisation</w:t>
      </w:r>
      <w:proofErr w:type="spellEnd"/>
      <w:r w:rsidRPr="00D54287">
        <w:rPr>
          <w:u w:val="single"/>
        </w:rPr>
        <w:t xml:space="preserve"> of their tongue</w:t>
      </w:r>
      <w:r w:rsidRPr="00DB62B3">
        <w:rPr>
          <w:sz w:val="16"/>
        </w:rPr>
        <w:t xml:space="preserve">: this is the way the Chinese enter the system of peaceful coexistence, which is inscribed in their sky at the very same time by the docking of the two satellites. </w:t>
      </w:r>
      <w:r w:rsidRPr="00DB62B3">
        <w:rPr>
          <w:u w:val="single"/>
        </w:rPr>
        <w:t xml:space="preserve">The orbital flight of the Big Two, the </w:t>
      </w:r>
      <w:proofErr w:type="spellStart"/>
      <w:r w:rsidRPr="00DB62B3">
        <w:rPr>
          <w:u w:val="single"/>
        </w:rPr>
        <w:t>neutralisation</w:t>
      </w:r>
      <w:proofErr w:type="spellEnd"/>
      <w:r w:rsidRPr="00DB62B3">
        <w:rPr>
          <w:u w:val="single"/>
        </w:rPr>
        <w:t xml:space="preserve"> and </w:t>
      </w:r>
      <w:proofErr w:type="spellStart"/>
      <w:r w:rsidRPr="00DB62B3">
        <w:rPr>
          <w:u w:val="single"/>
        </w:rPr>
        <w:t>homogenisation</w:t>
      </w:r>
      <w:proofErr w:type="spellEnd"/>
      <w:r w:rsidRPr="00DB62B3">
        <w:rPr>
          <w:u w:val="single"/>
        </w:rPr>
        <w:t xml:space="preserve"> of everybody else on earth</w:t>
      </w:r>
      <w:r w:rsidRPr="00DB62B3">
        <w:rPr>
          <w:sz w:val="16"/>
        </w:rPr>
        <w:t>.</w:t>
      </w:r>
    </w:p>
    <w:p w14:paraId="1029AF48" w14:textId="77777777" w:rsidR="0064220D" w:rsidRPr="00E569A8" w:rsidRDefault="0064220D" w:rsidP="0064220D">
      <w:pPr>
        <w:rPr>
          <w:sz w:val="16"/>
        </w:rPr>
      </w:pPr>
      <w:r w:rsidRPr="00E569A8">
        <w:rPr>
          <w:sz w:val="16"/>
        </w:rPr>
        <w:t xml:space="preserve">Yet, </w:t>
      </w:r>
      <w:r w:rsidRPr="00DB62B3">
        <w:rPr>
          <w:u w:val="single"/>
        </w:rPr>
        <w:t>despite this deterrence by the orbital authority</w:t>
      </w:r>
      <w:r w:rsidRPr="00E569A8">
        <w:rPr>
          <w:sz w:val="16"/>
        </w:rPr>
        <w:t xml:space="preserve"> - </w:t>
      </w:r>
      <w:r w:rsidRPr="009A4582">
        <w:rPr>
          <w:highlight w:val="cyan"/>
          <w:u w:val="single"/>
        </w:rPr>
        <w:t>the nuclear code</w:t>
      </w:r>
      <w:r w:rsidRPr="00E569A8">
        <w:rPr>
          <w:sz w:val="16"/>
        </w:rPr>
        <w:t xml:space="preserve"> or molecular-events </w:t>
      </w:r>
      <w:r w:rsidRPr="009A4582">
        <w:rPr>
          <w:u w:val="single"/>
        </w:rPr>
        <w:t xml:space="preserve">continue </w:t>
      </w:r>
      <w:r w:rsidRPr="009A4582">
        <w:rPr>
          <w:highlight w:val="cyan"/>
          <w:u w:val="single"/>
        </w:rPr>
        <w:t>at ground level</w:t>
      </w:r>
      <w:r w:rsidRPr="00DB62B3">
        <w:rPr>
          <w:u w:val="single"/>
        </w:rPr>
        <w:t xml:space="preserve">, </w:t>
      </w:r>
      <w:r w:rsidRPr="009A4582">
        <w:rPr>
          <w:highlight w:val="cyan"/>
          <w:u w:val="single"/>
        </w:rPr>
        <w:t>mishaps</w:t>
      </w:r>
      <w:r w:rsidRPr="00DB62B3">
        <w:rPr>
          <w:u w:val="single"/>
        </w:rPr>
        <w:t xml:space="preserve"> are </w:t>
      </w:r>
      <w:r w:rsidRPr="009A4582">
        <w:rPr>
          <w:highlight w:val="cyan"/>
          <w:u w:val="single"/>
        </w:rPr>
        <w:t>increasing</w:t>
      </w:r>
      <w:r w:rsidRPr="009A4582">
        <w:rPr>
          <w:u w:val="single"/>
        </w:rPr>
        <w:t>l</w:t>
      </w:r>
      <w:r w:rsidRPr="00DB62B3">
        <w:rPr>
          <w:u w:val="single"/>
        </w:rPr>
        <w:t>y more numerous</w:t>
      </w:r>
      <w:r w:rsidRPr="00E569A8">
        <w:rPr>
          <w:sz w:val="16"/>
        </w:rPr>
        <w:t xml:space="preserve">, </w:t>
      </w:r>
      <w:r w:rsidRPr="009A4582">
        <w:rPr>
          <w:u w:val="single"/>
        </w:rPr>
        <w:t>despite</w:t>
      </w:r>
      <w:r w:rsidRPr="00DB62B3">
        <w:rPr>
          <w:u w:val="single"/>
        </w:rPr>
        <w:t xml:space="preserve"> the</w:t>
      </w:r>
      <w:r w:rsidRPr="00E569A8">
        <w:rPr>
          <w:sz w:val="16"/>
        </w:rPr>
        <w:t xml:space="preserve"> global process of contiguity and </w:t>
      </w:r>
      <w:r w:rsidRPr="00DB62B3">
        <w:rPr>
          <w:u w:val="single"/>
        </w:rPr>
        <w:t>simultaneity of data.</w:t>
      </w:r>
      <w:r w:rsidRPr="00E569A8">
        <w:rPr>
          <w:sz w:val="16"/>
        </w:rPr>
        <w:t xml:space="preserve"> </w:t>
      </w:r>
      <w:proofErr w:type="gramStart"/>
      <w:r w:rsidRPr="00E569A8">
        <w:rPr>
          <w:sz w:val="16"/>
        </w:rPr>
        <w:t>But,</w:t>
      </w:r>
      <w:proofErr w:type="gramEnd"/>
      <w:r w:rsidRPr="00E569A8">
        <w:rPr>
          <w:sz w:val="16"/>
        </w:rPr>
        <w:t xml:space="preserve"> subtly, </w:t>
      </w:r>
      <w:r w:rsidRPr="00DB62B3">
        <w:rPr>
          <w:u w:val="single"/>
        </w:rPr>
        <w:t>these events no longer make any sense</w:t>
      </w:r>
      <w:r w:rsidRPr="00E569A8">
        <w:rPr>
          <w:sz w:val="16"/>
        </w:rPr>
        <w:t xml:space="preserve">; </w:t>
      </w:r>
      <w:r w:rsidRPr="00DB62B3">
        <w:rPr>
          <w:u w:val="single"/>
        </w:rPr>
        <w:t>they are nothing more than</w:t>
      </w:r>
      <w:r w:rsidRPr="00E569A8">
        <w:rPr>
          <w:sz w:val="16"/>
        </w:rPr>
        <w:t xml:space="preserve"> </w:t>
      </w:r>
      <w:r w:rsidRPr="00DB62B3">
        <w:rPr>
          <w:u w:val="single"/>
        </w:rPr>
        <w:t>a</w:t>
      </w:r>
      <w:r w:rsidRPr="00E569A8">
        <w:rPr>
          <w:sz w:val="16"/>
        </w:rPr>
        <w:t xml:space="preserve"> duplex effect of </w:t>
      </w:r>
      <w:r w:rsidRPr="00DB62B3">
        <w:rPr>
          <w:u w:val="single"/>
        </w:rPr>
        <w:t>simulation</w:t>
      </w:r>
      <w:r w:rsidRPr="00E569A8">
        <w:rPr>
          <w:sz w:val="16"/>
        </w:rPr>
        <w:t xml:space="preserve"> at the summit. The best example must be the Vietnam war, since it was at the crossroads of a maximal historical or "revolutionary" stake and the installation of this deterrent authority. What sense did that war make, if not that its unfolding sealed the end of history in the culminating and decisive event of our age?</w:t>
      </w:r>
    </w:p>
    <w:p w14:paraId="2A360BB0" w14:textId="77777777" w:rsidR="0064220D" w:rsidRPr="00E569A8" w:rsidRDefault="0064220D" w:rsidP="0064220D">
      <w:pPr>
        <w:rPr>
          <w:sz w:val="16"/>
          <w:szCs w:val="16"/>
        </w:rPr>
      </w:pPr>
      <w:r w:rsidRPr="00E569A8">
        <w:rPr>
          <w:sz w:val="16"/>
          <w:szCs w:val="16"/>
        </w:rPr>
        <w:t xml:space="preserve">Why did such a difficult, </w:t>
      </w:r>
      <w:proofErr w:type="gramStart"/>
      <w:r w:rsidRPr="00E569A8">
        <w:rPr>
          <w:sz w:val="16"/>
          <w:szCs w:val="16"/>
        </w:rPr>
        <w:t>long</w:t>
      </w:r>
      <w:proofErr w:type="gramEnd"/>
      <w:r w:rsidRPr="00E569A8">
        <w:rPr>
          <w:sz w:val="16"/>
          <w:szCs w:val="16"/>
        </w:rPr>
        <w:t xml:space="preserve"> and arduous war vanish overnight as if by magic? </w:t>
      </w:r>
    </w:p>
    <w:p w14:paraId="766B310E" w14:textId="77777777" w:rsidR="0064220D" w:rsidRPr="00E569A8" w:rsidRDefault="0064220D" w:rsidP="0064220D">
      <w:pPr>
        <w:rPr>
          <w:sz w:val="16"/>
        </w:rPr>
      </w:pPr>
      <w:r w:rsidRPr="00E569A8">
        <w:rPr>
          <w:sz w:val="16"/>
        </w:rPr>
        <w:t xml:space="preserve">Why didn't the American defeat (the greatest reversal in its history) have any internal repercussions? If it had truly signified a setback in the planetary strategy of the USA, it should have necessarily disturbed the internal balance of the American political system. But </w:t>
      </w:r>
      <w:r w:rsidRPr="00E569A8">
        <w:rPr>
          <w:u w:val="single"/>
        </w:rPr>
        <w:t>no such thing happened</w:t>
      </w:r>
      <w:r w:rsidRPr="00E569A8">
        <w:rPr>
          <w:sz w:val="16"/>
        </w:rPr>
        <w:t xml:space="preserve">. </w:t>
      </w:r>
    </w:p>
    <w:p w14:paraId="0945E94A" w14:textId="77777777" w:rsidR="0064220D" w:rsidRPr="00E569A8" w:rsidRDefault="0064220D" w:rsidP="0064220D">
      <w:pPr>
        <w:rPr>
          <w:sz w:val="16"/>
        </w:rPr>
      </w:pPr>
      <w:r w:rsidRPr="00E569A8">
        <w:rPr>
          <w:sz w:val="16"/>
        </w:rPr>
        <w:t xml:space="preserve">Hence something else took place. Ultimately this </w:t>
      </w:r>
      <w:r w:rsidRPr="00E569A8">
        <w:rPr>
          <w:u w:val="single"/>
        </w:rPr>
        <w:t>war was only a crucial episode in a peaceful coexistence.</w:t>
      </w:r>
      <w:r w:rsidRPr="00E569A8">
        <w:rPr>
          <w:sz w:val="16"/>
        </w:rPr>
        <w:t xml:space="preserve"> It marked the advent of China to peaceful coexistence. The long sought-after securing and </w:t>
      </w:r>
      <w:proofErr w:type="spellStart"/>
      <w:r w:rsidRPr="00E569A8">
        <w:rPr>
          <w:sz w:val="16"/>
        </w:rPr>
        <w:t>concretising</w:t>
      </w:r>
      <w:proofErr w:type="spellEnd"/>
      <w:r w:rsidRPr="00E569A8">
        <w:rPr>
          <w:sz w:val="16"/>
        </w:rPr>
        <w:t xml:space="preserve"> of China's non-intervention, China's apprenticeship in a global modus vivendi, </w:t>
      </w:r>
      <w:r w:rsidRPr="00E569A8">
        <w:rPr>
          <w:u w:val="single"/>
        </w:rPr>
        <w:t>the passing from a strategy of world revolution to one of a sharing of forces and empires, the transition from a radical alternative to political alternation in a now almost settled system</w:t>
      </w:r>
      <w:r w:rsidRPr="00E569A8">
        <w:rPr>
          <w:sz w:val="16"/>
        </w:rPr>
        <w:t xml:space="preserve"> (</w:t>
      </w:r>
      <w:proofErr w:type="spellStart"/>
      <w:r w:rsidRPr="00E569A8">
        <w:rPr>
          <w:sz w:val="16"/>
        </w:rPr>
        <w:t>normalisation</w:t>
      </w:r>
      <w:proofErr w:type="spellEnd"/>
      <w:r w:rsidRPr="00E569A8">
        <w:rPr>
          <w:sz w:val="16"/>
        </w:rPr>
        <w:t xml:space="preserve"> of </w:t>
      </w:r>
      <w:proofErr w:type="spellStart"/>
      <w:r w:rsidRPr="00E569A8">
        <w:rPr>
          <w:sz w:val="16"/>
        </w:rPr>
        <w:t>PekingWashington</w:t>
      </w:r>
      <w:proofErr w:type="spellEnd"/>
      <w:r w:rsidRPr="00E569A8">
        <w:rPr>
          <w:sz w:val="16"/>
        </w:rPr>
        <w:t xml:space="preserve"> relations): all this was the stake of the Vietnam war, and in that sense, the USA pulled out of </w:t>
      </w:r>
      <w:proofErr w:type="gramStart"/>
      <w:r w:rsidRPr="00E569A8">
        <w:rPr>
          <w:sz w:val="16"/>
        </w:rPr>
        <w:t>Vietnam</w:t>
      </w:r>
      <w:proofErr w:type="gramEnd"/>
      <w:r w:rsidRPr="00E569A8">
        <w:rPr>
          <w:sz w:val="16"/>
        </w:rPr>
        <w:t xml:space="preserve"> but they won the war.</w:t>
      </w:r>
    </w:p>
    <w:p w14:paraId="5A137175" w14:textId="77777777" w:rsidR="0064220D" w:rsidRPr="00E569A8" w:rsidRDefault="0064220D" w:rsidP="0064220D">
      <w:pPr>
        <w:rPr>
          <w:sz w:val="16"/>
        </w:rPr>
      </w:pPr>
      <w:r w:rsidRPr="00E569A8">
        <w:rPr>
          <w:sz w:val="16"/>
        </w:rPr>
        <w:t xml:space="preserve">And </w:t>
      </w:r>
      <w:r w:rsidRPr="00E569A8">
        <w:rPr>
          <w:u w:val="single"/>
        </w:rPr>
        <w:t>the war "spontaneously" came to an end when the objective had been attained</w:t>
      </w:r>
      <w:r w:rsidRPr="00E569A8">
        <w:rPr>
          <w:sz w:val="16"/>
        </w:rPr>
        <w:t xml:space="preserve">. </w:t>
      </w:r>
      <w:proofErr w:type="gramStart"/>
      <w:r w:rsidRPr="00E569A8">
        <w:rPr>
          <w:sz w:val="16"/>
        </w:rPr>
        <w:t>This is why</w:t>
      </w:r>
      <w:proofErr w:type="gramEnd"/>
      <w:r w:rsidRPr="00E569A8">
        <w:rPr>
          <w:sz w:val="16"/>
        </w:rPr>
        <w:t xml:space="preserve"> it was de-escalated, </w:t>
      </w:r>
      <w:proofErr w:type="spellStart"/>
      <w:r w:rsidRPr="00E569A8">
        <w:rPr>
          <w:sz w:val="16"/>
        </w:rPr>
        <w:t>demobilised</w:t>
      </w:r>
      <w:proofErr w:type="spellEnd"/>
      <w:r w:rsidRPr="00E569A8">
        <w:rPr>
          <w:sz w:val="16"/>
        </w:rPr>
        <w:t xml:space="preserve"> so easily.</w:t>
      </w:r>
    </w:p>
    <w:p w14:paraId="36F46A79" w14:textId="77777777" w:rsidR="0064220D" w:rsidRPr="00F812EE" w:rsidRDefault="0064220D" w:rsidP="0064220D">
      <w:pPr>
        <w:rPr>
          <w:sz w:val="16"/>
        </w:rPr>
      </w:pPr>
      <w:r w:rsidRPr="00F812EE">
        <w:rPr>
          <w:sz w:val="16"/>
        </w:rPr>
        <w:t xml:space="preserve">The effects of this same remolding are legible in the field. The war lasted </w:t>
      </w:r>
      <w:proofErr w:type="gramStart"/>
      <w:r w:rsidRPr="00F812EE">
        <w:rPr>
          <w:sz w:val="16"/>
        </w:rPr>
        <w:t>as long as</w:t>
      </w:r>
      <w:proofErr w:type="gramEnd"/>
      <w:r w:rsidRPr="00F812EE">
        <w:rPr>
          <w:sz w:val="16"/>
        </w:rPr>
        <w:t xml:space="preserve"> there remained unliquidated elements irreducible to a healthy politics and a discipline of power, even a communist one. When </w:t>
      </w:r>
      <w:proofErr w:type="gramStart"/>
      <w:r w:rsidRPr="00F812EE">
        <w:rPr>
          <w:sz w:val="16"/>
        </w:rPr>
        <w:t>finally</w:t>
      </w:r>
      <w:proofErr w:type="gramEnd"/>
      <w:r w:rsidRPr="00F812EE">
        <w:rPr>
          <w:sz w:val="16"/>
        </w:rPr>
        <w:t xml:space="preserve"> the war passed from the resistance to the hands of regular Northern troops, it could stop: it had attained its objective. </w:t>
      </w:r>
      <w:proofErr w:type="gramStart"/>
      <w:r w:rsidRPr="00F812EE">
        <w:rPr>
          <w:u w:val="single"/>
        </w:rPr>
        <w:t>Thus</w:t>
      </w:r>
      <w:proofErr w:type="gramEnd"/>
      <w:r w:rsidRPr="00F812EE">
        <w:rPr>
          <w:u w:val="single"/>
        </w:rPr>
        <w:t xml:space="preserve"> the stake was a political relay</w:t>
      </w:r>
      <w:r w:rsidRPr="00F812EE">
        <w:rPr>
          <w:sz w:val="16"/>
        </w:rPr>
        <w:t xml:space="preserve">. When the Vietnamese proved they were no longer bearers of an unpredictable subversion, it could be handed over to them. </w:t>
      </w:r>
      <w:r w:rsidRPr="00F812EE">
        <w:rPr>
          <w:u w:val="single"/>
        </w:rPr>
        <w:t>That this was communist order wasn't fundamentally serious:</w:t>
      </w:r>
      <w:r w:rsidRPr="00F812EE">
        <w:rPr>
          <w:sz w:val="16"/>
        </w:rPr>
        <w:t xml:space="preserve"> it had proved itself, it could be trusted. </w:t>
      </w:r>
      <w:r w:rsidRPr="00F812EE">
        <w:rPr>
          <w:u w:val="single"/>
        </w:rPr>
        <w:t>They are even more effective than capitalists in liquidating "primitive" precapitalist and antiquated structures</w:t>
      </w:r>
      <w:r w:rsidRPr="00F812EE">
        <w:rPr>
          <w:sz w:val="16"/>
        </w:rPr>
        <w:t>.</w:t>
      </w:r>
    </w:p>
    <w:p w14:paraId="59A57D0C" w14:textId="77777777" w:rsidR="0064220D" w:rsidRPr="00F812EE" w:rsidRDefault="0064220D" w:rsidP="0064220D">
      <w:pPr>
        <w:rPr>
          <w:u w:val="single"/>
        </w:rPr>
      </w:pPr>
      <w:r w:rsidRPr="00F812EE">
        <w:rPr>
          <w:u w:val="single"/>
        </w:rPr>
        <w:t xml:space="preserve">Same scenario as in the Algerian war. </w:t>
      </w:r>
    </w:p>
    <w:p w14:paraId="3CBB0E13" w14:textId="77777777" w:rsidR="0064220D" w:rsidRPr="004E0E7C" w:rsidRDefault="0064220D" w:rsidP="0064220D">
      <w:pPr>
        <w:rPr>
          <w:sz w:val="16"/>
        </w:rPr>
      </w:pPr>
      <w:r w:rsidRPr="004E0E7C">
        <w:rPr>
          <w:sz w:val="16"/>
        </w:rPr>
        <w:t xml:space="preserve">The other aspect of this war and of </w:t>
      </w:r>
      <w:r w:rsidRPr="009A4582">
        <w:rPr>
          <w:highlight w:val="cyan"/>
          <w:u w:val="single"/>
        </w:rPr>
        <w:t>all wars</w:t>
      </w:r>
      <w:r w:rsidRPr="004E0E7C">
        <w:rPr>
          <w:sz w:val="16"/>
        </w:rPr>
        <w:t xml:space="preserve"> since: behind the armed violence, the murderous antagonism between adversaries - which seems a matter of life and death, and which is played as such (otherwise you could never send out people to get smashed up in this kind of trouble), </w:t>
      </w:r>
      <w:r w:rsidRPr="004E0E7C">
        <w:rPr>
          <w:u w:val="single"/>
        </w:rPr>
        <w:t xml:space="preserve">behind this simulacrum of a struggle to death and of ruthless global stakes, the two adversaries are fundamentally as one against that other, unnamed, </w:t>
      </w:r>
      <w:r w:rsidRPr="004E0E7C">
        <w:rPr>
          <w:sz w:val="16"/>
        </w:rPr>
        <w:t xml:space="preserve">never mentioned thing, </w:t>
      </w:r>
      <w:r w:rsidRPr="004E0E7C">
        <w:rPr>
          <w:u w:val="single"/>
        </w:rPr>
        <w:t xml:space="preserve">whose </w:t>
      </w:r>
      <w:r w:rsidRPr="009A4582">
        <w:rPr>
          <w:highlight w:val="cyan"/>
          <w:u w:val="single"/>
        </w:rPr>
        <w:t xml:space="preserve">objective outcome </w:t>
      </w:r>
      <w:r w:rsidRPr="009A4582">
        <w:rPr>
          <w:u w:val="single"/>
        </w:rPr>
        <w:t>in war</w:t>
      </w:r>
      <w:r w:rsidRPr="004E0E7C">
        <w:rPr>
          <w:sz w:val="16"/>
        </w:rPr>
        <w:t xml:space="preserve">, with equal complicity between the two adversaries, </w:t>
      </w:r>
      <w:r w:rsidRPr="009A4582">
        <w:rPr>
          <w:highlight w:val="cyan"/>
          <w:u w:val="single"/>
        </w:rPr>
        <w:t>is total liquidation</w:t>
      </w:r>
      <w:r w:rsidRPr="004E0E7C">
        <w:rPr>
          <w:sz w:val="16"/>
        </w:rPr>
        <w:t xml:space="preserve">. </w:t>
      </w:r>
      <w:r w:rsidRPr="004E0E7C">
        <w:rPr>
          <w:u w:val="single"/>
        </w:rPr>
        <w:t>It is</w:t>
      </w:r>
      <w:r w:rsidRPr="004E0E7C">
        <w:rPr>
          <w:sz w:val="16"/>
        </w:rPr>
        <w:t xml:space="preserve"> tribal, communal, </w:t>
      </w:r>
      <w:r w:rsidRPr="004E0E7C">
        <w:rPr>
          <w:u w:val="single"/>
        </w:rPr>
        <w:t xml:space="preserve">pre-capitalist structures, every form of exchange, language and symbolic </w:t>
      </w:r>
      <w:proofErr w:type="spellStart"/>
      <w:r w:rsidRPr="004E0E7C">
        <w:rPr>
          <w:u w:val="single"/>
        </w:rPr>
        <w:t>organisation</w:t>
      </w:r>
      <w:proofErr w:type="spellEnd"/>
      <w:r w:rsidRPr="004E0E7C">
        <w:rPr>
          <w:u w:val="single"/>
        </w:rPr>
        <w:t xml:space="preserve"> which must be abolished</w:t>
      </w:r>
      <w:r w:rsidRPr="004E0E7C">
        <w:rPr>
          <w:sz w:val="16"/>
        </w:rPr>
        <w:t xml:space="preserve">. </w:t>
      </w:r>
      <w:r w:rsidRPr="004E0E7C">
        <w:rPr>
          <w:u w:val="single"/>
        </w:rPr>
        <w:t>Their murder is the object of war</w:t>
      </w:r>
      <w:r w:rsidRPr="004E0E7C">
        <w:rPr>
          <w:sz w:val="16"/>
        </w:rPr>
        <w:t xml:space="preserve"> - and in its immense spectacular contrivance of death, </w:t>
      </w:r>
      <w:r w:rsidRPr="004E0E7C">
        <w:rPr>
          <w:u w:val="single"/>
        </w:rPr>
        <w:t xml:space="preserve">war is only the medium of this process of terrorist </w:t>
      </w:r>
      <w:proofErr w:type="spellStart"/>
      <w:r w:rsidRPr="004E0E7C">
        <w:rPr>
          <w:u w:val="single"/>
        </w:rPr>
        <w:t>rationalisation</w:t>
      </w:r>
      <w:proofErr w:type="spellEnd"/>
      <w:r w:rsidRPr="004E0E7C">
        <w:rPr>
          <w:u w:val="single"/>
        </w:rPr>
        <w:t xml:space="preserve"> by the social</w:t>
      </w:r>
      <w:r w:rsidRPr="004E0E7C">
        <w:rPr>
          <w:sz w:val="16"/>
        </w:rPr>
        <w:t xml:space="preserve"> - </w:t>
      </w:r>
      <w:r w:rsidRPr="004E0E7C">
        <w:rPr>
          <w:u w:val="single"/>
        </w:rPr>
        <w:t>the murder through which sociality can be founded, no matter what allegiance, communist or capitalist</w:t>
      </w:r>
      <w:r w:rsidRPr="004E0E7C">
        <w:rPr>
          <w:sz w:val="16"/>
        </w:rPr>
        <w:t xml:space="preserve">. The total complicity or division of </w:t>
      </w:r>
      <w:proofErr w:type="spellStart"/>
      <w:r w:rsidRPr="004E0E7C">
        <w:rPr>
          <w:sz w:val="16"/>
        </w:rPr>
        <w:t>labour</w:t>
      </w:r>
      <w:proofErr w:type="spellEnd"/>
      <w:r w:rsidRPr="004E0E7C">
        <w:rPr>
          <w:sz w:val="16"/>
        </w:rPr>
        <w:t xml:space="preserve"> between two adversaries (who can even make huge sacrifices to reach that) for the very purpose of remolding and domesticating social relations.</w:t>
      </w:r>
    </w:p>
    <w:p w14:paraId="6F17CB23" w14:textId="77777777" w:rsidR="0064220D" w:rsidRPr="004E0E7C" w:rsidRDefault="0064220D" w:rsidP="0064220D">
      <w:pPr>
        <w:rPr>
          <w:sz w:val="16"/>
        </w:rPr>
      </w:pPr>
      <w:r w:rsidRPr="004E0E7C">
        <w:rPr>
          <w:sz w:val="16"/>
        </w:rPr>
        <w:t xml:space="preserve">"The North </w:t>
      </w:r>
      <w:r w:rsidRPr="004E0E7C">
        <w:rPr>
          <w:u w:val="single"/>
        </w:rPr>
        <w:t>Vietnamese were advised to countenance a scenario of the liquidation of the American presence through which</w:t>
      </w:r>
      <w:r w:rsidRPr="004E0E7C">
        <w:rPr>
          <w:sz w:val="16"/>
        </w:rPr>
        <w:t xml:space="preserve">, of course, </w:t>
      </w:r>
      <w:proofErr w:type="spellStart"/>
      <w:r w:rsidRPr="004E0E7C">
        <w:rPr>
          <w:u w:val="single"/>
        </w:rPr>
        <w:t>honour</w:t>
      </w:r>
      <w:proofErr w:type="spellEnd"/>
      <w:r w:rsidRPr="004E0E7C">
        <w:rPr>
          <w:u w:val="single"/>
        </w:rPr>
        <w:t xml:space="preserve"> must be preserved</w:t>
      </w:r>
      <w:r w:rsidRPr="004E0E7C">
        <w:rPr>
          <w:sz w:val="16"/>
        </w:rPr>
        <w:t xml:space="preserve">." </w:t>
      </w:r>
    </w:p>
    <w:p w14:paraId="7ED8EE8E" w14:textId="77777777" w:rsidR="0064220D" w:rsidRPr="004E0E7C" w:rsidRDefault="0064220D" w:rsidP="0064220D">
      <w:pPr>
        <w:rPr>
          <w:sz w:val="16"/>
        </w:rPr>
      </w:pPr>
      <w:r w:rsidRPr="004E0E7C">
        <w:rPr>
          <w:u w:val="single"/>
        </w:rPr>
        <w:t>The scenario</w:t>
      </w:r>
      <w:r w:rsidRPr="004E0E7C">
        <w:rPr>
          <w:sz w:val="16"/>
        </w:rPr>
        <w:t xml:space="preserve">: the </w:t>
      </w:r>
      <w:r w:rsidRPr="004E0E7C">
        <w:rPr>
          <w:u w:val="single"/>
        </w:rPr>
        <w:t>extremely heavy bombardment</w:t>
      </w:r>
      <w:r w:rsidRPr="004E0E7C">
        <w:rPr>
          <w:sz w:val="16"/>
        </w:rPr>
        <w:t xml:space="preserve"> of Hanoi. The intolerable nature of this bombing </w:t>
      </w:r>
      <w:r w:rsidRPr="004E0E7C">
        <w:rPr>
          <w:u w:val="single"/>
        </w:rPr>
        <w:t>should not conceal the fact that it was only a simulacrum</w:t>
      </w:r>
      <w:r w:rsidRPr="004E0E7C">
        <w:rPr>
          <w:sz w:val="16"/>
        </w:rPr>
        <w:t xml:space="preserve"> to allow the Vietnamese to seem to countenance a compromise and Nixon to make the Americans swallow the retreat of their forces. </w:t>
      </w:r>
      <w:r w:rsidRPr="004E0E7C">
        <w:rPr>
          <w:u w:val="single"/>
        </w:rPr>
        <w:t>The game was already won, nothing was objectively at stake but the credibility of the final montage.</w:t>
      </w:r>
    </w:p>
    <w:p w14:paraId="6344ACB4" w14:textId="77777777" w:rsidR="0064220D" w:rsidRPr="004B4C8C" w:rsidRDefault="0064220D" w:rsidP="0064220D">
      <w:pPr>
        <w:rPr>
          <w:sz w:val="16"/>
        </w:rPr>
      </w:pPr>
      <w:r w:rsidRPr="004B4C8C">
        <w:rPr>
          <w:sz w:val="16"/>
        </w:rPr>
        <w:t xml:space="preserve">Moralists about war, champions of war's exalted values should not be greatly upset: </w:t>
      </w:r>
      <w:r w:rsidRPr="004B4C8C">
        <w:rPr>
          <w:u w:val="single"/>
        </w:rPr>
        <w:t xml:space="preserve">a </w:t>
      </w:r>
      <w:r w:rsidRPr="009A4582">
        <w:rPr>
          <w:highlight w:val="cyan"/>
          <w:u w:val="single"/>
        </w:rPr>
        <w:t>war is</w:t>
      </w:r>
      <w:r w:rsidRPr="004B4C8C">
        <w:rPr>
          <w:u w:val="single"/>
        </w:rPr>
        <w:t xml:space="preserve"> not any the less heinous for being </w:t>
      </w:r>
      <w:r w:rsidRPr="009A4582">
        <w:rPr>
          <w:highlight w:val="cyan"/>
          <w:u w:val="single"/>
        </w:rPr>
        <w:t>a</w:t>
      </w:r>
      <w:r w:rsidRPr="004B4C8C">
        <w:rPr>
          <w:u w:val="single"/>
        </w:rPr>
        <w:t xml:space="preserve"> mere </w:t>
      </w:r>
      <w:r w:rsidRPr="009A4582">
        <w:rPr>
          <w:highlight w:val="cyan"/>
          <w:u w:val="single"/>
        </w:rPr>
        <w:t>simulacrum</w:t>
      </w:r>
      <w:r w:rsidRPr="004B4C8C">
        <w:rPr>
          <w:sz w:val="16"/>
        </w:rPr>
        <w:t xml:space="preserve"> - </w:t>
      </w:r>
      <w:r w:rsidRPr="009A4582">
        <w:rPr>
          <w:highlight w:val="cyan"/>
          <w:u w:val="single"/>
        </w:rPr>
        <w:t>the flesh suffers</w:t>
      </w:r>
      <w:r w:rsidRPr="004B4C8C">
        <w:rPr>
          <w:u w:val="single"/>
        </w:rPr>
        <w:t xml:space="preserve"> just the same, and the dead ex-combatants count as much there as in other wars</w:t>
      </w:r>
      <w:r w:rsidRPr="004B4C8C">
        <w:rPr>
          <w:sz w:val="16"/>
        </w:rPr>
        <w:t xml:space="preserve">. That objective is always amply accomplished, like that of the partitioning of territories and of disciplinary sociality. </w:t>
      </w:r>
      <w:r w:rsidRPr="004B4C8C">
        <w:rPr>
          <w:u w:val="single"/>
        </w:rPr>
        <w:t>What no longer exists is the adversity of adversaries, the reality of antagonistic causes, the ideological seriousness of war</w:t>
      </w:r>
      <w:r w:rsidRPr="004B4C8C">
        <w:rPr>
          <w:sz w:val="16"/>
        </w:rPr>
        <w:t xml:space="preserve"> - also </w:t>
      </w:r>
      <w:r w:rsidRPr="004B4C8C">
        <w:rPr>
          <w:u w:val="single"/>
        </w:rPr>
        <w:t>the reality of defeat or victory, war</w:t>
      </w:r>
      <w:r w:rsidRPr="004B4C8C">
        <w:rPr>
          <w:sz w:val="16"/>
        </w:rPr>
        <w:t xml:space="preserve"> being a process whose triumph lies quite beyond these appearances.</w:t>
      </w:r>
    </w:p>
    <w:p w14:paraId="5CA25D9D" w14:textId="77777777" w:rsidR="0064220D" w:rsidRPr="008C76AE" w:rsidRDefault="0064220D" w:rsidP="0064220D">
      <w:pPr>
        <w:rPr>
          <w:sz w:val="16"/>
        </w:rPr>
      </w:pPr>
      <w:r w:rsidRPr="008C76AE">
        <w:rPr>
          <w:sz w:val="16"/>
        </w:rPr>
        <w:t xml:space="preserve">In any case, </w:t>
      </w:r>
      <w:r w:rsidRPr="009A4582">
        <w:rPr>
          <w:highlight w:val="cyan"/>
          <w:u w:val="single"/>
        </w:rPr>
        <w:t>the pacification</w:t>
      </w:r>
      <w:r w:rsidRPr="008C76AE">
        <w:rPr>
          <w:sz w:val="16"/>
        </w:rPr>
        <w:t xml:space="preserve"> (or deterrence) </w:t>
      </w:r>
      <w:r w:rsidRPr="009A4582">
        <w:rPr>
          <w:highlight w:val="cyan"/>
          <w:u w:val="single"/>
        </w:rPr>
        <w:t>dominating us</w:t>
      </w:r>
      <w:r w:rsidRPr="004B4C8C">
        <w:rPr>
          <w:u w:val="single"/>
        </w:rPr>
        <w:t xml:space="preserve"> today </w:t>
      </w:r>
      <w:r w:rsidRPr="009A4582">
        <w:rPr>
          <w:highlight w:val="cyan"/>
          <w:u w:val="single"/>
        </w:rPr>
        <w:t>is beyond war and peace</w:t>
      </w:r>
      <w:r w:rsidRPr="008C76AE">
        <w:rPr>
          <w:sz w:val="16"/>
        </w:rPr>
        <w:t>, the simultaneous equivalence of peace and war. "</w:t>
      </w:r>
      <w:r w:rsidRPr="00C32DB5">
        <w:rPr>
          <w:u w:val="single"/>
        </w:rPr>
        <w:t>War is peace," said Orwell</w:t>
      </w:r>
      <w:r w:rsidRPr="008C76AE">
        <w:rPr>
          <w:sz w:val="16"/>
        </w:rPr>
        <w:t xml:space="preserve">. Here, also, </w:t>
      </w:r>
      <w:r w:rsidRPr="00C32DB5">
        <w:rPr>
          <w:u w:val="single"/>
        </w:rPr>
        <w:t>the two differential poles implode into each other</w:t>
      </w:r>
      <w:r w:rsidRPr="008C76AE">
        <w:rPr>
          <w:sz w:val="16"/>
        </w:rPr>
        <w:t xml:space="preserve">, or recycle one another - </w:t>
      </w:r>
      <w:r w:rsidRPr="00C32DB5">
        <w:rPr>
          <w:u w:val="single"/>
        </w:rPr>
        <w:t>a simultaneity of contradictions that is both the parody and the end of all dialectic</w:t>
      </w:r>
      <w:r w:rsidRPr="008C76AE">
        <w:rPr>
          <w:sz w:val="16"/>
        </w:rPr>
        <w:t xml:space="preserve">. </w:t>
      </w:r>
      <w:proofErr w:type="gramStart"/>
      <w:r w:rsidRPr="008C76AE">
        <w:rPr>
          <w:sz w:val="16"/>
        </w:rPr>
        <w:t>Thus</w:t>
      </w:r>
      <w:proofErr w:type="gramEnd"/>
      <w:r w:rsidRPr="008C76AE">
        <w:rPr>
          <w:sz w:val="16"/>
        </w:rPr>
        <w:t xml:space="preserve"> it is possible to miss the truth of a war: namely, that it was well over before reaching a conclusion, that at its very core, </w:t>
      </w:r>
      <w:r w:rsidRPr="00C32DB5">
        <w:rPr>
          <w:u w:val="single"/>
        </w:rPr>
        <w:t>war was brought to an end, and that perhaps it never ever began</w:t>
      </w:r>
      <w:r w:rsidRPr="008C76AE">
        <w:rPr>
          <w:sz w:val="16"/>
        </w:rPr>
        <w:t xml:space="preserve">. Many other such events (the oil crisis, </w:t>
      </w:r>
      <w:proofErr w:type="spellStart"/>
      <w:r w:rsidRPr="008C76AE">
        <w:rPr>
          <w:sz w:val="16"/>
        </w:rPr>
        <w:t>etc</w:t>
      </w:r>
      <w:proofErr w:type="spellEnd"/>
      <w:r w:rsidRPr="008C76AE">
        <w:rPr>
          <w:sz w:val="16"/>
        </w:rPr>
        <w:t xml:space="preserve">,) never began, never existed, except </w:t>
      </w:r>
      <w:proofErr w:type="gramStart"/>
      <w:r w:rsidRPr="008C76AE">
        <w:rPr>
          <w:sz w:val="16"/>
        </w:rPr>
        <w:t>that artificial mishaps</w:t>
      </w:r>
      <w:proofErr w:type="gramEnd"/>
      <w:r w:rsidRPr="008C76AE">
        <w:rPr>
          <w:sz w:val="16"/>
        </w:rPr>
        <w:t xml:space="preserve"> - abstracts, </w:t>
      </w:r>
      <w:proofErr w:type="spellStart"/>
      <w:r w:rsidRPr="008C76AE">
        <w:rPr>
          <w:sz w:val="16"/>
        </w:rPr>
        <w:t>ersatzes</w:t>
      </w:r>
      <w:proofErr w:type="spellEnd"/>
      <w:r w:rsidRPr="008C76AE">
        <w:rPr>
          <w:sz w:val="16"/>
        </w:rPr>
        <w:t xml:space="preserve"> of troubles, catastrophes and crises intended to maintain a historical and psychological investment under hypnosis. </w:t>
      </w:r>
      <w:r w:rsidRPr="009A4582">
        <w:rPr>
          <w:highlight w:val="cyan"/>
          <w:u w:val="single"/>
        </w:rPr>
        <w:t>All media</w:t>
      </w:r>
      <w:r w:rsidRPr="00C32DB5">
        <w:rPr>
          <w:u w:val="single"/>
        </w:rPr>
        <w:t xml:space="preserve"> and the official news service only </w:t>
      </w:r>
      <w:r w:rsidRPr="009A4582">
        <w:rPr>
          <w:highlight w:val="cyan"/>
          <w:u w:val="single"/>
        </w:rPr>
        <w:t xml:space="preserve">exist to maintain the illusion of </w:t>
      </w:r>
      <w:r w:rsidRPr="009A4582">
        <w:rPr>
          <w:u w:val="single"/>
        </w:rPr>
        <w:t>actuality</w:t>
      </w:r>
      <w:r w:rsidRPr="008C76AE">
        <w:rPr>
          <w:sz w:val="16"/>
        </w:rPr>
        <w:t xml:space="preserve"> - </w:t>
      </w:r>
      <w:r w:rsidRPr="00C32DB5">
        <w:rPr>
          <w:u w:val="single"/>
        </w:rPr>
        <w:t xml:space="preserve">of the </w:t>
      </w:r>
      <w:r w:rsidRPr="009A4582">
        <w:rPr>
          <w:highlight w:val="cyan"/>
          <w:u w:val="single"/>
        </w:rPr>
        <w:t>reality</w:t>
      </w:r>
      <w:r w:rsidRPr="00C32DB5">
        <w:rPr>
          <w:u w:val="single"/>
        </w:rPr>
        <w:t xml:space="preserve"> of the stakes, of </w:t>
      </w:r>
      <w:r w:rsidRPr="009A4582">
        <w:rPr>
          <w:highlight w:val="cyan"/>
          <w:u w:val="single"/>
        </w:rPr>
        <w:t>the objectivity of</w:t>
      </w:r>
      <w:r w:rsidRPr="00C32DB5">
        <w:rPr>
          <w:u w:val="single"/>
        </w:rPr>
        <w:t xml:space="preserve"> the </w:t>
      </w:r>
      <w:r w:rsidRPr="009A4582">
        <w:rPr>
          <w:highlight w:val="cyan"/>
          <w:u w:val="single"/>
        </w:rPr>
        <w:t>facts</w:t>
      </w:r>
      <w:r w:rsidRPr="008C76AE">
        <w:rPr>
          <w:sz w:val="16"/>
        </w:rPr>
        <w:t xml:space="preserve">. All events are to be read in reverse, where one perceives (as with the communists "in power" in Italy, the posthumous, "nostalgic" rediscovery of gulags and Soviet dissidents like the almost contemporary rediscovery, by a moribund ethnology, of the lost "difference" of Savages) that </w:t>
      </w:r>
      <w:r w:rsidRPr="00C32DB5">
        <w:rPr>
          <w:u w:val="single"/>
        </w:rPr>
        <w:t xml:space="preserve">all these things arrive too late, with an overdue history, a lagging spiral, that </w:t>
      </w:r>
      <w:r w:rsidRPr="009A4582">
        <w:rPr>
          <w:highlight w:val="cyan"/>
          <w:u w:val="single"/>
        </w:rPr>
        <w:t>they have exhausted their meaning</w:t>
      </w:r>
      <w:r w:rsidRPr="00C32DB5">
        <w:rPr>
          <w:u w:val="single"/>
        </w:rPr>
        <w:t xml:space="preserve"> long in advance and only survive on an artificial effervescence of signs</w:t>
      </w:r>
      <w:r w:rsidRPr="008C76AE">
        <w:rPr>
          <w:sz w:val="16"/>
        </w:rPr>
        <w:t xml:space="preserve">, that all </w:t>
      </w:r>
      <w:r w:rsidRPr="00C32DB5">
        <w:rPr>
          <w:u w:val="single"/>
        </w:rPr>
        <w:t xml:space="preserve">these </w:t>
      </w:r>
      <w:r w:rsidRPr="009A4582">
        <w:rPr>
          <w:highlight w:val="cyan"/>
          <w:u w:val="single"/>
        </w:rPr>
        <w:t>events follow</w:t>
      </w:r>
      <w:r w:rsidRPr="00C32DB5">
        <w:rPr>
          <w:u w:val="single"/>
        </w:rPr>
        <w:t xml:space="preserve"> on </w:t>
      </w:r>
      <w:r w:rsidRPr="009A4582">
        <w:rPr>
          <w:highlight w:val="cyan"/>
          <w:u w:val="single"/>
        </w:rPr>
        <w:t>illogically from one another</w:t>
      </w:r>
      <w:r w:rsidRPr="00C32DB5">
        <w:rPr>
          <w:u w:val="single"/>
        </w:rPr>
        <w:t xml:space="preserve">, </w:t>
      </w:r>
      <w:r w:rsidRPr="008C76AE">
        <w:rPr>
          <w:sz w:val="16"/>
        </w:rPr>
        <w:t xml:space="preserve">with a total equanimity towards the greatest inconsistencies, </w:t>
      </w:r>
      <w:r w:rsidRPr="00C32DB5">
        <w:rPr>
          <w:u w:val="single"/>
        </w:rPr>
        <w:t>with a profound indifference to their consequences</w:t>
      </w:r>
      <w:r w:rsidRPr="008C76AE">
        <w:rPr>
          <w:sz w:val="16"/>
        </w:rPr>
        <w:t xml:space="preserve"> (but this is because there are none any more: they burn out in their spectacular promotion) - thus the whole newsreel of "the present" gives the sinister impression of kitsch, retro and porno all at the same </w:t>
      </w:r>
      <w:proofErr w:type="spellStart"/>
      <w:r w:rsidRPr="008C76AE">
        <w:rPr>
          <w:sz w:val="16"/>
        </w:rPr>
        <w:t>timedoubtless</w:t>
      </w:r>
      <w:proofErr w:type="spellEnd"/>
      <w:r w:rsidRPr="008C76AE">
        <w:rPr>
          <w:sz w:val="16"/>
        </w:rPr>
        <w:t xml:space="preserve"> everyone knows this, and nobody really accepts it. </w:t>
      </w:r>
      <w:r w:rsidRPr="009A4582">
        <w:rPr>
          <w:highlight w:val="cyan"/>
          <w:u w:val="single"/>
        </w:rPr>
        <w:t>The reality of simulation</w:t>
      </w:r>
      <w:r w:rsidRPr="008C76AE">
        <w:rPr>
          <w:u w:val="single"/>
        </w:rPr>
        <w:t xml:space="preserve"> is unendurable </w:t>
      </w:r>
      <w:r w:rsidRPr="008C76AE">
        <w:rPr>
          <w:sz w:val="16"/>
        </w:rPr>
        <w:t xml:space="preserve">- </w:t>
      </w:r>
      <w:proofErr w:type="gramStart"/>
      <w:r w:rsidRPr="008C76AE">
        <w:rPr>
          <w:sz w:val="16"/>
        </w:rPr>
        <w:t>more cruel</w:t>
      </w:r>
      <w:proofErr w:type="gramEnd"/>
      <w:r w:rsidRPr="008C76AE">
        <w:rPr>
          <w:sz w:val="16"/>
        </w:rPr>
        <w:t xml:space="preserve"> than Artaud's Theatre of Cruelty, which was still an attempt at a dramaturgy of life, the last flickering of an ideal of the body, blood and violence in a system already sweeping </w:t>
      </w:r>
      <w:r w:rsidRPr="008C76AE">
        <w:rPr>
          <w:u w:val="single"/>
        </w:rPr>
        <w:t>towards a reabsorption of all the stakes without a trace of blood</w:t>
      </w:r>
      <w:r w:rsidRPr="008C76AE">
        <w:rPr>
          <w:sz w:val="16"/>
        </w:rPr>
        <w:t xml:space="preserve">. For us the trick has been played. All dramaturgy, and even all real writing of cruelty has disappeared. </w:t>
      </w:r>
      <w:r w:rsidRPr="008C76AE">
        <w:rPr>
          <w:u w:val="single"/>
        </w:rPr>
        <w:t xml:space="preserve">Simulation is master, and nostalgia, the phantasmal parodic rehabilitation of all lost </w:t>
      </w:r>
      <w:proofErr w:type="spellStart"/>
      <w:r w:rsidRPr="008C76AE">
        <w:rPr>
          <w:u w:val="single"/>
        </w:rPr>
        <w:t>referentials</w:t>
      </w:r>
      <w:proofErr w:type="spellEnd"/>
      <w:r w:rsidRPr="008C76AE">
        <w:rPr>
          <w:u w:val="single"/>
        </w:rPr>
        <w:t>, alone remain</w:t>
      </w:r>
      <w:r w:rsidRPr="008C76AE">
        <w:rPr>
          <w:sz w:val="16"/>
        </w:rPr>
        <w:t>. Everything still unfolds before us, in the cold light of deterrence (including Artaud, who is entitled like all the rest to his revival, to a second existence as the referential of cruelty).</w:t>
      </w:r>
    </w:p>
    <w:p w14:paraId="5BEE4346" w14:textId="77777777" w:rsidR="0064220D" w:rsidRDefault="0064220D" w:rsidP="0064220D"/>
    <w:p w14:paraId="5E97BC34" w14:textId="77777777" w:rsidR="0064220D" w:rsidRPr="00C33C98" w:rsidRDefault="0064220D" w:rsidP="0064220D"/>
    <w:p w14:paraId="7E1C06AE" w14:textId="77777777" w:rsidR="0064220D" w:rsidRDefault="0064220D" w:rsidP="0064220D"/>
    <w:p w14:paraId="143941B7" w14:textId="77777777" w:rsidR="0064220D" w:rsidRDefault="0064220D" w:rsidP="0064220D">
      <w:pPr>
        <w:pStyle w:val="Heading3"/>
      </w:pPr>
      <w:proofErr w:type="spellStart"/>
      <w:r>
        <w:t>Underview</w:t>
      </w:r>
      <w:proofErr w:type="spellEnd"/>
    </w:p>
    <w:p w14:paraId="739AD0BC" w14:textId="77777777" w:rsidR="0064220D" w:rsidRPr="004B39CE" w:rsidRDefault="0064220D" w:rsidP="0064220D">
      <w:pPr>
        <w:pStyle w:val="Heading4"/>
        <w:rPr>
          <w:rFonts w:asciiTheme="minorHAnsi" w:hAnsiTheme="minorHAnsi" w:cstheme="minorHAnsi"/>
        </w:rPr>
      </w:pPr>
      <w:r>
        <w:rPr>
          <w:rFonts w:asciiTheme="minorHAnsi" w:hAnsiTheme="minorHAnsi" w:cstheme="minorHAnsi"/>
        </w:rPr>
        <w:t xml:space="preserve">1] </w:t>
      </w:r>
      <w:r w:rsidRPr="004B39CE">
        <w:rPr>
          <w:rFonts w:asciiTheme="minorHAnsi" w:hAnsiTheme="minorHAnsi" w:cstheme="minorHAnsi"/>
        </w:rPr>
        <w:t xml:space="preserve">Presumption </w:t>
      </w:r>
      <w:r>
        <w:rPr>
          <w:rFonts w:asciiTheme="minorHAnsi" w:hAnsiTheme="minorHAnsi" w:cstheme="minorHAnsi"/>
        </w:rPr>
        <w:t>and permissibility affirm</w:t>
      </w:r>
      <w:r w:rsidRPr="004B39CE">
        <w:rPr>
          <w:rFonts w:asciiTheme="minorHAnsi" w:hAnsiTheme="minorHAnsi" w:cstheme="minorHAnsi"/>
        </w:rPr>
        <w:t xml:space="preserve"> – </w:t>
      </w:r>
    </w:p>
    <w:p w14:paraId="1546B289" w14:textId="77777777" w:rsidR="0064220D" w:rsidRPr="004B39CE" w:rsidRDefault="0064220D" w:rsidP="0064220D">
      <w:pPr>
        <w:pStyle w:val="Heading4"/>
        <w:rPr>
          <w:rFonts w:asciiTheme="minorHAnsi" w:hAnsiTheme="minorHAnsi" w:cstheme="minorHAnsi"/>
        </w:rPr>
      </w:pPr>
      <w:r w:rsidRPr="004B39CE">
        <w:rPr>
          <w:rFonts w:asciiTheme="minorHAnsi" w:hAnsiTheme="minorHAnsi" w:cstheme="minorHAnsi"/>
        </w:rPr>
        <w:t xml:space="preserve">A] We presume things to be true until proven false – </w:t>
      </w:r>
      <w:proofErr w:type="gramStart"/>
      <w:r w:rsidRPr="004B39CE">
        <w:rPr>
          <w:rFonts w:asciiTheme="minorHAnsi" w:hAnsiTheme="minorHAnsi" w:cstheme="minorHAnsi"/>
        </w:rPr>
        <w:t>i.e.</w:t>
      </w:r>
      <w:proofErr w:type="gramEnd"/>
      <w:r w:rsidRPr="004B39CE">
        <w:rPr>
          <w:rFonts w:asciiTheme="minorHAnsi" w:hAnsiTheme="minorHAnsi" w:cstheme="minorHAnsi"/>
        </w:rPr>
        <w:t xml:space="preserve"> if I told you my name was Leo, you’d believe me.</w:t>
      </w:r>
    </w:p>
    <w:p w14:paraId="543BFD85" w14:textId="77777777" w:rsidR="0064220D" w:rsidRPr="004B39CE" w:rsidRDefault="0064220D" w:rsidP="0064220D">
      <w:pPr>
        <w:pStyle w:val="Heading4"/>
        <w:rPr>
          <w:rFonts w:asciiTheme="minorHAnsi" w:hAnsiTheme="minorHAnsi" w:cstheme="minorHAnsi"/>
        </w:rPr>
      </w:pPr>
      <w:r w:rsidRPr="004B39CE">
        <w:rPr>
          <w:rFonts w:asciiTheme="minorHAnsi" w:hAnsiTheme="minorHAnsi" w:cstheme="minorHAnsi"/>
        </w:rPr>
        <w:t>B] We wouldn’t be able to start a strand of reasoning otherwise – answering this proves since any arguments presumes that the rules of logic are true.</w:t>
      </w:r>
    </w:p>
    <w:p w14:paraId="1C79C9A9" w14:textId="77777777" w:rsidR="0064220D" w:rsidRPr="00024C70" w:rsidRDefault="0064220D" w:rsidP="0064220D">
      <w:pPr>
        <w:keepNext/>
        <w:keepLines/>
        <w:spacing w:before="40" w:after="0"/>
        <w:outlineLvl w:val="3"/>
        <w:rPr>
          <w:rFonts w:asciiTheme="minorHAnsi" w:eastAsiaTheme="majorEastAsia" w:hAnsiTheme="minorHAnsi" w:cstheme="minorHAnsi"/>
          <w:b/>
          <w:bCs/>
          <w:sz w:val="26"/>
          <w:szCs w:val="26"/>
        </w:rPr>
      </w:pPr>
      <w:r w:rsidRPr="00024C70">
        <w:rPr>
          <w:rFonts w:asciiTheme="minorHAnsi" w:eastAsiaTheme="majorEastAsia" w:hAnsiTheme="minorHAnsi" w:cstheme="minorHAnsi"/>
          <w:b/>
          <w:bCs/>
          <w:sz w:val="26"/>
          <w:szCs w:val="26"/>
        </w:rPr>
        <w:t xml:space="preserve">C] Illogical – presuming statements false is illogical since you can’t say things like P and ~P are both wrong. </w:t>
      </w:r>
    </w:p>
    <w:p w14:paraId="073A12EB" w14:textId="77777777" w:rsidR="0064220D" w:rsidRPr="00EA6DCF" w:rsidRDefault="0064220D" w:rsidP="0064220D">
      <w:pPr>
        <w:keepNext/>
        <w:keepLines/>
        <w:spacing w:before="40" w:after="0"/>
        <w:outlineLvl w:val="3"/>
        <w:rPr>
          <w:rFonts w:asciiTheme="minorHAnsi" w:eastAsiaTheme="majorEastAsia" w:hAnsiTheme="minorHAnsi" w:cstheme="minorHAnsi"/>
          <w:b/>
          <w:bCs/>
          <w:sz w:val="26"/>
          <w:szCs w:val="26"/>
        </w:rPr>
      </w:pPr>
      <w:r w:rsidRPr="00EA6DCF">
        <w:rPr>
          <w:rFonts w:asciiTheme="minorHAnsi" w:eastAsiaTheme="majorEastAsia" w:hAnsiTheme="minorHAnsi" w:cstheme="minorHAnsi"/>
          <w:b/>
          <w:bCs/>
          <w:sz w:val="26"/>
          <w:szCs w:val="26"/>
        </w:rPr>
        <w:t>D] Presuming obligations is logically safer since it’s better to be supererogatory than fail to meet an obligation.</w:t>
      </w:r>
    </w:p>
    <w:p w14:paraId="59F46F87" w14:textId="77777777" w:rsidR="0064220D" w:rsidRPr="00EA6DCF" w:rsidRDefault="0064220D" w:rsidP="0064220D">
      <w:pPr>
        <w:keepNext/>
        <w:keepLines/>
        <w:spacing w:before="40" w:after="0"/>
        <w:outlineLvl w:val="3"/>
        <w:rPr>
          <w:rFonts w:asciiTheme="minorHAnsi" w:eastAsiaTheme="majorEastAsia" w:hAnsiTheme="minorHAnsi" w:cstheme="minorHAnsi"/>
          <w:b/>
          <w:bCs/>
          <w:sz w:val="26"/>
          <w:szCs w:val="26"/>
        </w:rPr>
      </w:pPr>
      <w:r w:rsidRPr="00EA6DCF">
        <w:rPr>
          <w:rFonts w:asciiTheme="minorHAnsi" w:eastAsiaTheme="majorEastAsia" w:hAnsiTheme="minorHAnsi" w:cstheme="minorHAnsi"/>
          <w:b/>
          <w:bCs/>
          <w:sz w:val="26"/>
          <w:szCs w:val="26"/>
        </w:rPr>
        <w:t>E] Presuming statements false is impossible since we can’t operate in a world where we don’t trust anything.</w:t>
      </w:r>
    </w:p>
    <w:p w14:paraId="116763B0" w14:textId="77777777" w:rsidR="0064220D" w:rsidRPr="00EA6DCF" w:rsidRDefault="0064220D" w:rsidP="0064220D">
      <w:pPr>
        <w:keepNext/>
        <w:keepLines/>
        <w:spacing w:before="40" w:after="0"/>
        <w:outlineLvl w:val="3"/>
        <w:rPr>
          <w:rFonts w:asciiTheme="minorHAnsi" w:eastAsiaTheme="majorEastAsia" w:hAnsiTheme="minorHAnsi" w:cstheme="minorHAnsi"/>
          <w:b/>
          <w:bCs/>
          <w:sz w:val="26"/>
          <w:szCs w:val="26"/>
        </w:rPr>
      </w:pPr>
      <w:r w:rsidRPr="00EA6DCF">
        <w:rPr>
          <w:rFonts w:asciiTheme="minorHAnsi" w:eastAsiaTheme="majorEastAsia" w:hAnsiTheme="minorHAnsi" w:cstheme="minorHAnsi"/>
          <w:b/>
          <w:bCs/>
          <w:sz w:val="26"/>
          <w:szCs w:val="26"/>
        </w:rPr>
        <w:t>F] To negate means to deny the truth of, which means if there isn’t offense to deny the truth of you should affirm.</w:t>
      </w:r>
    </w:p>
    <w:p w14:paraId="46682204" w14:textId="77777777" w:rsidR="0064220D" w:rsidRPr="004B39CE" w:rsidRDefault="0064220D" w:rsidP="0064220D">
      <w:pPr>
        <w:pStyle w:val="Heading4"/>
        <w:rPr>
          <w:rFonts w:asciiTheme="minorHAnsi" w:hAnsiTheme="minorHAnsi" w:cstheme="minorHAnsi"/>
        </w:rPr>
      </w:pPr>
      <w:r>
        <w:rPr>
          <w:rFonts w:asciiTheme="minorHAnsi" w:hAnsiTheme="minorHAnsi" w:cstheme="minorHAnsi"/>
        </w:rPr>
        <w:t>G</w:t>
      </w:r>
      <w:r w:rsidRPr="004B39CE">
        <w:rPr>
          <w:rFonts w:asciiTheme="minorHAnsi" w:hAnsiTheme="minorHAnsi" w:cstheme="minorHAnsi"/>
        </w:rPr>
        <w:t>] Actions fall into three moral categories – obligatory, prohibited, or permissible. Even if I fail to prove that the action of the res is obligatory, if my opponent fails to prove it’s morally prohibited then it’s permissible.</w:t>
      </w:r>
    </w:p>
    <w:p w14:paraId="23EDCD72" w14:textId="77777777" w:rsidR="0064220D" w:rsidRPr="004B39CE" w:rsidRDefault="0064220D" w:rsidP="0064220D">
      <w:pPr>
        <w:pStyle w:val="Heading4"/>
        <w:rPr>
          <w:rFonts w:asciiTheme="minorHAnsi" w:hAnsiTheme="minorHAnsi" w:cstheme="minorHAnsi"/>
        </w:rPr>
      </w:pPr>
      <w:r>
        <w:rPr>
          <w:rFonts w:asciiTheme="minorHAnsi" w:hAnsiTheme="minorHAnsi" w:cstheme="minorHAnsi"/>
        </w:rPr>
        <w:t>H</w:t>
      </w:r>
      <w:r w:rsidRPr="004B39CE">
        <w:rPr>
          <w:rFonts w:asciiTheme="minorHAnsi" w:hAnsiTheme="minorHAnsi" w:cstheme="minorHAnsi"/>
        </w:rPr>
        <w:t>] Anything else freezes all actions since it would require giving justifications to do frivolous things like drink water.</w:t>
      </w:r>
    </w:p>
    <w:p w14:paraId="74EF47A8" w14:textId="77777777" w:rsidR="0064220D" w:rsidRDefault="0064220D" w:rsidP="0064220D">
      <w:pPr>
        <w:pStyle w:val="Heading4"/>
      </w:pPr>
      <w:r>
        <w:t>I</w:t>
      </w:r>
      <w:r w:rsidRPr="001A5B84">
        <w:t xml:space="preserve">] If anything is permissible, then definitionally so is the </w:t>
      </w:r>
      <w:proofErr w:type="spellStart"/>
      <w:r w:rsidRPr="001A5B84">
        <w:t>aff</w:t>
      </w:r>
      <w:proofErr w:type="spellEnd"/>
      <w:r w:rsidRPr="001A5B84">
        <w:t xml:space="preserve"> since there is nothing that prevents us from doing it</w:t>
      </w:r>
      <w:r>
        <w:t>.</w:t>
      </w:r>
    </w:p>
    <w:p w14:paraId="1A9CEF8B" w14:textId="39BA0DE8" w:rsidR="0064220D" w:rsidRPr="008B7A9D" w:rsidRDefault="0064220D" w:rsidP="0064220D">
      <w:pPr>
        <w:pStyle w:val="Heading4"/>
        <w:rPr>
          <w:rFonts w:asciiTheme="minorHAnsi" w:hAnsiTheme="minorHAnsi" w:cstheme="minorHAnsi"/>
        </w:rPr>
      </w:pPr>
      <w:r>
        <w:rPr>
          <w:rFonts w:asciiTheme="minorHAnsi" w:hAnsiTheme="minorHAnsi" w:cstheme="minorHAnsi"/>
        </w:rPr>
        <w:t xml:space="preserve">2] </w:t>
      </w:r>
      <w:proofErr w:type="spellStart"/>
      <w:r w:rsidRPr="008B7A9D">
        <w:rPr>
          <w:rFonts w:asciiTheme="minorHAnsi" w:hAnsiTheme="minorHAnsi" w:cstheme="minorHAnsi"/>
        </w:rPr>
        <w:t>Aff</w:t>
      </w:r>
      <w:proofErr w:type="spellEnd"/>
      <w:r w:rsidRPr="008B7A9D">
        <w:rPr>
          <w:rFonts w:asciiTheme="minorHAnsi" w:hAnsiTheme="minorHAnsi" w:cstheme="minorHAnsi"/>
        </w:rPr>
        <w:t xml:space="preserve"> gets 1ar theory, otherwise 1n can be infinitely abusive. 1ar theory is DTD and competing </w:t>
      </w:r>
      <w:proofErr w:type="spellStart"/>
      <w:r w:rsidRPr="008B7A9D">
        <w:rPr>
          <w:rFonts w:asciiTheme="minorHAnsi" w:hAnsiTheme="minorHAnsi" w:cstheme="minorHAnsi"/>
        </w:rPr>
        <w:t>interps</w:t>
      </w:r>
      <w:proofErr w:type="spellEnd"/>
      <w:r w:rsidRPr="008B7A9D">
        <w:rPr>
          <w:rFonts w:asciiTheme="minorHAnsi" w:hAnsiTheme="minorHAnsi" w:cstheme="minorHAnsi"/>
        </w:rPr>
        <w:t xml:space="preserve"> – fairness is voter b/c it’ debate is a game, if it’s unfair no-one will want to play, controls the internal link to education.</w:t>
      </w:r>
      <w:r>
        <w:rPr>
          <w:rFonts w:asciiTheme="minorHAnsi" w:hAnsiTheme="minorHAnsi" w:cstheme="minorHAnsi"/>
        </w:rPr>
        <w:t xml:space="preserve"> </w:t>
      </w:r>
    </w:p>
    <w:p w14:paraId="119E768C" w14:textId="77777777" w:rsidR="0064220D" w:rsidRPr="00C33C98" w:rsidRDefault="0064220D" w:rsidP="0064220D"/>
    <w:p w14:paraId="14B31AB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4A5C22"/>
    <w:multiLevelType w:val="hybridMultilevel"/>
    <w:tmpl w:val="B9EC1C00"/>
    <w:lvl w:ilvl="0" w:tplc="452617F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647346"/>
    <w:multiLevelType w:val="hybridMultilevel"/>
    <w:tmpl w:val="60E4867E"/>
    <w:lvl w:ilvl="0" w:tplc="922C1F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BB1CAB"/>
    <w:multiLevelType w:val="hybridMultilevel"/>
    <w:tmpl w:val="D444ED32"/>
    <w:lvl w:ilvl="0" w:tplc="1AEAD6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D7BFD"/>
    <w:multiLevelType w:val="hybridMultilevel"/>
    <w:tmpl w:val="4A24DDEC"/>
    <w:lvl w:ilvl="0" w:tplc="14208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8791C9C"/>
    <w:multiLevelType w:val="hybridMultilevel"/>
    <w:tmpl w:val="E1E6C5FA"/>
    <w:lvl w:ilvl="0" w:tplc="33D2451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3"/>
  </w:num>
  <w:num w:numId="14">
    <w:abstractNumId w:val="25"/>
  </w:num>
  <w:num w:numId="15">
    <w:abstractNumId w:val="21"/>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8"/>
  </w:num>
  <w:num w:numId="24">
    <w:abstractNumId w:val="11"/>
  </w:num>
  <w:num w:numId="25">
    <w:abstractNumId w:val="12"/>
  </w:num>
  <w:num w:numId="26">
    <w:abstractNumId w:val="17"/>
  </w:num>
  <w:num w:numId="27">
    <w:abstractNumId w:val="22"/>
  </w:num>
  <w:num w:numId="28">
    <w:abstractNumId w:val="2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73F0"/>
    <w:rsid w:val="000139A3"/>
    <w:rsid w:val="00045780"/>
    <w:rsid w:val="00091D9C"/>
    <w:rsid w:val="00100833"/>
    <w:rsid w:val="00104529"/>
    <w:rsid w:val="00105942"/>
    <w:rsid w:val="00107396"/>
    <w:rsid w:val="00144A4C"/>
    <w:rsid w:val="00176AB0"/>
    <w:rsid w:val="00177B7D"/>
    <w:rsid w:val="0018322D"/>
    <w:rsid w:val="001B5776"/>
    <w:rsid w:val="001C0438"/>
    <w:rsid w:val="001E527A"/>
    <w:rsid w:val="001F78CE"/>
    <w:rsid w:val="00242AD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3C2A"/>
    <w:rsid w:val="005D2912"/>
    <w:rsid w:val="006065BD"/>
    <w:rsid w:val="0064220D"/>
    <w:rsid w:val="00645FA9"/>
    <w:rsid w:val="00647866"/>
    <w:rsid w:val="00665003"/>
    <w:rsid w:val="006A2AD0"/>
    <w:rsid w:val="006C2375"/>
    <w:rsid w:val="006D4ECC"/>
    <w:rsid w:val="00722258"/>
    <w:rsid w:val="007243E5"/>
    <w:rsid w:val="00766EA0"/>
    <w:rsid w:val="00782CE8"/>
    <w:rsid w:val="007A2226"/>
    <w:rsid w:val="007F5B66"/>
    <w:rsid w:val="00823A1C"/>
    <w:rsid w:val="00845B9D"/>
    <w:rsid w:val="00860984"/>
    <w:rsid w:val="008B3ECB"/>
    <w:rsid w:val="008B4E85"/>
    <w:rsid w:val="008C1B2E"/>
    <w:rsid w:val="0091627E"/>
    <w:rsid w:val="0097032B"/>
    <w:rsid w:val="009873F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0D29"/>
    <w:rsid w:val="00C65513"/>
    <w:rsid w:val="00C83417"/>
    <w:rsid w:val="00C9604F"/>
    <w:rsid w:val="00CA19AA"/>
    <w:rsid w:val="00CC5298"/>
    <w:rsid w:val="00CD736E"/>
    <w:rsid w:val="00CD798D"/>
    <w:rsid w:val="00CE161E"/>
    <w:rsid w:val="00CF59A8"/>
    <w:rsid w:val="00D020FB"/>
    <w:rsid w:val="00D325A9"/>
    <w:rsid w:val="00D36A8A"/>
    <w:rsid w:val="00D61409"/>
    <w:rsid w:val="00D6691E"/>
    <w:rsid w:val="00D71170"/>
    <w:rsid w:val="00DA1C92"/>
    <w:rsid w:val="00DA25D4"/>
    <w:rsid w:val="00DA6538"/>
    <w:rsid w:val="00E15E75"/>
    <w:rsid w:val="00E5262C"/>
    <w:rsid w:val="00EA62F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AAC5"/>
  <w15:chartTrackingRefBased/>
  <w15:docId w15:val="{F5E29C4C-6525-4056-B1FD-C901CE28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2CE8"/>
    <w:rPr>
      <w:rFonts w:ascii="Calibri" w:hAnsi="Calibri"/>
    </w:rPr>
  </w:style>
  <w:style w:type="paragraph" w:styleId="Heading1">
    <w:name w:val="heading 1"/>
    <w:aliases w:val="Pocket"/>
    <w:basedOn w:val="Normal"/>
    <w:next w:val="Normal"/>
    <w:link w:val="Heading1Char"/>
    <w:qFormat/>
    <w:rsid w:val="00782C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2C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782C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82CE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64220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82C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CE8"/>
  </w:style>
  <w:style w:type="character" w:customStyle="1" w:styleId="Heading1Char">
    <w:name w:val="Heading 1 Char"/>
    <w:aliases w:val="Pocket Char"/>
    <w:basedOn w:val="DefaultParagraphFont"/>
    <w:link w:val="Heading1"/>
    <w:rsid w:val="00782C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2CE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782CE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82C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782C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2CE8"/>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782CE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82CE8"/>
    <w:rPr>
      <w:color w:val="auto"/>
      <w:u w:val="none"/>
    </w:rPr>
  </w:style>
  <w:style w:type="character" w:styleId="FollowedHyperlink">
    <w:name w:val="FollowedHyperlink"/>
    <w:basedOn w:val="DefaultParagraphFont"/>
    <w:uiPriority w:val="99"/>
    <w:semiHidden/>
    <w:unhideWhenUsed/>
    <w:rsid w:val="00782CE8"/>
    <w:rPr>
      <w:color w:val="auto"/>
      <w:u w:val="none"/>
    </w:rPr>
  </w:style>
  <w:style w:type="paragraph" w:customStyle="1" w:styleId="textbold">
    <w:name w:val="text bold"/>
    <w:basedOn w:val="Normal"/>
    <w:link w:val="Emphasis"/>
    <w:uiPriority w:val="7"/>
    <w:qFormat/>
    <w:rsid w:val="0064220D"/>
    <w:pPr>
      <w:spacing w:after="0" w:line="240"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64220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64220D"/>
    <w:rPr>
      <w:rFonts w:asciiTheme="majorHAnsi" w:eastAsiaTheme="majorEastAsia" w:hAnsiTheme="majorHAnsi" w:cstheme="majorBidi"/>
      <w:color w:val="2E74B5" w:themeColor="accent1" w:themeShade="BF"/>
    </w:rPr>
  </w:style>
  <w:style w:type="character" w:customStyle="1" w:styleId="ref-lnk">
    <w:name w:val="ref-lnk"/>
    <w:basedOn w:val="DefaultParagraphFont"/>
    <w:rsid w:val="0064220D"/>
  </w:style>
  <w:style w:type="paragraph" w:styleId="NormalWeb">
    <w:name w:val="Normal (Web)"/>
    <w:basedOn w:val="Normal"/>
    <w:uiPriority w:val="99"/>
    <w:unhideWhenUsed/>
    <w:rsid w:val="006422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64220D"/>
  </w:style>
  <w:style w:type="character" w:styleId="UnresolvedMention">
    <w:name w:val="Unresolved Mention"/>
    <w:basedOn w:val="DefaultParagraphFont"/>
    <w:uiPriority w:val="99"/>
    <w:semiHidden/>
    <w:unhideWhenUsed/>
    <w:rsid w:val="0064220D"/>
    <w:rPr>
      <w:color w:val="605E5C"/>
      <w:shd w:val="clear" w:color="auto" w:fill="E1DFDD"/>
    </w:rPr>
  </w:style>
  <w:style w:type="paragraph" w:customStyle="1" w:styleId="ar-mndesc">
    <w:name w:val="ar-mn__desc"/>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4220D"/>
    <w:rPr>
      <w:i/>
      <w:iCs/>
    </w:rPr>
  </w:style>
  <w:style w:type="character" w:customStyle="1" w:styleId="u-visually-hidden">
    <w:name w:val="u-visually-hidden"/>
    <w:basedOn w:val="DefaultParagraphFont"/>
    <w:rsid w:val="0064220D"/>
  </w:style>
  <w:style w:type="paragraph" w:customStyle="1" w:styleId="paragraph">
    <w:name w:val="paragraph"/>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4220D"/>
  </w:style>
  <w:style w:type="paragraph" w:customStyle="1" w:styleId="ho">
    <w:name w:val="ho"/>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220D"/>
    <w:rPr>
      <w:b/>
      <w:bCs/>
    </w:rPr>
  </w:style>
  <w:style w:type="paragraph" w:customStyle="1" w:styleId="Emphasis1">
    <w:name w:val="Emphasis1"/>
    <w:basedOn w:val="Normal"/>
    <w:autoRedefine/>
    <w:uiPriority w:val="7"/>
    <w:qFormat/>
    <w:rsid w:val="0064220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99"/>
    <w:unhideWhenUsed/>
    <w:qFormat/>
    <w:rsid w:val="0064220D"/>
    <w:pPr>
      <w:ind w:left="720"/>
      <w:contextualSpacing/>
    </w:pPr>
  </w:style>
  <w:style w:type="paragraph" w:styleId="Header">
    <w:name w:val="header"/>
    <w:basedOn w:val="Normal"/>
    <w:link w:val="HeaderChar"/>
    <w:uiPriority w:val="99"/>
    <w:semiHidden/>
    <w:unhideWhenUsed/>
    <w:rsid w:val="006422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220D"/>
    <w:rPr>
      <w:rFonts w:ascii="Calibri" w:hAnsi="Calibri"/>
    </w:rPr>
  </w:style>
  <w:style w:type="paragraph" w:styleId="Footer">
    <w:name w:val="footer"/>
    <w:basedOn w:val="Normal"/>
    <w:link w:val="FooterChar"/>
    <w:uiPriority w:val="99"/>
    <w:semiHidden/>
    <w:unhideWhenUsed/>
    <w:rsid w:val="006422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220D"/>
    <w:rPr>
      <w:rFonts w:ascii="Calibri" w:hAnsi="Calibri"/>
    </w:rPr>
  </w:style>
  <w:style w:type="paragraph" w:styleId="BodyText">
    <w:name w:val="Body Text"/>
    <w:basedOn w:val="Normal"/>
    <w:link w:val="BodyTextChar"/>
    <w:rsid w:val="0064220D"/>
    <w:pPr>
      <w:spacing w:after="140" w:line="276" w:lineRule="auto"/>
    </w:pPr>
    <w:rPr>
      <w:rFonts w:eastAsia="Calibri" w:cs="Times New Roman"/>
      <w:szCs w:val="24"/>
    </w:rPr>
  </w:style>
  <w:style w:type="character" w:customStyle="1" w:styleId="BodyTextChar">
    <w:name w:val="Body Text Char"/>
    <w:basedOn w:val="DefaultParagraphFont"/>
    <w:link w:val="BodyText"/>
    <w:rsid w:val="0064220D"/>
    <w:rPr>
      <w:rFonts w:ascii="Calibri" w:eastAsia="Calibri" w:hAnsi="Calibri" w:cs="Times New Roman"/>
      <w:szCs w:val="24"/>
    </w:rPr>
  </w:style>
  <w:style w:type="paragraph" w:customStyle="1" w:styleId="css-axufdj">
    <w:name w:val="css-axufdj"/>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422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220D"/>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64220D"/>
    <w:rPr>
      <w:vertAlign w:val="superscript"/>
    </w:rPr>
  </w:style>
  <w:style w:type="paragraph" w:customStyle="1" w:styleId="Body">
    <w:name w:val="Body"/>
    <w:autoRedefine/>
    <w:rsid w:val="0064220D"/>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64220D"/>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64220D"/>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64220D"/>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64220D"/>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64220D"/>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6422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4220D"/>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BodyTextIndent2">
    <w:name w:val="Body Text Indent 2"/>
    <w:basedOn w:val="Normal"/>
    <w:link w:val="BodyTextIndent2Char"/>
    <w:uiPriority w:val="99"/>
    <w:semiHidden/>
    <w:unhideWhenUsed/>
    <w:rsid w:val="0064220D"/>
    <w:pPr>
      <w:spacing w:after="120" w:line="480" w:lineRule="auto"/>
      <w:ind w:left="360"/>
    </w:pPr>
  </w:style>
  <w:style w:type="character" w:customStyle="1" w:styleId="BodyTextIndent2Char">
    <w:name w:val="Body Text Indent 2 Char"/>
    <w:basedOn w:val="DefaultParagraphFont"/>
    <w:link w:val="BodyTextIndent2"/>
    <w:uiPriority w:val="99"/>
    <w:semiHidden/>
    <w:rsid w:val="0064220D"/>
    <w:rPr>
      <w:rFonts w:ascii="Calibri" w:hAnsi="Calibri"/>
    </w:rPr>
  </w:style>
  <w:style w:type="character" w:customStyle="1" w:styleId="grame">
    <w:name w:val="grame"/>
    <w:basedOn w:val="DefaultParagraphFont"/>
    <w:rsid w:val="00642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nologyreview.com/2019/03/12/136684/a-quantum-experiment-suggests-theres-no-such-thing-as-objective-reality/" TargetMode="External"/><Relationship Id="rId13" Type="http://schemas.openxmlformats.org/officeDocument/2006/relationships/hyperlink" Target="https://www.grammar-monster.com/glossary/linking_verbs.htm" TargetMode="External"/><Relationship Id="rId3" Type="http://schemas.openxmlformats.org/officeDocument/2006/relationships/styles" Target="styles.xml"/><Relationship Id="rId7" Type="http://schemas.openxmlformats.org/officeDocument/2006/relationships/hyperlink" Target="https://www.vox.com/2015/6/29/8847863/holographic-principle-universe-theory-physics" TargetMode="External"/><Relationship Id="rId12" Type="http://schemas.openxmlformats.org/officeDocument/2006/relationships/hyperlink" Target="https://www.yourdictionary.com/dialectic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an-shapiro.com/baudrillard-and-trump-simulation-and-object-orientation-not-true-and-false-by-alan-n-shapiro/" TargetMode="External"/><Relationship Id="rId11" Type="http://schemas.openxmlformats.org/officeDocument/2006/relationships/hyperlink" Target="https://www.merriam-webster.com/dictionary/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o.stanford.edu/entries/epistemic-paradoxes/" TargetMode="External"/><Relationship Id="rId4" Type="http://schemas.openxmlformats.org/officeDocument/2006/relationships/settings" Target="settings.xml"/><Relationship Id="rId9" Type="http://schemas.openxmlformats.org/officeDocument/2006/relationships/hyperlink" Target="https://www.simulation-argument.com/simulation.html%5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19</Pages>
  <Words>11726</Words>
  <Characters>66841</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11</cp:revision>
  <dcterms:created xsi:type="dcterms:W3CDTF">2022-02-12T13:48:00Z</dcterms:created>
  <dcterms:modified xsi:type="dcterms:W3CDTF">2022-02-12T14:48:00Z</dcterms:modified>
</cp:coreProperties>
</file>