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F5FEE" w14:textId="214344E9" w:rsidR="009D2E5B" w:rsidRDefault="009D2E5B" w:rsidP="009D2E5B">
      <w:pPr>
        <w:pStyle w:val="Heading1"/>
      </w:pPr>
      <w:r>
        <w:t>Star Wars</w:t>
      </w:r>
    </w:p>
    <w:p w14:paraId="0EBFF3BF" w14:textId="77777777" w:rsidR="009D2E5B" w:rsidRDefault="009D2E5B" w:rsidP="009D2E5B">
      <w:r>
        <w:t>[brackets for clarification]</w:t>
      </w:r>
    </w:p>
    <w:p w14:paraId="74F6A865" w14:textId="77777777" w:rsidR="009D2E5B" w:rsidRDefault="009D2E5B" w:rsidP="009D2E5B">
      <w:r>
        <w:t>LEO – Low Earth Orbit</w:t>
      </w:r>
    </w:p>
    <w:p w14:paraId="35A72BDE" w14:textId="77777777" w:rsidR="009D2E5B" w:rsidRDefault="009D2E5B" w:rsidP="009D2E5B">
      <w:r>
        <w:t>LSC – large satellite constellations</w:t>
      </w:r>
    </w:p>
    <w:p w14:paraId="694AC32E" w14:textId="77777777" w:rsidR="009D2E5B" w:rsidRDefault="009D2E5B" w:rsidP="009D2E5B">
      <w:r>
        <w:t xml:space="preserve">Sat – satellite </w:t>
      </w:r>
    </w:p>
    <w:p w14:paraId="742EAC40" w14:textId="77777777" w:rsidR="009D2E5B" w:rsidRDefault="009D2E5B" w:rsidP="009D2E5B">
      <w:r>
        <w:t>Mega-constellations – LSC in LEO</w:t>
      </w:r>
    </w:p>
    <w:p w14:paraId="3D930CB6" w14:textId="77777777" w:rsidR="009D2E5B" w:rsidRDefault="009D2E5B" w:rsidP="009D2E5B"/>
    <w:p w14:paraId="4D5B6687" w14:textId="77777777" w:rsidR="009D2E5B" w:rsidRDefault="009D2E5B" w:rsidP="009D2E5B"/>
    <w:p w14:paraId="46791CAA" w14:textId="77777777" w:rsidR="009D2E5B" w:rsidRDefault="009D2E5B" w:rsidP="009D2E5B"/>
    <w:p w14:paraId="2F4D7482" w14:textId="77777777" w:rsidR="009D2E5B" w:rsidRDefault="009D2E5B" w:rsidP="009D2E5B"/>
    <w:p w14:paraId="497B7565" w14:textId="77777777" w:rsidR="009D2E5B" w:rsidRDefault="009D2E5B" w:rsidP="009D2E5B"/>
    <w:p w14:paraId="20537930" w14:textId="77777777" w:rsidR="009D2E5B" w:rsidRDefault="009D2E5B" w:rsidP="009D2E5B"/>
    <w:p w14:paraId="3D5CE394" w14:textId="77777777" w:rsidR="009D2E5B" w:rsidRDefault="009D2E5B" w:rsidP="009D2E5B">
      <w:pPr>
        <w:pStyle w:val="Heading3"/>
      </w:pPr>
      <w:r>
        <w:lastRenderedPageBreak/>
        <w:t>1AC – Framing</w:t>
      </w:r>
    </w:p>
    <w:p w14:paraId="2F9386FF" w14:textId="77777777" w:rsidR="009D2E5B" w:rsidRDefault="009D2E5B" w:rsidP="009D2E5B">
      <w:pPr>
        <w:pStyle w:val="Heading4"/>
      </w:pPr>
      <w:r>
        <w:t>I</w:t>
      </w:r>
      <w:r w:rsidRPr="008B7A9D">
        <w:t xml:space="preserve"> a</w:t>
      </w:r>
      <w:r>
        <w:t xml:space="preserve">ffirm the Resolved: The appropriation of outer space by private entities is unjust. The value is Morality, as ‘unjust’ is defined according to the  </w:t>
      </w:r>
    </w:p>
    <w:p w14:paraId="49AEC37F" w14:textId="77777777" w:rsidR="009D2E5B" w:rsidRDefault="009D2E5B" w:rsidP="009D2E5B">
      <w:r w:rsidRPr="008A24D5">
        <w:rPr>
          <w:rStyle w:val="Style13ptBold"/>
        </w:rPr>
        <w:t>Dictionary</w:t>
      </w:r>
      <w:r>
        <w:rPr>
          <w:rStyle w:val="Style13ptBold"/>
        </w:rPr>
        <w:t xml:space="preserve"> as</w:t>
      </w:r>
      <w:r>
        <w:t xml:space="preserve"> [</w:t>
      </w:r>
      <w:r w:rsidRPr="0052018C">
        <w:t>https://dictionary.cambridge.org/us/dictionary/english/unjust</w:t>
      </w:r>
      <w:r>
        <w:t>]</w:t>
      </w:r>
    </w:p>
    <w:p w14:paraId="508EB754" w14:textId="77777777" w:rsidR="009D2E5B" w:rsidRPr="005E6E35" w:rsidRDefault="009D2E5B" w:rsidP="009D2E5B">
      <w:pPr>
        <w:rPr>
          <w:sz w:val="16"/>
        </w:rPr>
      </w:pPr>
      <w:r w:rsidRPr="005E6E35">
        <w:rPr>
          <w:sz w:val="16"/>
        </w:rPr>
        <w:t>“</w:t>
      </w:r>
      <w:r w:rsidRPr="005E6E35">
        <w:rPr>
          <w:highlight w:val="cyan"/>
          <w:u w:val="single"/>
        </w:rPr>
        <w:t>not morally right</w:t>
      </w:r>
      <w:r w:rsidRPr="005E6E35">
        <w:rPr>
          <w:sz w:val="16"/>
        </w:rPr>
        <w:t xml:space="preserve">; not fair”. </w:t>
      </w:r>
    </w:p>
    <w:p w14:paraId="0E1BE357" w14:textId="77777777" w:rsidR="009D2E5B" w:rsidRDefault="009D2E5B" w:rsidP="009D2E5B">
      <w:pPr>
        <w:pStyle w:val="Heading4"/>
      </w:pPr>
      <w:r>
        <w:t>The value criterion is maximizing expected wellbeing.</w:t>
      </w:r>
    </w:p>
    <w:p w14:paraId="5EED4191" w14:textId="77777777" w:rsidR="009D2E5B" w:rsidRDefault="009D2E5B" w:rsidP="009D2E5B">
      <w:pPr>
        <w:pStyle w:val="Heading4"/>
        <w:rPr>
          <w:rFonts w:asciiTheme="minorHAnsi" w:hAnsiTheme="minorHAnsi" w:cstheme="minorHAnsi"/>
        </w:rPr>
      </w:pPr>
      <w:r w:rsidRPr="008B7A9D">
        <w:rPr>
          <w:rFonts w:asciiTheme="minorHAnsi" w:hAnsiTheme="minorHAnsi" w:cstheme="minorHAnsi"/>
        </w:rPr>
        <w:t xml:space="preserve">Prefer </w:t>
      </w:r>
    </w:p>
    <w:p w14:paraId="4EF94406" w14:textId="77777777" w:rsidR="009D2E5B" w:rsidRDefault="009D2E5B" w:rsidP="009D2E5B">
      <w:pPr>
        <w:pStyle w:val="Heading4"/>
        <w:rPr>
          <w:rFonts w:asciiTheme="minorHAnsi" w:hAnsiTheme="minorHAnsi" w:cstheme="minorHAnsi"/>
        </w:rPr>
      </w:pPr>
      <w:r>
        <w:rPr>
          <w:rFonts w:asciiTheme="minorHAnsi" w:hAnsiTheme="minorHAnsi" w:cstheme="minorHAnsi"/>
        </w:rPr>
        <w:t>1</w:t>
      </w:r>
      <w:r w:rsidRPr="008B7A9D">
        <w:rPr>
          <w:rFonts w:asciiTheme="minorHAnsi" w:hAnsiTheme="minorHAnsi" w:cstheme="minorHAnsi"/>
        </w:rPr>
        <w:t xml:space="preserve">] Lexical </w:t>
      </w:r>
      <w:proofErr w:type="spellStart"/>
      <w:r w:rsidRPr="008B7A9D">
        <w:rPr>
          <w:rFonts w:asciiTheme="minorHAnsi" w:hAnsiTheme="minorHAnsi" w:cstheme="minorHAnsi"/>
        </w:rPr>
        <w:t>prereq</w:t>
      </w:r>
      <w:proofErr w:type="spellEnd"/>
      <w:r w:rsidRPr="008B7A9D">
        <w:rPr>
          <w:rFonts w:asciiTheme="minorHAnsi" w:hAnsiTheme="minorHAnsi" w:cstheme="minorHAnsi"/>
        </w:rPr>
        <w:t xml:space="preserve"> – bodily security side constrains other frameworks because we can’t deliberate </w:t>
      </w:r>
      <w:r>
        <w:rPr>
          <w:rFonts w:asciiTheme="minorHAnsi" w:hAnsiTheme="minorHAnsi" w:cstheme="minorHAnsi"/>
        </w:rPr>
        <w:t>rationally under the threat of death</w:t>
      </w:r>
      <w:r w:rsidRPr="008B7A9D">
        <w:rPr>
          <w:rFonts w:asciiTheme="minorHAnsi" w:hAnsiTheme="minorHAnsi" w:cstheme="minorHAnsi"/>
        </w:rPr>
        <w:t>.</w:t>
      </w:r>
    </w:p>
    <w:p w14:paraId="4BB366AE" w14:textId="77777777" w:rsidR="009D2E5B" w:rsidRPr="00EE7D24" w:rsidRDefault="009D2E5B" w:rsidP="009D2E5B">
      <w:pPr>
        <w:pStyle w:val="Heading4"/>
      </w:pPr>
      <w:r>
        <w:t xml:space="preserve">2] It’s key to weighing between degrees of wrongness, or why </w:t>
      </w:r>
      <w:proofErr w:type="spellStart"/>
      <w:r>
        <w:t>its</w:t>
      </w:r>
      <w:proofErr w:type="spellEnd"/>
      <w:r>
        <w:t xml:space="preserve"> worse to get stabbed than punched.</w:t>
      </w:r>
    </w:p>
    <w:p w14:paraId="3C770C82" w14:textId="77777777" w:rsidR="009D2E5B" w:rsidRDefault="009D2E5B" w:rsidP="009D2E5B">
      <w:pPr>
        <w:pStyle w:val="Heading4"/>
      </w:pPr>
      <w:r>
        <w:t xml:space="preserve">3] </w:t>
      </w:r>
      <w:proofErr w:type="spellStart"/>
      <w:r>
        <w:t>Aspec</w:t>
      </w:r>
      <w:proofErr w:type="spellEnd"/>
      <w:r>
        <w:t xml:space="preserve"> -- governments don’t have intentions or act-</w:t>
      </w:r>
      <w:proofErr w:type="spellStart"/>
      <w:r>
        <w:t>ommission</w:t>
      </w:r>
      <w:proofErr w:type="spellEnd"/>
      <w:r>
        <w:t xml:space="preserve"> distinctions, so they are forced to aggregate and analyze </w:t>
      </w:r>
      <w:proofErr w:type="spellStart"/>
      <w:r>
        <w:t>trade offs</w:t>
      </w:r>
      <w:proofErr w:type="spellEnd"/>
      <w:r>
        <w:t xml:space="preserve"> of policies.</w:t>
      </w:r>
    </w:p>
    <w:p w14:paraId="3E27B543" w14:textId="77777777" w:rsidR="009D2E5B" w:rsidRDefault="009D2E5B" w:rsidP="009D2E5B">
      <w:pPr>
        <w:pStyle w:val="Heading4"/>
      </w:pPr>
      <w:r>
        <w:t xml:space="preserve">4] Extinction first under any framework – </w:t>
      </w:r>
    </w:p>
    <w:p w14:paraId="1461A39C" w14:textId="77777777" w:rsidR="009D2E5B" w:rsidRDefault="009D2E5B" w:rsidP="009D2E5B">
      <w:pPr>
        <w:pStyle w:val="Heading4"/>
      </w:pPr>
      <w:r>
        <w:t xml:space="preserve">A] Safety – any uncertainty as to which ethical theory is true means we should ensure human survival for any possibility of finding out. </w:t>
      </w:r>
    </w:p>
    <w:p w14:paraId="00CE4A1A" w14:textId="77777777" w:rsidR="009D2E5B" w:rsidRDefault="009D2E5B" w:rsidP="009D2E5B">
      <w:pPr>
        <w:pStyle w:val="Heading4"/>
      </w:pPr>
      <w:r>
        <w:t>B] Inclusion – body count is the only objective and equal metric to go by for if something is good or bad.</w:t>
      </w:r>
    </w:p>
    <w:p w14:paraId="04FD844B" w14:textId="77777777" w:rsidR="009D2E5B" w:rsidRPr="00FB7797" w:rsidRDefault="009D2E5B" w:rsidP="009D2E5B">
      <w:pPr>
        <w:pStyle w:val="Heading4"/>
      </w:pPr>
      <w:r>
        <w:t>C] Magnitude -- Extinction mathematically outweighs, infinite future generations means infinite scope.</w:t>
      </w:r>
    </w:p>
    <w:p w14:paraId="0CC8D13F" w14:textId="77777777" w:rsidR="009D2E5B" w:rsidRDefault="009D2E5B" w:rsidP="009D2E5B">
      <w:pPr>
        <w:pStyle w:val="Heading3"/>
      </w:pPr>
      <w:r>
        <w:lastRenderedPageBreak/>
        <w:t>1AC - Contention</w:t>
      </w:r>
    </w:p>
    <w:p w14:paraId="0F100C01" w14:textId="77777777" w:rsidR="009D2E5B" w:rsidRDefault="009D2E5B" w:rsidP="009D2E5B">
      <w:pPr>
        <w:pStyle w:val="Heading4"/>
      </w:pPr>
      <w:r>
        <w:t xml:space="preserve">The Sole Contention is Star Wars -- </w:t>
      </w:r>
    </w:p>
    <w:p w14:paraId="75A939B7" w14:textId="77777777" w:rsidR="009D2E5B" w:rsidRPr="0078303B" w:rsidRDefault="009D2E5B" w:rsidP="009D2E5B">
      <w:pPr>
        <w:pStyle w:val="Heading4"/>
        <w:rPr>
          <w:rFonts w:asciiTheme="minorHAnsi" w:hAnsiTheme="minorHAnsi" w:cstheme="minorHAnsi"/>
        </w:rPr>
      </w:pPr>
      <w:r>
        <w:t xml:space="preserve">Thousands of incoming </w:t>
      </w:r>
      <w:r>
        <w:rPr>
          <w:rFonts w:asciiTheme="minorHAnsi" w:hAnsiTheme="minorHAnsi" w:cstheme="minorHAnsi"/>
        </w:rPr>
        <w:t xml:space="preserve">satellites are set to increase collisions and debris now. That cascades causing chain reactions of collisions which take out other </w:t>
      </w:r>
      <w:proofErr w:type="spellStart"/>
      <w:r>
        <w:rPr>
          <w:rFonts w:asciiTheme="minorHAnsi" w:hAnsiTheme="minorHAnsi" w:cstheme="minorHAnsi"/>
        </w:rPr>
        <w:t>sats</w:t>
      </w:r>
      <w:proofErr w:type="spellEnd"/>
      <w:r>
        <w:rPr>
          <w:rFonts w:asciiTheme="minorHAnsi" w:hAnsiTheme="minorHAnsi" w:cstheme="minorHAnsi"/>
        </w:rPr>
        <w:t>.</w:t>
      </w:r>
    </w:p>
    <w:p w14:paraId="78180C15" w14:textId="77777777" w:rsidR="009D2E5B" w:rsidRPr="0078303B" w:rsidRDefault="009D2E5B" w:rsidP="009D2E5B">
      <w:pPr>
        <w:rPr>
          <w:rFonts w:asciiTheme="minorHAnsi" w:hAnsiTheme="minorHAnsi" w:cstheme="minorHAnsi"/>
        </w:rPr>
      </w:pPr>
      <w:proofErr w:type="spellStart"/>
      <w:r w:rsidRPr="0078303B">
        <w:rPr>
          <w:rStyle w:val="Style13ptBold"/>
          <w:rFonts w:asciiTheme="minorHAnsi" w:hAnsiTheme="minorHAnsi" w:cstheme="minorHAnsi"/>
        </w:rPr>
        <w:t>Pultarova</w:t>
      </w:r>
      <w:proofErr w:type="spellEnd"/>
      <w:r w:rsidRPr="0078303B">
        <w:rPr>
          <w:rStyle w:val="Style13ptBold"/>
          <w:rFonts w:asciiTheme="minorHAnsi" w:hAnsiTheme="minorHAnsi" w:cstheme="minorHAnsi"/>
        </w:rPr>
        <w:t xml:space="preserve"> 21 </w:t>
      </w:r>
      <w:r w:rsidRPr="0078303B">
        <w:rPr>
          <w:rFonts w:asciiTheme="minorHAnsi" w:hAnsiTheme="minorHAnsi" w:cstheme="minorHAnsi"/>
        </w:rPr>
        <w:t xml:space="preserve">“SpaceX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satellites responsible for over half of close encounters in orbit, scientist says” Tereza </w:t>
      </w:r>
      <w:proofErr w:type="spellStart"/>
      <w:r w:rsidRPr="0078303B">
        <w:rPr>
          <w:rFonts w:asciiTheme="minorHAnsi" w:hAnsiTheme="minorHAnsi" w:cstheme="minorHAnsi"/>
        </w:rPr>
        <w:t>Pultarova</w:t>
      </w:r>
      <w:proofErr w:type="spellEnd"/>
      <w:r w:rsidRPr="0078303B">
        <w:rPr>
          <w:rFonts w:asciiTheme="minorHAnsi" w:hAnsiTheme="minorHAnsi" w:cstheme="minorHAnsi"/>
        </w:rPr>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6" w:history="1">
        <w:r w:rsidRPr="0078303B">
          <w:rPr>
            <w:rStyle w:val="Hyperlink"/>
            <w:rFonts w:asciiTheme="minorHAnsi" w:hAnsiTheme="minorHAnsi" w:cstheme="minorHAnsi"/>
          </w:rPr>
          <w:t>https://www.space.com/spacex-starlink-satellite-collision-alerts-on-the-rise</w:t>
        </w:r>
      </w:hyperlink>
      <w:r w:rsidRPr="0078303B">
        <w:rPr>
          <w:rFonts w:asciiTheme="minorHAnsi" w:hAnsiTheme="minorHAnsi" w:cstheme="minorHAnsi"/>
        </w:rPr>
        <w:t xml:space="preserve"> </w:t>
      </w:r>
    </w:p>
    <w:p w14:paraId="4D94758B" w14:textId="77777777" w:rsidR="009D2E5B" w:rsidRPr="0014773E" w:rsidRDefault="009D2E5B" w:rsidP="009D2E5B">
      <w:pPr>
        <w:rPr>
          <w:rFonts w:asciiTheme="minorHAnsi" w:hAnsiTheme="minorHAnsi" w:cstheme="minorHAnsi"/>
          <w:sz w:val="16"/>
        </w:rPr>
      </w:pPr>
      <w:r w:rsidRPr="0078303B">
        <w:rPr>
          <w:rStyle w:val="StyleUnderline"/>
          <w:rFonts w:asciiTheme="minorHAnsi" w:hAnsiTheme="minorHAnsi" w:cstheme="minorHAnsi"/>
        </w:rPr>
        <w:t xml:space="preserve">SpaceX </w:t>
      </w:r>
      <w:proofErr w:type="spellStart"/>
      <w:r w:rsidRPr="00F87219">
        <w:rPr>
          <w:rStyle w:val="StyleUnderline"/>
          <w:rFonts w:asciiTheme="minorHAnsi" w:hAnsiTheme="minorHAnsi" w:cstheme="minorHAnsi"/>
          <w:highlight w:val="cyan"/>
        </w:rPr>
        <w:t>Starlink</w:t>
      </w:r>
      <w:proofErr w:type="spellEnd"/>
      <w:r w:rsidRPr="00F87219">
        <w:rPr>
          <w:rStyle w:val="StyleUnderline"/>
          <w:rFonts w:asciiTheme="minorHAnsi" w:hAnsiTheme="minorHAnsi" w:cstheme="minorHAnsi"/>
          <w:highlight w:val="cyan"/>
        </w:rPr>
        <w:t xml:space="preserve"> sat</w:t>
      </w:r>
      <w:r w:rsidRPr="0078303B">
        <w:rPr>
          <w:rStyle w:val="StyleUnderline"/>
          <w:rFonts w:asciiTheme="minorHAnsi" w:hAnsiTheme="minorHAnsi" w:cstheme="minorHAnsi"/>
        </w:rPr>
        <w:t>ellite</w:t>
      </w:r>
      <w:r w:rsidRPr="00F87219">
        <w:rPr>
          <w:rStyle w:val="StyleUnderline"/>
          <w:rFonts w:asciiTheme="minorHAnsi" w:hAnsiTheme="minorHAnsi" w:cstheme="minorHAnsi"/>
          <w:highlight w:val="cyan"/>
        </w:rPr>
        <w:t>s</w:t>
      </w:r>
      <w:r w:rsidRPr="005D100E">
        <w:rPr>
          <w:rStyle w:val="StyleUnderline"/>
          <w:rFonts w:asciiTheme="minorHAnsi" w:hAnsiTheme="minorHAnsi" w:cstheme="minorHAnsi"/>
          <w:highlight w:val="cyan"/>
        </w:rPr>
        <w:t xml:space="preserve"> </w:t>
      </w:r>
      <w:r w:rsidRPr="00F87219">
        <w:rPr>
          <w:rStyle w:val="StyleUnderline"/>
          <w:rFonts w:asciiTheme="minorHAnsi" w:hAnsiTheme="minorHAnsi" w:cstheme="minorHAnsi"/>
          <w:highlight w:val="cyan"/>
        </w:rPr>
        <w:t>responsible for over half of close encounters in orbit</w:t>
      </w:r>
      <w:r w:rsidRPr="0014773E">
        <w:rPr>
          <w:rFonts w:asciiTheme="minorHAnsi" w:hAnsiTheme="minorHAnsi" w:cstheme="minorHAnsi"/>
          <w:sz w:val="16"/>
        </w:rPr>
        <w:t>, scientist says</w:t>
      </w:r>
    </w:p>
    <w:p w14:paraId="536E2F56" w14:textId="77777777" w:rsidR="009D2E5B" w:rsidRPr="0078303B" w:rsidRDefault="009D2E5B" w:rsidP="009D2E5B">
      <w:pPr>
        <w:rPr>
          <w:rStyle w:val="StyleUnderline"/>
          <w:rFonts w:asciiTheme="minorHAnsi" w:hAnsiTheme="minorHAnsi" w:cstheme="minorHAnsi"/>
        </w:rPr>
      </w:pP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satellites might soon be involved in 90% of close encounters between two spacecraft in low Earth orbit.</w:t>
      </w:r>
    </w:p>
    <w:p w14:paraId="451AC7EA" w14:textId="77777777" w:rsidR="009D2E5B" w:rsidRPr="0078303B" w:rsidRDefault="009D2E5B" w:rsidP="009D2E5B">
      <w:pPr>
        <w:rPr>
          <w:rStyle w:val="StyleUnderline"/>
          <w:rFonts w:asciiTheme="minorHAnsi" w:hAnsiTheme="minorHAnsi" w:cstheme="minorHAnsi"/>
        </w:rPr>
      </w:pPr>
      <w:r w:rsidRPr="0014773E">
        <w:rPr>
          <w:rFonts w:asciiTheme="minorHAnsi" w:hAnsiTheme="minorHAnsi" w:cstheme="minorHAnsi"/>
          <w:sz w:val="16"/>
        </w:rPr>
        <w:t xml:space="preserve">Operators of satellite constellations are constantly forced to move their satellites because of encounters with other spacecraft and pieces of space junk. </w:t>
      </w:r>
      <w:r w:rsidRPr="00F87219">
        <w:rPr>
          <w:rStyle w:val="StyleUnderline"/>
          <w:rFonts w:asciiTheme="minorHAnsi" w:hAnsiTheme="minorHAnsi" w:cstheme="minorHAnsi"/>
          <w:highlight w:val="cyan"/>
        </w:rPr>
        <w:t>And</w:t>
      </w:r>
      <w:r w:rsidRPr="0014773E">
        <w:rPr>
          <w:rFonts w:asciiTheme="minorHAnsi" w:hAnsiTheme="minorHAnsi" w:cstheme="minorHAnsi"/>
          <w:sz w:val="16"/>
        </w:rPr>
        <w:t xml:space="preserve">, </w:t>
      </w:r>
      <w:r w:rsidRPr="0078303B">
        <w:rPr>
          <w:rStyle w:val="StyleUnderline"/>
          <w:rFonts w:asciiTheme="minorHAnsi" w:hAnsiTheme="minorHAnsi" w:cstheme="minorHAnsi"/>
        </w:rPr>
        <w:t xml:space="preserve">thanks to SpaceX's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satellites, </w:t>
      </w:r>
      <w:r w:rsidRPr="00F87219">
        <w:rPr>
          <w:rStyle w:val="StyleUnderline"/>
          <w:rFonts w:asciiTheme="minorHAnsi" w:hAnsiTheme="minorHAnsi" w:cstheme="minorHAnsi"/>
          <w:highlight w:val="cyan"/>
        </w:rPr>
        <w:t>the number</w:t>
      </w:r>
      <w:r w:rsidRPr="0078303B">
        <w:rPr>
          <w:rStyle w:val="StyleUnderline"/>
          <w:rFonts w:asciiTheme="minorHAnsi" w:hAnsiTheme="minorHAnsi" w:cstheme="minorHAnsi"/>
        </w:rPr>
        <w:t xml:space="preserve"> of such dangerous approaches </w:t>
      </w:r>
      <w:r w:rsidRPr="00F87219">
        <w:rPr>
          <w:rStyle w:val="StyleUnderline"/>
          <w:rFonts w:asciiTheme="minorHAnsi" w:hAnsiTheme="minorHAnsi" w:cstheme="minorHAnsi"/>
          <w:highlight w:val="cyan"/>
        </w:rPr>
        <w:t>will</w:t>
      </w:r>
      <w:r w:rsidRPr="0078303B">
        <w:rPr>
          <w:rStyle w:val="StyleUnderline"/>
          <w:rFonts w:asciiTheme="minorHAnsi" w:hAnsiTheme="minorHAnsi" w:cstheme="minorHAnsi"/>
        </w:rPr>
        <w:t xml:space="preserve"> continue to </w:t>
      </w:r>
      <w:r w:rsidRPr="00F87219">
        <w:rPr>
          <w:rStyle w:val="StyleUnderline"/>
          <w:rFonts w:asciiTheme="minorHAnsi" w:hAnsiTheme="minorHAnsi" w:cstheme="minorHAnsi"/>
          <w:highlight w:val="cyan"/>
        </w:rPr>
        <w:t>grow</w:t>
      </w:r>
      <w:r w:rsidRPr="0078303B">
        <w:rPr>
          <w:rStyle w:val="StyleUnderline"/>
          <w:rFonts w:asciiTheme="minorHAnsi" w:hAnsiTheme="minorHAnsi" w:cstheme="minorHAnsi"/>
        </w:rPr>
        <w:t>, according to estimates based on available data.</w:t>
      </w:r>
    </w:p>
    <w:p w14:paraId="2F743566" w14:textId="77777777" w:rsidR="009D2E5B" w:rsidRPr="0014773E" w:rsidRDefault="009D2E5B" w:rsidP="009D2E5B">
      <w:pPr>
        <w:rPr>
          <w:rFonts w:asciiTheme="minorHAnsi" w:hAnsiTheme="minorHAnsi" w:cstheme="minorHAnsi"/>
          <w:sz w:val="16"/>
        </w:rPr>
      </w:pPr>
      <w:r w:rsidRPr="0078303B">
        <w:rPr>
          <w:rStyle w:val="StyleUnderline"/>
          <w:rFonts w:asciiTheme="minorHAnsi" w:hAnsiTheme="minorHAnsi" w:cstheme="minorHAnsi"/>
        </w:rPr>
        <w:t xml:space="preserve">SpaceX's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satellites alone are involved in about </w:t>
      </w:r>
      <w:r w:rsidRPr="00F87219">
        <w:rPr>
          <w:rStyle w:val="StyleUnderline"/>
          <w:rFonts w:asciiTheme="minorHAnsi" w:hAnsiTheme="minorHAnsi" w:cstheme="minorHAnsi"/>
          <w:highlight w:val="cyan"/>
        </w:rPr>
        <w:t>1,600</w:t>
      </w:r>
      <w:r w:rsidRPr="0078303B">
        <w:rPr>
          <w:rStyle w:val="StyleUnderline"/>
          <w:rFonts w:asciiTheme="minorHAnsi" w:hAnsiTheme="minorHAnsi" w:cstheme="minorHAnsi"/>
        </w:rPr>
        <w:t xml:space="preserve"> close encounters between two spacecraft </w:t>
      </w:r>
      <w:r w:rsidRPr="00F87219">
        <w:rPr>
          <w:rStyle w:val="StyleUnderline"/>
          <w:rFonts w:asciiTheme="minorHAnsi" w:hAnsiTheme="minorHAnsi" w:cstheme="minorHAnsi"/>
          <w:highlight w:val="cyan"/>
        </w:rPr>
        <w:t>every week</w:t>
      </w:r>
      <w:r w:rsidRPr="0078303B">
        <w:rPr>
          <w:rStyle w:val="StyleUnderline"/>
          <w:rFonts w:asciiTheme="minorHAnsi" w:hAnsiTheme="minorHAnsi" w:cstheme="minorHAnsi"/>
        </w:rPr>
        <w:t>, that's about 50 % of all such incidents, according to Hugh Lewis, the head of the Astronautics Research Group at the University of Southampton, U.K</w:t>
      </w:r>
      <w:r w:rsidRPr="0014773E">
        <w:rPr>
          <w:rFonts w:asciiTheme="minorHAnsi" w:hAnsiTheme="minorHAnsi" w:cstheme="minorHAnsi"/>
          <w:sz w:val="16"/>
        </w:rPr>
        <w:t>. These encounters include situations when two spacecraft pass within a distance of 0.6 miles (1 kilometer) from each other.</w:t>
      </w:r>
    </w:p>
    <w:p w14:paraId="18315848" w14:textId="77777777" w:rsidR="009D2E5B" w:rsidRPr="0014773E" w:rsidRDefault="009D2E5B" w:rsidP="009D2E5B">
      <w:pPr>
        <w:rPr>
          <w:rFonts w:asciiTheme="minorHAnsi" w:hAnsiTheme="minorHAnsi" w:cstheme="minorHAnsi"/>
          <w:sz w:val="16"/>
          <w:szCs w:val="16"/>
        </w:rPr>
      </w:pPr>
      <w:r w:rsidRPr="0014773E">
        <w:rPr>
          <w:rFonts w:asciiTheme="minorHAnsi" w:hAnsiTheme="minorHAnsi" w:cstheme="minorHAnsi"/>
          <w:sz w:val="16"/>
          <w:szCs w:val="16"/>
        </w:rPr>
        <w:t xml:space="preserve">Lewis, Europe's leading expert on space debris, makes regular estimates of the situation in orbit based on data from the Socrates (Satellite Orbital Conjunction Reports Assessing Threatening Encounters in Space ) database. This tool, managed by </w:t>
      </w:r>
      <w:proofErr w:type="spellStart"/>
      <w:r w:rsidRPr="0014773E">
        <w:rPr>
          <w:rFonts w:asciiTheme="minorHAnsi" w:hAnsiTheme="minorHAnsi" w:cstheme="minorHAnsi"/>
          <w:sz w:val="16"/>
          <w:szCs w:val="16"/>
        </w:rPr>
        <w:t>Celestrack</w:t>
      </w:r>
      <w:proofErr w:type="spellEnd"/>
      <w:r w:rsidRPr="0014773E">
        <w:rPr>
          <w:rFonts w:asciiTheme="minorHAnsi" w:hAnsiTheme="minorHAnsi" w:cstheme="minorHAnsi"/>
          <w:sz w:val="16"/>
          <w:szCs w:val="16"/>
        </w:rPr>
        <w:t>, provides information about satellite orbits and models their trajectories into the future to assess collision risk.</w:t>
      </w:r>
    </w:p>
    <w:p w14:paraId="38148DE9" w14:textId="77777777" w:rsidR="009D2E5B" w:rsidRPr="0014773E" w:rsidRDefault="009D2E5B" w:rsidP="009D2E5B">
      <w:pPr>
        <w:rPr>
          <w:rFonts w:asciiTheme="minorHAnsi" w:hAnsiTheme="minorHAnsi" w:cstheme="minorHAnsi"/>
          <w:sz w:val="16"/>
          <w:szCs w:val="16"/>
        </w:rPr>
      </w:pPr>
      <w:r w:rsidRPr="0014773E">
        <w:rPr>
          <w:rFonts w:asciiTheme="minorHAnsi" w:hAnsiTheme="minorHAnsi" w:cstheme="minorHAnsi"/>
          <w:sz w:val="16"/>
          <w:szCs w:val="16"/>
        </w:rPr>
        <w:t xml:space="preserve">Lewis publishes regular updates on Twitter and has seen a worrying trend in the data that reflects the fast deployment of the </w:t>
      </w:r>
      <w:proofErr w:type="spellStart"/>
      <w:r w:rsidRPr="0014773E">
        <w:rPr>
          <w:rFonts w:asciiTheme="minorHAnsi" w:hAnsiTheme="minorHAnsi" w:cstheme="minorHAnsi"/>
          <w:sz w:val="16"/>
          <w:szCs w:val="16"/>
        </w:rPr>
        <w:t>Starlink</w:t>
      </w:r>
      <w:proofErr w:type="spellEnd"/>
      <w:r w:rsidRPr="0014773E">
        <w:rPr>
          <w:rFonts w:asciiTheme="minorHAnsi" w:hAnsiTheme="minorHAnsi" w:cstheme="minorHAnsi"/>
          <w:sz w:val="16"/>
          <w:szCs w:val="16"/>
        </w:rPr>
        <w:t xml:space="preserve"> constellation. </w:t>
      </w:r>
    </w:p>
    <w:p w14:paraId="0794EFA0" w14:textId="77777777" w:rsidR="009D2E5B" w:rsidRPr="0078303B" w:rsidRDefault="009D2E5B" w:rsidP="009D2E5B">
      <w:pPr>
        <w:rPr>
          <w:rStyle w:val="StyleUnderline"/>
          <w:rFonts w:asciiTheme="minorHAnsi" w:hAnsiTheme="minorHAnsi" w:cstheme="minorHAnsi"/>
        </w:rPr>
      </w:pPr>
      <w:r w:rsidRPr="0014773E">
        <w:rPr>
          <w:rFonts w:asciiTheme="minorHAnsi" w:hAnsiTheme="minorHAnsi" w:cstheme="minorHAnsi"/>
          <w:sz w:val="16"/>
        </w:rPr>
        <w:t xml:space="preserve">"I have looked at the data </w:t>
      </w:r>
      <w:r w:rsidRPr="0078303B">
        <w:rPr>
          <w:rStyle w:val="StyleUnderline"/>
          <w:rFonts w:asciiTheme="minorHAnsi" w:hAnsiTheme="minorHAnsi" w:cstheme="minorHAnsi"/>
        </w:rPr>
        <w:t xml:space="preserve">going back to May 2019 when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was first launched</w:t>
      </w:r>
      <w:r w:rsidRPr="0014773E">
        <w:rPr>
          <w:rFonts w:asciiTheme="minorHAnsi" w:hAnsiTheme="minorHAnsi" w:cstheme="minorHAnsi"/>
          <w:sz w:val="16"/>
        </w:rPr>
        <w:t xml:space="preserve"> to understand the burden of these </w:t>
      </w:r>
      <w:proofErr w:type="spellStart"/>
      <w:r w:rsidRPr="0014773E">
        <w:rPr>
          <w:rFonts w:asciiTheme="minorHAnsi" w:hAnsiTheme="minorHAnsi" w:cstheme="minorHAnsi"/>
          <w:sz w:val="16"/>
        </w:rPr>
        <w:t>megaconstellations</w:t>
      </w:r>
      <w:proofErr w:type="spellEnd"/>
      <w:r w:rsidRPr="0014773E">
        <w:rPr>
          <w:rFonts w:asciiTheme="minorHAnsi" w:hAnsiTheme="minorHAnsi" w:cstheme="minorHAnsi"/>
          <w:sz w:val="16"/>
        </w:rPr>
        <w:t>," Lewis told Space.com. "</w:t>
      </w:r>
      <w:r w:rsidRPr="0078303B">
        <w:rPr>
          <w:rStyle w:val="StyleUnderline"/>
          <w:rFonts w:asciiTheme="minorHAnsi" w:hAnsiTheme="minorHAnsi" w:cstheme="minorHAnsi"/>
        </w:rPr>
        <w:t xml:space="preserve">Since then, the number of encounters picked up by the Socrates database has more than doubled and now we are in a situation where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accounts for half of all encounters."</w:t>
      </w:r>
    </w:p>
    <w:p w14:paraId="77B987A4" w14:textId="77777777" w:rsidR="009D2E5B" w:rsidRPr="0078303B" w:rsidRDefault="009D2E5B" w:rsidP="009D2E5B">
      <w:pPr>
        <w:rPr>
          <w:rStyle w:val="StyleUnderline"/>
          <w:rFonts w:asciiTheme="minorHAnsi" w:hAnsiTheme="minorHAnsi" w:cstheme="minorHAnsi"/>
        </w:rPr>
      </w:pPr>
      <w:r w:rsidRPr="0078303B">
        <w:rPr>
          <w:rStyle w:val="StyleUnderline"/>
          <w:rFonts w:asciiTheme="minorHAnsi" w:hAnsiTheme="minorHAnsi" w:cstheme="minorHAnsi"/>
        </w:rPr>
        <w:t xml:space="preserve">The current 1,600 close passes include those between two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satellites. Excluding these encounters,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satellites approach other operators’ spacecraft 500 times every week.</w:t>
      </w:r>
    </w:p>
    <w:p w14:paraId="23959976" w14:textId="77777777" w:rsidR="009D2E5B" w:rsidRPr="0014773E" w:rsidRDefault="009D2E5B" w:rsidP="009D2E5B">
      <w:pPr>
        <w:rPr>
          <w:rFonts w:asciiTheme="minorHAnsi" w:hAnsiTheme="minorHAnsi" w:cstheme="minorHAnsi"/>
          <w:sz w:val="16"/>
          <w:szCs w:val="16"/>
        </w:rPr>
      </w:pPr>
      <w:r w:rsidRPr="0014773E">
        <w:rPr>
          <w:rFonts w:asciiTheme="minorHAnsi" w:hAnsiTheme="minorHAnsi" w:cstheme="minorHAnsi"/>
          <w:sz w:val="16"/>
          <w:szCs w:val="16"/>
        </w:rPr>
        <w:t xml:space="preserve">In comparison, </w:t>
      </w:r>
      <w:proofErr w:type="spellStart"/>
      <w:r w:rsidRPr="0014773E">
        <w:rPr>
          <w:rFonts w:asciiTheme="minorHAnsi" w:hAnsiTheme="minorHAnsi" w:cstheme="minorHAnsi"/>
          <w:sz w:val="16"/>
          <w:szCs w:val="16"/>
        </w:rPr>
        <w:t>Starlink's</w:t>
      </w:r>
      <w:proofErr w:type="spellEnd"/>
      <w:r w:rsidRPr="0014773E">
        <w:rPr>
          <w:rFonts w:asciiTheme="minorHAnsi" w:hAnsiTheme="minorHAnsi" w:cstheme="minorHAnsi"/>
          <w:sz w:val="16"/>
          <w:szCs w:val="16"/>
        </w:rPr>
        <w:t xml:space="preserve"> competitor </w:t>
      </w:r>
      <w:proofErr w:type="spellStart"/>
      <w:r w:rsidRPr="0014773E">
        <w:rPr>
          <w:rFonts w:asciiTheme="minorHAnsi" w:hAnsiTheme="minorHAnsi" w:cstheme="minorHAnsi"/>
          <w:sz w:val="16"/>
          <w:szCs w:val="16"/>
        </w:rPr>
        <w:t>OneWeb</w:t>
      </w:r>
      <w:proofErr w:type="spellEnd"/>
      <w:r w:rsidRPr="0014773E">
        <w:rPr>
          <w:rFonts w:asciiTheme="minorHAnsi" w:hAnsiTheme="minorHAnsi" w:cstheme="minorHAnsi"/>
          <w:sz w:val="16"/>
          <w:szCs w:val="16"/>
        </w:rPr>
        <w:t>, currently flying over 250 satellites, is involved in 80 close passes with other operators' satellites every week, according to Lewis' data.</w:t>
      </w:r>
    </w:p>
    <w:p w14:paraId="3D2D1983" w14:textId="77777777" w:rsidR="009D2E5B" w:rsidRPr="0078303B" w:rsidRDefault="009D2E5B" w:rsidP="009D2E5B">
      <w:pPr>
        <w:rPr>
          <w:rStyle w:val="StyleUnderline"/>
          <w:rFonts w:asciiTheme="minorHAnsi" w:hAnsiTheme="minorHAnsi" w:cstheme="minorHAnsi"/>
        </w:rPr>
      </w:pPr>
      <w:r w:rsidRPr="0014773E">
        <w:rPr>
          <w:rFonts w:asciiTheme="minorHAnsi" w:hAnsiTheme="minorHAnsi" w:cstheme="minorHAnsi"/>
          <w:sz w:val="16"/>
        </w:rPr>
        <w:t xml:space="preserve">And </w:t>
      </w:r>
      <w:r w:rsidRPr="0078303B">
        <w:rPr>
          <w:rStyle w:val="StyleUnderline"/>
          <w:rFonts w:asciiTheme="minorHAnsi" w:hAnsiTheme="minorHAnsi" w:cstheme="minorHAnsi"/>
        </w:rPr>
        <w:t xml:space="preserve">the situation is bound to get worse. Only 1,700 satellites of an expected constellation of tens of thousands have been placed into orbit so far. </w:t>
      </w:r>
      <w:r w:rsidRPr="005D100E">
        <w:rPr>
          <w:rStyle w:val="StyleUnderline"/>
          <w:rFonts w:asciiTheme="minorHAnsi" w:hAnsiTheme="minorHAnsi" w:cstheme="minorHAnsi"/>
        </w:rPr>
        <w:t>Once SpaceX launches all 12,000</w:t>
      </w:r>
      <w:r w:rsidRPr="0078303B">
        <w:rPr>
          <w:rStyle w:val="StyleUnderline"/>
          <w:rFonts w:asciiTheme="minorHAnsi" w:hAnsiTheme="minorHAnsi" w:cstheme="minorHAnsi"/>
        </w:rPr>
        <w:t xml:space="preserve"> satellites of its first generation constellation, </w:t>
      </w:r>
      <w:proofErr w:type="spellStart"/>
      <w:r w:rsidRPr="0014773E">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satellites of all close approaches, Lewis’ calculations </w:t>
      </w:r>
      <w:proofErr w:type="spellStart"/>
      <w:r w:rsidRPr="0078303B">
        <w:rPr>
          <w:rStyle w:val="StyleUnderline"/>
          <w:rFonts w:asciiTheme="minorHAnsi" w:hAnsiTheme="minorHAnsi" w:cstheme="minorHAnsi"/>
        </w:rPr>
        <w:t>suggest.</w:t>
      </w:r>
      <w:r w:rsidRPr="0014773E">
        <w:rPr>
          <w:rStyle w:val="StyleUnderline"/>
          <w:rFonts w:asciiTheme="minorHAnsi" w:hAnsiTheme="minorHAnsi" w:cstheme="minorHAnsi"/>
        </w:rPr>
        <w:t>will</w:t>
      </w:r>
      <w:proofErr w:type="spellEnd"/>
      <w:r w:rsidRPr="0014773E">
        <w:rPr>
          <w:rStyle w:val="StyleUnderline"/>
          <w:rFonts w:asciiTheme="minorHAnsi" w:hAnsiTheme="minorHAnsi" w:cstheme="minorHAnsi"/>
        </w:rPr>
        <w:t xml:space="preserve"> be involved in 90%</w:t>
      </w:r>
      <w:r w:rsidRPr="0078303B">
        <w:rPr>
          <w:rStyle w:val="StyleUnderline"/>
          <w:rFonts w:asciiTheme="minorHAnsi" w:hAnsiTheme="minorHAnsi" w:cstheme="minorHAnsi"/>
        </w:rPr>
        <w:t xml:space="preserve"> </w:t>
      </w:r>
    </w:p>
    <w:p w14:paraId="063881AC" w14:textId="77777777" w:rsidR="009D2E5B" w:rsidRPr="0078303B" w:rsidRDefault="009D2E5B" w:rsidP="009D2E5B">
      <w:pPr>
        <w:rPr>
          <w:rStyle w:val="StyleUnderline"/>
          <w:rFonts w:asciiTheme="minorHAnsi" w:hAnsiTheme="minorHAnsi" w:cstheme="minorHAnsi"/>
        </w:rPr>
      </w:pPr>
      <w:r w:rsidRPr="0078303B">
        <w:rPr>
          <w:rFonts w:asciiTheme="minorHAnsi" w:hAnsiTheme="minorHAnsi" w:cstheme="minorHAnsi"/>
          <w:b/>
          <w:noProof/>
        </w:rPr>
        <w:lastRenderedPageBreak/>
        <w:drawing>
          <wp:inline distT="0" distB="0" distL="0" distR="0" wp14:anchorId="57AE9156" wp14:editId="5F0A729F">
            <wp:extent cx="2556510" cy="1645920"/>
            <wp:effectExtent l="0" t="0" r="0" b="508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7"/>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40D3571C" w14:textId="77777777" w:rsidR="009D2E5B" w:rsidRPr="0014773E" w:rsidRDefault="009D2E5B" w:rsidP="009D2E5B">
      <w:pPr>
        <w:rPr>
          <w:rFonts w:asciiTheme="minorHAnsi" w:hAnsiTheme="minorHAnsi" w:cstheme="minorHAnsi"/>
          <w:sz w:val="16"/>
          <w:szCs w:val="16"/>
        </w:rPr>
      </w:pPr>
      <w:r w:rsidRPr="0014773E">
        <w:rPr>
          <w:rFonts w:asciiTheme="minorHAnsi" w:hAnsiTheme="minorHAnsi" w:cstheme="minorHAnsi"/>
          <w:sz w:val="16"/>
          <w:szCs w:val="16"/>
        </w:rPr>
        <w:t xml:space="preserve">A graph showing the number of close encounters between </w:t>
      </w:r>
      <w:proofErr w:type="spellStart"/>
      <w:r w:rsidRPr="0014773E">
        <w:rPr>
          <w:rFonts w:asciiTheme="minorHAnsi" w:hAnsiTheme="minorHAnsi" w:cstheme="minorHAnsi"/>
          <w:sz w:val="16"/>
          <w:szCs w:val="16"/>
        </w:rPr>
        <w:t>Starlink</w:t>
      </w:r>
      <w:proofErr w:type="spellEnd"/>
      <w:r w:rsidRPr="0014773E">
        <w:rPr>
          <w:rFonts w:asciiTheme="minorHAnsi" w:hAnsiTheme="minorHAnsi" w:cstheme="minorHAnsi"/>
          <w:sz w:val="16"/>
          <w:szCs w:val="16"/>
        </w:rPr>
        <w:t xml:space="preserve"> satellites and spacecraft of other operators plotted by Professor Hugh Lewis based on data from the Socrates </w:t>
      </w:r>
      <w:proofErr w:type="spellStart"/>
      <w:r w:rsidRPr="0014773E">
        <w:rPr>
          <w:rFonts w:asciiTheme="minorHAnsi" w:hAnsiTheme="minorHAnsi" w:cstheme="minorHAnsi"/>
          <w:sz w:val="16"/>
          <w:szCs w:val="16"/>
        </w:rPr>
        <w:t>database.A</w:t>
      </w:r>
      <w:proofErr w:type="spellEnd"/>
      <w:r w:rsidRPr="0014773E">
        <w:rPr>
          <w:rFonts w:asciiTheme="minorHAnsi" w:hAnsiTheme="minorHAnsi" w:cstheme="minorHAnsi"/>
          <w:sz w:val="16"/>
          <w:szCs w:val="16"/>
        </w:rPr>
        <w:t xml:space="preserve"> graph showing the number of close encounters between </w:t>
      </w:r>
      <w:proofErr w:type="spellStart"/>
      <w:r w:rsidRPr="0014773E">
        <w:rPr>
          <w:rFonts w:asciiTheme="minorHAnsi" w:hAnsiTheme="minorHAnsi" w:cstheme="minorHAnsi"/>
          <w:sz w:val="16"/>
          <w:szCs w:val="16"/>
        </w:rPr>
        <w:t>Starlink</w:t>
      </w:r>
      <w:proofErr w:type="spellEnd"/>
      <w:r w:rsidRPr="0014773E">
        <w:rPr>
          <w:rFonts w:asciiTheme="minorHAnsi" w:hAnsiTheme="minorHAnsi" w:cstheme="minorHAnsi"/>
          <w:sz w:val="16"/>
          <w:szCs w:val="16"/>
        </w:rPr>
        <w:t xml:space="preserve"> satellites and spacecraft of other operators plotted by Professor Hugh Lewis based on data from the Socrates database. (Image credit: Hugh Lewis)</w:t>
      </w:r>
    </w:p>
    <w:p w14:paraId="06C1ACC9" w14:textId="77777777" w:rsidR="009D2E5B" w:rsidRPr="0014773E" w:rsidRDefault="009D2E5B" w:rsidP="009D2E5B">
      <w:pPr>
        <w:rPr>
          <w:rFonts w:asciiTheme="minorHAnsi" w:hAnsiTheme="minorHAnsi" w:cstheme="minorHAnsi"/>
          <w:sz w:val="16"/>
          <w:szCs w:val="16"/>
        </w:rPr>
      </w:pPr>
      <w:r w:rsidRPr="0014773E">
        <w:rPr>
          <w:rFonts w:asciiTheme="minorHAnsi" w:hAnsiTheme="minorHAnsi" w:cstheme="minorHAnsi"/>
          <w:sz w:val="16"/>
          <w:szCs w:val="16"/>
        </w:rPr>
        <w:t>The risk of collision</w:t>
      </w:r>
    </w:p>
    <w:p w14:paraId="4F0E45CE" w14:textId="77777777" w:rsidR="009D2E5B" w:rsidRPr="0014773E" w:rsidRDefault="009D2E5B" w:rsidP="009D2E5B">
      <w:pPr>
        <w:rPr>
          <w:rFonts w:asciiTheme="minorHAnsi" w:hAnsiTheme="minorHAnsi" w:cstheme="minorHAnsi"/>
          <w:sz w:val="16"/>
        </w:rPr>
      </w:pPr>
      <w:proofErr w:type="spellStart"/>
      <w:r w:rsidRPr="0014773E">
        <w:rPr>
          <w:rFonts w:asciiTheme="minorHAnsi" w:hAnsiTheme="minorHAnsi" w:cstheme="minorHAnsi"/>
          <w:sz w:val="16"/>
        </w:rPr>
        <w:t>Siemak</w:t>
      </w:r>
      <w:proofErr w:type="spellEnd"/>
      <w:r w:rsidRPr="0014773E">
        <w:rPr>
          <w:rFonts w:asciiTheme="minorHAnsi" w:hAnsiTheme="minorHAnsi" w:cstheme="minorHAnsi"/>
          <w:sz w:val="16"/>
        </w:rPr>
        <w:t xml:space="preserve"> </w:t>
      </w:r>
      <w:proofErr w:type="spellStart"/>
      <w:r w:rsidRPr="0014773E">
        <w:rPr>
          <w:rFonts w:asciiTheme="minorHAnsi" w:hAnsiTheme="minorHAnsi" w:cstheme="minorHAnsi"/>
          <w:sz w:val="16"/>
        </w:rPr>
        <w:t>Hesar</w:t>
      </w:r>
      <w:proofErr w:type="spellEnd"/>
      <w:r w:rsidRPr="0014773E">
        <w:rPr>
          <w:rFonts w:asciiTheme="minorHAnsi" w:hAnsiTheme="minorHAnsi" w:cstheme="minorHAnsi"/>
          <w:sz w:val="16"/>
        </w:rPr>
        <w:t xml:space="preserve">, CEO and co-founder of Boulder, Colorado, based </w:t>
      </w:r>
      <w:proofErr w:type="spellStart"/>
      <w:r w:rsidRPr="0014773E">
        <w:rPr>
          <w:rFonts w:asciiTheme="minorHAnsi" w:hAnsiTheme="minorHAnsi" w:cstheme="minorHAnsi"/>
          <w:sz w:val="16"/>
        </w:rPr>
        <w:t>Kayhan</w:t>
      </w:r>
      <w:proofErr w:type="spellEnd"/>
      <w:r w:rsidRPr="0014773E">
        <w:rPr>
          <w:rFonts w:asciiTheme="minorHAnsi" w:hAnsiTheme="minorHAnsi" w:cstheme="minorHAnsi"/>
          <w:sz w:val="16"/>
        </w:rPr>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78303B">
        <w:rPr>
          <w:rStyle w:val="StyleUnderline"/>
          <w:rFonts w:asciiTheme="minorHAnsi" w:hAnsiTheme="minorHAnsi" w:cstheme="minorHAnsi"/>
        </w:rPr>
        <w:t>. Out of these 300 alerts, up to ten might require operators to perform avoidance maneuvers</w:t>
      </w:r>
      <w:r w:rsidRPr="0014773E">
        <w:rPr>
          <w:rFonts w:asciiTheme="minorHAnsi" w:hAnsiTheme="minorHAnsi" w:cstheme="minorHAnsi"/>
          <w:sz w:val="16"/>
        </w:rPr>
        <w:t xml:space="preserve">, </w:t>
      </w:r>
      <w:proofErr w:type="spellStart"/>
      <w:r w:rsidRPr="0014773E">
        <w:rPr>
          <w:rFonts w:asciiTheme="minorHAnsi" w:hAnsiTheme="minorHAnsi" w:cstheme="minorHAnsi"/>
          <w:sz w:val="16"/>
        </w:rPr>
        <w:t>Hesar</w:t>
      </w:r>
      <w:proofErr w:type="spellEnd"/>
      <w:r w:rsidRPr="0014773E">
        <w:rPr>
          <w:rFonts w:asciiTheme="minorHAnsi" w:hAnsiTheme="minorHAnsi" w:cstheme="minorHAnsi"/>
          <w:sz w:val="16"/>
        </w:rPr>
        <w:t xml:space="preserve"> told Space.com.</w:t>
      </w:r>
    </w:p>
    <w:p w14:paraId="7198BECF" w14:textId="77777777" w:rsidR="009D2E5B" w:rsidRPr="0078303B" w:rsidRDefault="009D2E5B" w:rsidP="009D2E5B">
      <w:pPr>
        <w:rPr>
          <w:rStyle w:val="StyleUnderline"/>
          <w:rFonts w:asciiTheme="minorHAnsi" w:hAnsiTheme="minorHAnsi" w:cstheme="minorHAnsi"/>
        </w:rPr>
      </w:pPr>
      <w:proofErr w:type="spellStart"/>
      <w:r w:rsidRPr="0014773E">
        <w:rPr>
          <w:rFonts w:asciiTheme="minorHAnsi" w:hAnsiTheme="minorHAnsi" w:cstheme="minorHAnsi"/>
          <w:sz w:val="16"/>
        </w:rPr>
        <w:t>Kayhan</w:t>
      </w:r>
      <w:proofErr w:type="spellEnd"/>
      <w:r w:rsidRPr="0014773E">
        <w:rPr>
          <w:rFonts w:asciiTheme="minorHAnsi" w:hAnsiTheme="minorHAnsi" w:cstheme="minorHAnsi"/>
          <w:sz w:val="16"/>
        </w:rPr>
        <w:t xml:space="preserve"> Space bases their estimates on data provided by </w:t>
      </w:r>
      <w:r w:rsidRPr="0078303B">
        <w:rPr>
          <w:rStyle w:val="StyleUnderline"/>
          <w:rFonts w:asciiTheme="minorHAnsi" w:hAnsiTheme="minorHAnsi" w:cstheme="minorHAnsi"/>
        </w:rPr>
        <w:t>the U.S. Space Surveillance Network.</w:t>
      </w:r>
      <w:r w:rsidRPr="0014773E">
        <w:rPr>
          <w:rFonts w:asciiTheme="minorHAnsi" w:hAnsiTheme="minorHAnsi" w:cstheme="minorHAnsi"/>
          <w:sz w:val="16"/>
        </w:rPr>
        <w:t xml:space="preserve"> This network of radars and telescopes, managed by the U.S. Space Force, </w:t>
      </w:r>
      <w:r w:rsidRPr="0078303B">
        <w:rPr>
          <w:rStyle w:val="StyleUnderline"/>
          <w:rFonts w:asciiTheme="minorHAnsi" w:hAnsiTheme="minorHAnsi" w:cstheme="minorHAnsi"/>
        </w:rPr>
        <w:t xml:space="preserve">closely monitors about 30,000 live and defunct satellites and pieces of </w:t>
      </w:r>
      <w:r w:rsidRPr="00F87219">
        <w:rPr>
          <w:rStyle w:val="StyleUnderline"/>
          <w:rFonts w:asciiTheme="minorHAnsi" w:hAnsiTheme="minorHAnsi" w:cstheme="minorHAnsi"/>
          <w:highlight w:val="cyan"/>
        </w:rPr>
        <w:t>debris</w:t>
      </w:r>
      <w:r w:rsidRPr="0078303B">
        <w:rPr>
          <w:rStyle w:val="StyleUnderline"/>
          <w:rFonts w:asciiTheme="minorHAnsi" w:hAnsiTheme="minorHAnsi" w:cstheme="minorHAnsi"/>
        </w:rPr>
        <w:t xml:space="preserve"> down to the size of 4 inches (10 centimeters) and provides the most accurate location data of the orbiting objects. </w:t>
      </w:r>
    </w:p>
    <w:p w14:paraId="0BDCF646" w14:textId="77777777" w:rsidR="009D2E5B" w:rsidRPr="0078303B" w:rsidRDefault="009D2E5B" w:rsidP="009D2E5B">
      <w:pPr>
        <w:rPr>
          <w:rFonts w:asciiTheme="minorHAnsi" w:hAnsiTheme="minorHAnsi" w:cstheme="minorHAnsi"/>
          <w:b/>
          <w:u w:val="single"/>
        </w:rPr>
      </w:pPr>
      <w:r w:rsidRPr="0078303B">
        <w:rPr>
          <w:rStyle w:val="StyleUnderline"/>
          <w:rFonts w:asciiTheme="minorHAnsi" w:hAnsiTheme="minorHAnsi" w:cstheme="minorHAnsi"/>
        </w:rPr>
        <w:t xml:space="preserve">The size of this catalog </w:t>
      </w:r>
      <w:r w:rsidRPr="00F87219">
        <w:rPr>
          <w:rStyle w:val="StyleUnderline"/>
          <w:rFonts w:asciiTheme="minorHAnsi" w:hAnsiTheme="minorHAnsi" w:cstheme="minorHAnsi"/>
          <w:highlight w:val="cyan"/>
        </w:rPr>
        <w:t>is expected to increase ten times in the near future</w:t>
      </w:r>
      <w:r w:rsidRPr="0078303B">
        <w:rPr>
          <w:rStyle w:val="StyleUnderline"/>
          <w:rFonts w:asciiTheme="minorHAnsi" w:hAnsiTheme="minorHAnsi" w:cstheme="minorHAnsi"/>
        </w:rPr>
        <w:t xml:space="preserve">, </w:t>
      </w:r>
      <w:proofErr w:type="spellStart"/>
      <w:r w:rsidRPr="0078303B">
        <w:rPr>
          <w:rStyle w:val="StyleUnderline"/>
          <w:rFonts w:asciiTheme="minorHAnsi" w:hAnsiTheme="minorHAnsi" w:cstheme="minorHAnsi"/>
        </w:rPr>
        <w:t>Hesar</w:t>
      </w:r>
      <w:proofErr w:type="spellEnd"/>
      <w:r w:rsidRPr="0078303B">
        <w:rPr>
          <w:rStyle w:val="StyleUnderline"/>
          <w:rFonts w:asciiTheme="minorHAnsi" w:hAnsiTheme="minorHAnsi" w:cstheme="minorHAnsi"/>
        </w:rPr>
        <w:t xml:space="preserve"> added, partly </w:t>
      </w:r>
      <w:r w:rsidRPr="00F87219">
        <w:rPr>
          <w:rStyle w:val="StyleUnderline"/>
          <w:rFonts w:asciiTheme="minorHAnsi" w:hAnsiTheme="minorHAnsi" w:cstheme="minorHAnsi"/>
          <w:highlight w:val="cyan"/>
        </w:rPr>
        <w:t>due to</w:t>
      </w:r>
      <w:r w:rsidRPr="0078303B">
        <w:rPr>
          <w:rStyle w:val="StyleUnderline"/>
          <w:rFonts w:asciiTheme="minorHAnsi" w:hAnsiTheme="minorHAnsi" w:cstheme="minorHAnsi"/>
        </w:rPr>
        <w:t xml:space="preserve"> the </w:t>
      </w:r>
      <w:r w:rsidRPr="00F87219">
        <w:rPr>
          <w:rStyle w:val="StyleUnderline"/>
          <w:rFonts w:asciiTheme="minorHAnsi" w:hAnsiTheme="minorHAnsi" w:cstheme="minorHAnsi"/>
          <w:highlight w:val="cyan"/>
        </w:rPr>
        <w:t xml:space="preserve">growth of </w:t>
      </w:r>
      <w:proofErr w:type="spellStart"/>
      <w:r w:rsidRPr="00F87219">
        <w:rPr>
          <w:rStyle w:val="StyleUnderline"/>
          <w:rFonts w:asciiTheme="minorHAnsi" w:hAnsiTheme="minorHAnsi" w:cstheme="minorHAnsi"/>
          <w:highlight w:val="cyan"/>
        </w:rPr>
        <w:t>megaconstellations</w:t>
      </w:r>
      <w:proofErr w:type="spellEnd"/>
      <w:r w:rsidRPr="0078303B">
        <w:rPr>
          <w:rStyle w:val="StyleUnderline"/>
          <w:rFonts w:asciiTheme="minorHAnsi" w:hAnsiTheme="minorHAnsi" w:cstheme="minorHAnsi"/>
        </w:rPr>
        <w:t xml:space="preserve">, such as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and partly as sensors improve and enable detection of even smaller objects. The more objects in the catalog </w:t>
      </w:r>
      <w:r w:rsidRPr="0014773E">
        <w:rPr>
          <w:rStyle w:val="StyleUnderline"/>
          <w:rFonts w:asciiTheme="minorHAnsi" w:hAnsiTheme="minorHAnsi" w:cstheme="minorHAnsi"/>
        </w:rPr>
        <w:t>mean more dangerous</w:t>
      </w:r>
      <w:r w:rsidRPr="0078303B">
        <w:rPr>
          <w:rStyle w:val="StyleUnderline"/>
          <w:rFonts w:asciiTheme="minorHAnsi" w:hAnsiTheme="minorHAnsi" w:cstheme="minorHAnsi"/>
        </w:rPr>
        <w:t xml:space="preserve">ly close </w:t>
      </w:r>
      <w:r w:rsidRPr="0014773E">
        <w:rPr>
          <w:rStyle w:val="StyleUnderline"/>
          <w:rFonts w:asciiTheme="minorHAnsi" w:hAnsiTheme="minorHAnsi" w:cstheme="minorHAnsi"/>
        </w:rPr>
        <w:t>encounters</w:t>
      </w:r>
      <w:r w:rsidRPr="0078303B">
        <w:rPr>
          <w:rStyle w:val="StyleUnderline"/>
          <w:rFonts w:asciiTheme="minorHAnsi" w:hAnsiTheme="minorHAnsi" w:cstheme="minorHAnsi"/>
        </w:rPr>
        <w:t xml:space="preserve">. </w:t>
      </w:r>
    </w:p>
    <w:p w14:paraId="36E0A4A3" w14:textId="77777777" w:rsidR="009D2E5B" w:rsidRPr="0014773E" w:rsidRDefault="009D2E5B" w:rsidP="009D2E5B">
      <w:pPr>
        <w:rPr>
          <w:rFonts w:asciiTheme="minorHAnsi" w:hAnsiTheme="minorHAnsi" w:cstheme="minorHAnsi"/>
          <w:sz w:val="16"/>
        </w:rPr>
      </w:pPr>
      <w:r w:rsidRPr="0014773E">
        <w:rPr>
          <w:rFonts w:asciiTheme="minorHAnsi" w:hAnsiTheme="minorHAnsi" w:cstheme="minorHAnsi"/>
          <w:sz w:val="16"/>
        </w:rPr>
        <w:t xml:space="preserve">"This problem is really getting out of control," </w:t>
      </w:r>
      <w:proofErr w:type="spellStart"/>
      <w:r w:rsidRPr="0014773E">
        <w:rPr>
          <w:rFonts w:asciiTheme="minorHAnsi" w:hAnsiTheme="minorHAnsi" w:cstheme="minorHAnsi"/>
          <w:sz w:val="16"/>
        </w:rPr>
        <w:t>Hesar</w:t>
      </w:r>
      <w:proofErr w:type="spellEnd"/>
      <w:r w:rsidRPr="0014773E">
        <w:rPr>
          <w:rFonts w:asciiTheme="minorHAnsi" w:hAnsiTheme="minorHAnsi" w:cstheme="minorHAnsi"/>
          <w:sz w:val="16"/>
        </w:rPr>
        <w:t xml:space="preserve"> said. "</w:t>
      </w:r>
      <w:r w:rsidRPr="0078303B">
        <w:rPr>
          <w:rStyle w:val="StyleUnderline"/>
          <w:rFonts w:asciiTheme="minorHAnsi" w:hAnsiTheme="minorHAnsi" w:cstheme="minorHAnsi"/>
        </w:rPr>
        <w:t xml:space="preserve">The </w:t>
      </w:r>
      <w:r w:rsidRPr="00F87219">
        <w:rPr>
          <w:rStyle w:val="StyleUnderline"/>
          <w:rFonts w:asciiTheme="minorHAnsi" w:hAnsiTheme="minorHAnsi" w:cstheme="minorHAnsi"/>
          <w:highlight w:val="cyan"/>
        </w:rPr>
        <w:t>processes</w:t>
      </w:r>
      <w:r w:rsidRPr="0078303B">
        <w:rPr>
          <w:rStyle w:val="StyleUnderline"/>
          <w:rFonts w:asciiTheme="minorHAnsi" w:hAnsiTheme="minorHAnsi" w:cstheme="minorHAnsi"/>
        </w:rPr>
        <w:t xml:space="preserve"> that are currently </w:t>
      </w:r>
      <w:r w:rsidRPr="00F87219">
        <w:rPr>
          <w:rStyle w:val="StyleUnderline"/>
          <w:rFonts w:asciiTheme="minorHAnsi" w:hAnsiTheme="minorHAnsi" w:cstheme="minorHAnsi"/>
          <w:highlight w:val="cyan"/>
        </w:rPr>
        <w:t>in place are</w:t>
      </w:r>
      <w:r w:rsidRPr="0078303B">
        <w:rPr>
          <w:rStyle w:val="StyleUnderline"/>
          <w:rFonts w:asciiTheme="minorHAnsi" w:hAnsiTheme="minorHAnsi" w:cstheme="minorHAnsi"/>
        </w:rPr>
        <w:t xml:space="preserve"> very </w:t>
      </w:r>
      <w:r w:rsidRPr="00F87219">
        <w:rPr>
          <w:rStyle w:val="StyleUnderline"/>
          <w:rFonts w:asciiTheme="minorHAnsi" w:hAnsiTheme="minorHAnsi" w:cstheme="minorHAnsi"/>
          <w:highlight w:val="cyan"/>
        </w:rPr>
        <w:t>manual, not scalable, and there is not enough info</w:t>
      </w:r>
      <w:r w:rsidRPr="0078303B">
        <w:rPr>
          <w:rStyle w:val="StyleUnderline"/>
          <w:rFonts w:asciiTheme="minorHAnsi" w:hAnsiTheme="minorHAnsi" w:cstheme="minorHAnsi"/>
        </w:rPr>
        <w:t xml:space="preserve">rmation </w:t>
      </w:r>
      <w:r w:rsidRPr="00F87219">
        <w:rPr>
          <w:rStyle w:val="StyleUnderline"/>
          <w:rFonts w:asciiTheme="minorHAnsi" w:hAnsiTheme="minorHAnsi" w:cstheme="minorHAnsi"/>
          <w:highlight w:val="cyan"/>
        </w:rPr>
        <w:t>sharing</w:t>
      </w:r>
      <w:r w:rsidRPr="0078303B">
        <w:rPr>
          <w:rStyle w:val="StyleUnderline"/>
          <w:rFonts w:asciiTheme="minorHAnsi" w:hAnsiTheme="minorHAnsi" w:cstheme="minorHAnsi"/>
        </w:rPr>
        <w:t xml:space="preserve"> between parties that might be affected if a collision happens</w:t>
      </w:r>
      <w:r w:rsidRPr="0014773E">
        <w:rPr>
          <w:rFonts w:asciiTheme="minorHAnsi" w:hAnsiTheme="minorHAnsi" w:cstheme="minorHAnsi"/>
          <w:sz w:val="16"/>
        </w:rPr>
        <w:t>."</w:t>
      </w:r>
    </w:p>
    <w:p w14:paraId="6318C672" w14:textId="77777777" w:rsidR="009D2E5B" w:rsidRPr="0078303B" w:rsidRDefault="009D2E5B" w:rsidP="009D2E5B">
      <w:pPr>
        <w:rPr>
          <w:rStyle w:val="StyleUnderline"/>
          <w:rFonts w:asciiTheme="minorHAnsi" w:hAnsiTheme="minorHAnsi" w:cstheme="minorHAnsi"/>
        </w:rPr>
      </w:pPr>
      <w:proofErr w:type="spellStart"/>
      <w:r w:rsidRPr="009E5B8B">
        <w:rPr>
          <w:rFonts w:asciiTheme="minorHAnsi" w:hAnsiTheme="minorHAnsi" w:cstheme="minorHAnsi"/>
          <w:sz w:val="16"/>
        </w:rPr>
        <w:t>Hesar</w:t>
      </w:r>
      <w:proofErr w:type="spellEnd"/>
      <w:r w:rsidRPr="009E5B8B">
        <w:rPr>
          <w:rFonts w:asciiTheme="minorHAnsi" w:hAnsiTheme="minorHAnsi" w:cstheme="minorHAnsi"/>
          <w:sz w:val="16"/>
        </w:rPr>
        <w:t xml:space="preserve"> compared the problem to driving on a highway and not knowing that there has been an accident a few miles ahead of you</w:t>
      </w:r>
      <w:r w:rsidRPr="0078303B">
        <w:rPr>
          <w:rStyle w:val="StyleUnderline"/>
          <w:rFonts w:asciiTheme="minorHAnsi" w:hAnsiTheme="minorHAnsi" w:cstheme="minorHAnsi"/>
        </w:rPr>
        <w:t xml:space="preserve">. </w:t>
      </w:r>
      <w:r w:rsidRPr="00F87219">
        <w:rPr>
          <w:rStyle w:val="StyleUnderline"/>
          <w:rFonts w:asciiTheme="minorHAnsi" w:hAnsiTheme="minorHAnsi" w:cstheme="minorHAnsi"/>
          <w:highlight w:val="cyan"/>
        </w:rPr>
        <w:t>If two spacecraft collide</w:t>
      </w:r>
      <w:r w:rsidRPr="0078303B">
        <w:rPr>
          <w:rStyle w:val="StyleUnderline"/>
          <w:rFonts w:asciiTheme="minorHAnsi" w:hAnsiTheme="minorHAnsi" w:cstheme="minorHAnsi"/>
        </w:rPr>
        <w:t xml:space="preserve"> in orbit, the </w:t>
      </w:r>
      <w:r w:rsidRPr="00F87219">
        <w:rPr>
          <w:rStyle w:val="StyleUnderline"/>
          <w:rFonts w:asciiTheme="minorHAnsi" w:hAnsiTheme="minorHAnsi" w:cstheme="minorHAnsi"/>
          <w:highlight w:val="cyan"/>
        </w:rPr>
        <w:t>cloud of debris</w:t>
      </w:r>
      <w:r w:rsidRPr="0078303B">
        <w:rPr>
          <w:rStyle w:val="StyleUnderline"/>
          <w:rFonts w:asciiTheme="minorHAnsi" w:hAnsiTheme="minorHAnsi" w:cstheme="minorHAnsi"/>
        </w:rPr>
        <w:t xml:space="preserve"> the crash generates </w:t>
      </w:r>
      <w:r w:rsidRPr="00F87219">
        <w:rPr>
          <w:rStyle w:val="StyleUnderline"/>
          <w:rFonts w:asciiTheme="minorHAnsi" w:hAnsiTheme="minorHAnsi" w:cstheme="minorHAnsi"/>
          <w:highlight w:val="cyan"/>
        </w:rPr>
        <w:t>would threaten other sat</w:t>
      </w:r>
      <w:r w:rsidRPr="0078303B">
        <w:rPr>
          <w:rStyle w:val="StyleUnderline"/>
          <w:rFonts w:asciiTheme="minorHAnsi" w:hAnsiTheme="minorHAnsi" w:cstheme="minorHAnsi"/>
        </w:rPr>
        <w:t>ellite</w:t>
      </w:r>
      <w:r w:rsidRPr="00F87219">
        <w:rPr>
          <w:rStyle w:val="StyleUnderline"/>
          <w:rFonts w:asciiTheme="minorHAnsi" w:hAnsiTheme="minorHAnsi" w:cstheme="minorHAnsi"/>
          <w:highlight w:val="cyan"/>
        </w:rPr>
        <w:t>s</w:t>
      </w:r>
      <w:r w:rsidRPr="0078303B">
        <w:rPr>
          <w:rStyle w:val="StyleUnderline"/>
          <w:rFonts w:asciiTheme="minorHAnsi" w:hAnsiTheme="minorHAnsi" w:cstheme="minorHAnsi"/>
        </w:rPr>
        <w:t xml:space="preserve"> travelling through the same area.</w:t>
      </w:r>
    </w:p>
    <w:p w14:paraId="4881FD52" w14:textId="77777777" w:rsidR="009D2E5B" w:rsidRPr="0014773E" w:rsidRDefault="009D2E5B" w:rsidP="009D2E5B">
      <w:pPr>
        <w:rPr>
          <w:rFonts w:asciiTheme="minorHAnsi" w:hAnsiTheme="minorHAnsi" w:cstheme="minorHAnsi"/>
          <w:sz w:val="16"/>
          <w:szCs w:val="16"/>
        </w:rPr>
      </w:pPr>
      <w:r w:rsidRPr="0014773E">
        <w:rPr>
          <w:rFonts w:asciiTheme="minorHAnsi" w:hAnsiTheme="minorHAnsi" w:cstheme="minorHAnsi"/>
          <w:sz w:val="16"/>
          <w:szCs w:val="16"/>
        </w:rPr>
        <w:t xml:space="preserve">"You want to have that situational awareness for the other actors that are flying in the </w:t>
      </w:r>
      <w:proofErr w:type="spellStart"/>
      <w:r w:rsidRPr="0014773E">
        <w:rPr>
          <w:rFonts w:asciiTheme="minorHAnsi" w:hAnsiTheme="minorHAnsi" w:cstheme="minorHAnsi"/>
          <w:sz w:val="16"/>
          <w:szCs w:val="16"/>
        </w:rPr>
        <w:t>neighbourhood</w:t>
      </w:r>
      <w:proofErr w:type="spellEnd"/>
      <w:r w:rsidRPr="0014773E">
        <w:rPr>
          <w:rFonts w:asciiTheme="minorHAnsi" w:hAnsiTheme="minorHAnsi" w:cstheme="minorHAnsi"/>
          <w:sz w:val="16"/>
          <w:szCs w:val="16"/>
        </w:rPr>
        <w:t xml:space="preserve">," </w:t>
      </w:r>
      <w:proofErr w:type="spellStart"/>
      <w:r w:rsidRPr="0014773E">
        <w:rPr>
          <w:rFonts w:asciiTheme="minorHAnsi" w:hAnsiTheme="minorHAnsi" w:cstheme="minorHAnsi"/>
          <w:sz w:val="16"/>
          <w:szCs w:val="16"/>
        </w:rPr>
        <w:t>Hesar</w:t>
      </w:r>
      <w:proofErr w:type="spellEnd"/>
      <w:r w:rsidRPr="0014773E">
        <w:rPr>
          <w:rFonts w:asciiTheme="minorHAnsi" w:hAnsiTheme="minorHAnsi" w:cstheme="minorHAnsi"/>
          <w:sz w:val="16"/>
          <w:szCs w:val="16"/>
        </w:rPr>
        <w:t xml:space="preserve"> said.</w:t>
      </w:r>
    </w:p>
    <w:p w14:paraId="3DE020EF" w14:textId="77777777" w:rsidR="009D2E5B" w:rsidRPr="0014773E" w:rsidRDefault="009D2E5B" w:rsidP="009D2E5B">
      <w:pPr>
        <w:rPr>
          <w:rFonts w:asciiTheme="minorHAnsi" w:hAnsiTheme="minorHAnsi" w:cstheme="minorHAnsi"/>
          <w:sz w:val="16"/>
          <w:szCs w:val="16"/>
        </w:rPr>
      </w:pPr>
      <w:r w:rsidRPr="0014773E">
        <w:rPr>
          <w:rFonts w:asciiTheme="minorHAnsi" w:hAnsiTheme="minorHAnsi" w:cstheme="minorHAnsi"/>
          <w:sz w:val="16"/>
          <w:szCs w:val="16"/>
        </w:rPr>
        <w:t>Bad decisions</w:t>
      </w:r>
    </w:p>
    <w:p w14:paraId="5A5C4B1D" w14:textId="77777777" w:rsidR="009D2E5B" w:rsidRPr="0014773E" w:rsidRDefault="009D2E5B" w:rsidP="009D2E5B">
      <w:pPr>
        <w:rPr>
          <w:rFonts w:asciiTheme="minorHAnsi" w:hAnsiTheme="minorHAnsi" w:cstheme="minorHAnsi"/>
          <w:sz w:val="16"/>
        </w:rPr>
      </w:pPr>
      <w:r w:rsidRPr="0014773E">
        <w:rPr>
          <w:rFonts w:asciiTheme="minorHAnsi" w:hAnsiTheme="minorHAnsi" w:cstheme="minorHAnsi"/>
          <w:sz w:val="16"/>
        </w:rPr>
        <w:t xml:space="preserve">Despite the concerns, only </w:t>
      </w:r>
      <w:r w:rsidRPr="0078303B">
        <w:rPr>
          <w:rStyle w:val="StyleUnderline"/>
          <w:rFonts w:asciiTheme="minorHAnsi" w:hAnsiTheme="minorHAnsi" w:cstheme="minorHAnsi"/>
        </w:rPr>
        <w:t>three confirmed orbital collisions have happened so fa</w:t>
      </w:r>
      <w:r w:rsidRPr="0014773E">
        <w:rPr>
          <w:rFonts w:asciiTheme="minorHAnsi" w:hAnsiTheme="minorHAnsi" w:cstheme="minorHAnsi"/>
          <w:sz w:val="16"/>
        </w:rPr>
        <w:t xml:space="preserve">r. Earlier this week, astrophysicist and satellite tracker Jonathan McDowell, who's based at the Harvard-Smithsonian Center for Astrophysics in Cambridge, Massachusetts, found evidence in Space-Track data that the Chinese meteorological satellite </w:t>
      </w:r>
      <w:proofErr w:type="spellStart"/>
      <w:r w:rsidRPr="0014773E">
        <w:rPr>
          <w:rFonts w:asciiTheme="minorHAnsi" w:hAnsiTheme="minorHAnsi" w:cstheme="minorHAnsi"/>
          <w:sz w:val="16"/>
        </w:rPr>
        <w:t>Yunhai</w:t>
      </w:r>
      <w:proofErr w:type="spellEnd"/>
      <w:r w:rsidRPr="0014773E">
        <w:rPr>
          <w:rFonts w:asciiTheme="minorHAnsi" w:hAnsiTheme="minorHAnsi" w:cstheme="minorHAnsi"/>
          <w:sz w:val="16"/>
        </w:rPr>
        <w:t xml:space="preserve"> 1-02, which disintegrated in March this year, was actually hit by a piece of space debris. </w:t>
      </w:r>
    </w:p>
    <w:p w14:paraId="21BA6CA8" w14:textId="77777777" w:rsidR="009D2E5B" w:rsidRPr="0078303B" w:rsidRDefault="009D2E5B" w:rsidP="009D2E5B">
      <w:pPr>
        <w:rPr>
          <w:rStyle w:val="StyleUnderline"/>
          <w:rFonts w:asciiTheme="minorHAnsi" w:hAnsiTheme="minorHAnsi" w:cstheme="minorHAnsi"/>
        </w:rPr>
      </w:pPr>
      <w:r w:rsidRPr="0078303B">
        <w:rPr>
          <w:rStyle w:val="StyleUnderline"/>
          <w:rFonts w:asciiTheme="minorHAnsi" w:hAnsiTheme="minorHAnsi" w:cstheme="minorHAnsi"/>
        </w:rPr>
        <w:t xml:space="preserve">The worst known space </w:t>
      </w:r>
      <w:r w:rsidRPr="0014773E">
        <w:rPr>
          <w:rStyle w:val="StyleUnderline"/>
          <w:rFonts w:asciiTheme="minorHAnsi" w:hAnsiTheme="minorHAnsi" w:cstheme="minorHAnsi"/>
          <w:highlight w:val="cyan"/>
        </w:rPr>
        <w:t>collision</w:t>
      </w:r>
      <w:r w:rsidRPr="0078303B">
        <w:rPr>
          <w:rStyle w:val="StyleUnderline"/>
          <w:rFonts w:asciiTheme="minorHAnsi" w:hAnsiTheme="minorHAnsi" w:cstheme="minorHAnsi"/>
        </w:rPr>
        <w:t xml:space="preserve"> in history took place </w:t>
      </w:r>
      <w:r w:rsidRPr="0014773E">
        <w:rPr>
          <w:rStyle w:val="StyleUnderline"/>
          <w:rFonts w:asciiTheme="minorHAnsi" w:hAnsiTheme="minorHAnsi" w:cstheme="minorHAnsi"/>
        </w:rPr>
        <w:t>in</w:t>
      </w:r>
      <w:r w:rsidRPr="0078303B">
        <w:rPr>
          <w:rStyle w:val="StyleUnderline"/>
          <w:rFonts w:asciiTheme="minorHAnsi" w:hAnsiTheme="minorHAnsi" w:cstheme="minorHAnsi"/>
        </w:rPr>
        <w:t xml:space="preserve"> February </w:t>
      </w:r>
      <w:r w:rsidRPr="0014773E">
        <w:rPr>
          <w:rStyle w:val="StyleUnderline"/>
          <w:rFonts w:asciiTheme="minorHAnsi" w:hAnsiTheme="minorHAnsi" w:cstheme="minorHAnsi"/>
        </w:rPr>
        <w:t>2009</w:t>
      </w:r>
      <w:r w:rsidRPr="0078303B">
        <w:rPr>
          <w:rStyle w:val="StyleUnderline"/>
          <w:rFonts w:asciiTheme="minorHAnsi" w:hAnsiTheme="minorHAnsi" w:cstheme="minorHAnsi"/>
        </w:rPr>
        <w:t xml:space="preserve"> when the U.S. telecommunication satellite Iridium 33 and Russia's defunct military satellite Kosmos-2251 crashed at the altitude of 490 miles (789 </w:t>
      </w:r>
      <w:proofErr w:type="spellStart"/>
      <w:r w:rsidRPr="0078303B">
        <w:rPr>
          <w:rStyle w:val="StyleUnderline"/>
          <w:rFonts w:asciiTheme="minorHAnsi" w:hAnsiTheme="minorHAnsi" w:cstheme="minorHAnsi"/>
        </w:rPr>
        <w:t>kilometres</w:t>
      </w:r>
      <w:proofErr w:type="spellEnd"/>
      <w:r w:rsidRPr="0078303B">
        <w:rPr>
          <w:rStyle w:val="StyleUnderline"/>
          <w:rFonts w:asciiTheme="minorHAnsi" w:hAnsiTheme="minorHAnsi" w:cstheme="minorHAnsi"/>
        </w:rPr>
        <w:t xml:space="preserve">). The incident </w:t>
      </w:r>
      <w:r w:rsidRPr="0014773E">
        <w:rPr>
          <w:rStyle w:val="StyleUnderline"/>
          <w:rFonts w:asciiTheme="minorHAnsi" w:hAnsiTheme="minorHAnsi" w:cstheme="minorHAnsi"/>
          <w:highlight w:val="cyan"/>
        </w:rPr>
        <w:t>spawn</w:t>
      </w:r>
      <w:r w:rsidRPr="005D100E">
        <w:rPr>
          <w:rStyle w:val="StyleUnderline"/>
          <w:rFonts w:asciiTheme="minorHAnsi" w:hAnsiTheme="minorHAnsi" w:cstheme="minorHAnsi"/>
        </w:rPr>
        <w:t xml:space="preserve">ed </w:t>
      </w:r>
      <w:r w:rsidRPr="0014773E">
        <w:rPr>
          <w:rStyle w:val="StyleUnderline"/>
          <w:rFonts w:asciiTheme="minorHAnsi" w:hAnsiTheme="minorHAnsi" w:cstheme="minorHAnsi"/>
          <w:highlight w:val="cyan"/>
        </w:rPr>
        <w:t xml:space="preserve">over 1,000 pieces of debris larger than </w:t>
      </w:r>
      <w:r w:rsidRPr="005D100E">
        <w:rPr>
          <w:rStyle w:val="StyleUnderline"/>
          <w:rFonts w:asciiTheme="minorHAnsi" w:hAnsiTheme="minorHAnsi" w:cstheme="minorHAnsi"/>
        </w:rPr>
        <w:t>4 inches</w:t>
      </w:r>
      <w:r w:rsidRPr="0078303B">
        <w:rPr>
          <w:rStyle w:val="StyleUnderline"/>
          <w:rFonts w:asciiTheme="minorHAnsi" w:hAnsiTheme="minorHAnsi" w:cstheme="minorHAnsi"/>
        </w:rPr>
        <w:t xml:space="preserve"> (</w:t>
      </w:r>
      <w:r w:rsidRPr="005D100E">
        <w:rPr>
          <w:rStyle w:val="StyleUnderline"/>
          <w:rFonts w:asciiTheme="minorHAnsi" w:hAnsiTheme="minorHAnsi" w:cstheme="minorHAnsi"/>
          <w:highlight w:val="cyan"/>
        </w:rPr>
        <w:t>10 cm</w:t>
      </w:r>
      <w:r w:rsidRPr="0078303B">
        <w:rPr>
          <w:rStyle w:val="StyleUnderline"/>
          <w:rFonts w:asciiTheme="minorHAnsi" w:hAnsiTheme="minorHAnsi" w:cstheme="minorHAnsi"/>
        </w:rPr>
        <w:t xml:space="preserve">). </w:t>
      </w:r>
      <w:r w:rsidRPr="0014773E">
        <w:rPr>
          <w:rStyle w:val="StyleUnderline"/>
          <w:rFonts w:asciiTheme="minorHAnsi" w:hAnsiTheme="minorHAnsi" w:cstheme="minorHAnsi"/>
        </w:rPr>
        <w:t>Many</w:t>
      </w:r>
      <w:r w:rsidRPr="0078303B">
        <w:rPr>
          <w:rStyle w:val="StyleUnderline"/>
          <w:rFonts w:asciiTheme="minorHAnsi" w:hAnsiTheme="minorHAnsi" w:cstheme="minorHAnsi"/>
        </w:rPr>
        <w:t xml:space="preserve"> of these </w:t>
      </w:r>
      <w:r w:rsidRPr="0014773E">
        <w:rPr>
          <w:rStyle w:val="StyleUnderline"/>
          <w:rFonts w:asciiTheme="minorHAnsi" w:hAnsiTheme="minorHAnsi" w:cstheme="minorHAnsi"/>
          <w:highlight w:val="cyan"/>
        </w:rPr>
        <w:t>fragments</w:t>
      </w:r>
      <w:r w:rsidRPr="005D100E">
        <w:rPr>
          <w:rStyle w:val="StyleUnderline"/>
          <w:rFonts w:asciiTheme="minorHAnsi" w:hAnsiTheme="minorHAnsi" w:cstheme="minorHAnsi"/>
        </w:rPr>
        <w:t xml:space="preserve"> were </w:t>
      </w:r>
      <w:r w:rsidRPr="0014773E">
        <w:rPr>
          <w:rStyle w:val="StyleUnderline"/>
          <w:rFonts w:asciiTheme="minorHAnsi" w:hAnsiTheme="minorHAnsi" w:cstheme="minorHAnsi"/>
          <w:highlight w:val="cyan"/>
        </w:rPr>
        <w:t>then involved in further</w:t>
      </w:r>
      <w:r w:rsidRPr="0014773E">
        <w:rPr>
          <w:rStyle w:val="StyleUnderline"/>
          <w:rFonts w:asciiTheme="minorHAnsi" w:hAnsiTheme="minorHAnsi" w:cstheme="minorHAnsi"/>
        </w:rPr>
        <w:t xml:space="preserve"> </w:t>
      </w:r>
      <w:r w:rsidRPr="0078303B">
        <w:rPr>
          <w:rStyle w:val="StyleUnderline"/>
          <w:rFonts w:asciiTheme="minorHAnsi" w:hAnsiTheme="minorHAnsi" w:cstheme="minorHAnsi"/>
        </w:rPr>
        <w:t xml:space="preserve">orbital </w:t>
      </w:r>
      <w:r w:rsidRPr="0014773E">
        <w:rPr>
          <w:rStyle w:val="StyleUnderline"/>
          <w:rFonts w:asciiTheme="minorHAnsi" w:hAnsiTheme="minorHAnsi" w:cstheme="minorHAnsi"/>
          <w:highlight w:val="cyan"/>
        </w:rPr>
        <w:t>incidents.</w:t>
      </w:r>
      <w:r w:rsidRPr="0078303B">
        <w:rPr>
          <w:rStyle w:val="StyleUnderline"/>
          <w:rFonts w:asciiTheme="minorHAnsi" w:hAnsiTheme="minorHAnsi" w:cstheme="minorHAnsi"/>
        </w:rPr>
        <w:t xml:space="preserve"> </w:t>
      </w:r>
    </w:p>
    <w:p w14:paraId="07E729B3" w14:textId="77777777" w:rsidR="009D2E5B" w:rsidRPr="0078303B" w:rsidRDefault="009D2E5B" w:rsidP="009D2E5B">
      <w:pPr>
        <w:rPr>
          <w:rStyle w:val="StyleUnderline"/>
          <w:rFonts w:asciiTheme="minorHAnsi" w:hAnsiTheme="minorHAnsi" w:cstheme="minorHAnsi"/>
        </w:rPr>
      </w:pPr>
      <w:r w:rsidRPr="0014773E">
        <w:rPr>
          <w:rFonts w:asciiTheme="minorHAnsi" w:hAnsiTheme="minorHAnsi" w:cstheme="minorHAnsi"/>
          <w:sz w:val="16"/>
        </w:rPr>
        <w:lastRenderedPageBreak/>
        <w:t xml:space="preserve">Lewis is concerned that </w:t>
      </w:r>
      <w:r w:rsidRPr="0078303B">
        <w:rPr>
          <w:rStyle w:val="StyleUnderline"/>
          <w:rFonts w:asciiTheme="minorHAnsi" w:hAnsiTheme="minorHAnsi" w:cstheme="minorHAnsi"/>
        </w:rPr>
        <w:t xml:space="preserve">with the number of close passes growing, the </w:t>
      </w:r>
      <w:r w:rsidRPr="0014773E">
        <w:rPr>
          <w:rStyle w:val="StyleUnderline"/>
          <w:rFonts w:asciiTheme="minorHAnsi" w:hAnsiTheme="minorHAnsi" w:cstheme="minorHAnsi"/>
          <w:highlight w:val="cyan"/>
        </w:rPr>
        <w:t>risk of operators</w:t>
      </w:r>
      <w:r w:rsidRPr="0078303B">
        <w:rPr>
          <w:rStyle w:val="StyleUnderline"/>
          <w:rFonts w:asciiTheme="minorHAnsi" w:hAnsiTheme="minorHAnsi" w:cstheme="minorHAnsi"/>
        </w:rPr>
        <w:t xml:space="preserve"> at some point </w:t>
      </w:r>
      <w:r w:rsidRPr="0014773E">
        <w:rPr>
          <w:rStyle w:val="StyleUnderline"/>
          <w:rFonts w:asciiTheme="minorHAnsi" w:hAnsiTheme="minorHAnsi" w:cstheme="minorHAnsi"/>
          <w:highlight w:val="cyan"/>
        </w:rPr>
        <w:t>making</w:t>
      </w:r>
      <w:r w:rsidRPr="0014773E">
        <w:rPr>
          <w:rStyle w:val="StyleUnderline"/>
          <w:rFonts w:asciiTheme="minorHAnsi" w:hAnsiTheme="minorHAnsi" w:cstheme="minorHAnsi"/>
        </w:rPr>
        <w:t xml:space="preserve"> a </w:t>
      </w:r>
      <w:r w:rsidRPr="0014773E">
        <w:rPr>
          <w:rStyle w:val="StyleUnderline"/>
          <w:rFonts w:asciiTheme="minorHAnsi" w:hAnsiTheme="minorHAnsi" w:cstheme="minorHAnsi"/>
          <w:highlight w:val="cyan"/>
        </w:rPr>
        <w:t xml:space="preserve">wrong decision </w:t>
      </w:r>
      <w:r w:rsidRPr="005D100E">
        <w:rPr>
          <w:rStyle w:val="StyleUnderline"/>
          <w:rFonts w:asciiTheme="minorHAnsi" w:hAnsiTheme="minorHAnsi" w:cstheme="minorHAnsi"/>
        </w:rPr>
        <w:t xml:space="preserve">will </w:t>
      </w:r>
      <w:r w:rsidRPr="0014773E">
        <w:rPr>
          <w:rStyle w:val="StyleUnderline"/>
          <w:rFonts w:asciiTheme="minorHAnsi" w:hAnsiTheme="minorHAnsi" w:cstheme="minorHAnsi"/>
          <w:highlight w:val="cyan"/>
        </w:rPr>
        <w:t xml:space="preserve">grow as </w:t>
      </w:r>
      <w:r w:rsidRPr="005D100E">
        <w:rPr>
          <w:rStyle w:val="StyleUnderline"/>
          <w:rFonts w:asciiTheme="minorHAnsi" w:hAnsiTheme="minorHAnsi" w:cstheme="minorHAnsi"/>
        </w:rPr>
        <w:t>well</w:t>
      </w:r>
      <w:r w:rsidRPr="0078303B">
        <w:rPr>
          <w:rStyle w:val="StyleUnderline"/>
          <w:rFonts w:asciiTheme="minorHAnsi" w:hAnsiTheme="minorHAnsi" w:cstheme="minorHAnsi"/>
        </w:rPr>
        <w:t xml:space="preserve">. </w:t>
      </w:r>
      <w:r w:rsidRPr="0014773E">
        <w:rPr>
          <w:rStyle w:val="StyleUnderline"/>
          <w:rFonts w:asciiTheme="minorHAnsi" w:hAnsiTheme="minorHAnsi" w:cstheme="minorHAnsi"/>
          <w:highlight w:val="cyan"/>
        </w:rPr>
        <w:t>Avoidance</w:t>
      </w:r>
      <w:r w:rsidRPr="0078303B">
        <w:rPr>
          <w:rStyle w:val="StyleUnderline"/>
          <w:rFonts w:asciiTheme="minorHAnsi" w:hAnsiTheme="minorHAnsi" w:cstheme="minorHAnsi"/>
        </w:rPr>
        <w:t xml:space="preserve"> maneuvers </w:t>
      </w:r>
      <w:r w:rsidRPr="0014773E">
        <w:rPr>
          <w:rStyle w:val="StyleUnderline"/>
          <w:rFonts w:asciiTheme="minorHAnsi" w:hAnsiTheme="minorHAnsi" w:cstheme="minorHAnsi"/>
          <w:highlight w:val="cyan"/>
        </w:rPr>
        <w:t>cost fuel</w:t>
      </w:r>
      <w:r w:rsidRPr="0078303B">
        <w:rPr>
          <w:rStyle w:val="StyleUnderline"/>
          <w:rFonts w:asciiTheme="minorHAnsi" w:hAnsiTheme="minorHAnsi" w:cstheme="minorHAnsi"/>
        </w:rPr>
        <w:t xml:space="preserve">, </w:t>
      </w:r>
      <w:r w:rsidRPr="005D100E">
        <w:rPr>
          <w:rStyle w:val="StyleUnderline"/>
          <w:rFonts w:asciiTheme="minorHAnsi" w:hAnsiTheme="minorHAnsi" w:cstheme="minorHAnsi"/>
          <w:highlight w:val="cyan"/>
        </w:rPr>
        <w:t>time and effort</w:t>
      </w:r>
      <w:r w:rsidRPr="0078303B">
        <w:rPr>
          <w:rStyle w:val="StyleUnderline"/>
          <w:rFonts w:asciiTheme="minorHAnsi" w:hAnsiTheme="minorHAnsi" w:cstheme="minorHAnsi"/>
        </w:rPr>
        <w:t xml:space="preserve">. Operators, therefore, always carefully evaluate such risks. </w:t>
      </w:r>
      <w:r w:rsidRPr="0014773E">
        <w:rPr>
          <w:rStyle w:val="StyleUnderline"/>
          <w:rFonts w:asciiTheme="minorHAnsi" w:hAnsiTheme="minorHAnsi" w:cstheme="minorHAnsi"/>
        </w:rPr>
        <w:t>A decision not to</w:t>
      </w:r>
      <w:r w:rsidRPr="0078303B">
        <w:rPr>
          <w:rStyle w:val="StyleUnderline"/>
          <w:rFonts w:asciiTheme="minorHAnsi" w:hAnsiTheme="minorHAnsi" w:cstheme="minorHAnsi"/>
        </w:rPr>
        <w:t xml:space="preserve"> make an </w:t>
      </w:r>
      <w:r w:rsidRPr="0014773E">
        <w:rPr>
          <w:rStyle w:val="StyleUnderline"/>
          <w:rFonts w:asciiTheme="minorHAnsi" w:hAnsiTheme="minorHAnsi" w:cstheme="minorHAnsi"/>
        </w:rPr>
        <w:t>avoidance</w:t>
      </w:r>
      <w:r w:rsidRPr="0078303B">
        <w:rPr>
          <w:rStyle w:val="StyleUnderline"/>
          <w:rFonts w:asciiTheme="minorHAnsi" w:hAnsiTheme="minorHAnsi" w:cstheme="minorHAnsi"/>
        </w:rPr>
        <w:t xml:space="preserve"> maneuver following an alert, such as that made by Iridium in 2009, </w:t>
      </w:r>
      <w:r w:rsidRPr="005D100E">
        <w:rPr>
          <w:rStyle w:val="StyleUnderline"/>
          <w:rFonts w:asciiTheme="minorHAnsi" w:hAnsiTheme="minorHAnsi" w:cstheme="minorHAnsi"/>
        </w:rPr>
        <w:t>could</w:t>
      </w:r>
      <w:r w:rsidRPr="0078303B">
        <w:rPr>
          <w:rStyle w:val="StyleUnderline"/>
          <w:rFonts w:asciiTheme="minorHAnsi" w:hAnsiTheme="minorHAnsi" w:cstheme="minorHAnsi"/>
        </w:rPr>
        <w:t xml:space="preserve">, however, </w:t>
      </w:r>
      <w:r w:rsidRPr="0014773E">
        <w:rPr>
          <w:rStyle w:val="StyleUnderline"/>
          <w:rFonts w:asciiTheme="minorHAnsi" w:hAnsiTheme="minorHAnsi" w:cstheme="minorHAnsi"/>
          <w:highlight w:val="cyan"/>
        </w:rPr>
        <w:t>clutter</w:t>
      </w:r>
      <w:r w:rsidRPr="0078303B">
        <w:rPr>
          <w:rStyle w:val="StyleUnderline"/>
          <w:rFonts w:asciiTheme="minorHAnsi" w:hAnsiTheme="minorHAnsi" w:cstheme="minorHAnsi"/>
        </w:rPr>
        <w:t xml:space="preserve"> the </w:t>
      </w:r>
      <w:r w:rsidRPr="0014773E">
        <w:rPr>
          <w:rStyle w:val="StyleUnderline"/>
          <w:rFonts w:asciiTheme="minorHAnsi" w:hAnsiTheme="minorHAnsi" w:cstheme="minorHAnsi"/>
          <w:highlight w:val="cyan"/>
        </w:rPr>
        <w:t>orbit</w:t>
      </w:r>
      <w:r w:rsidRPr="0078303B">
        <w:rPr>
          <w:rStyle w:val="StyleUnderline"/>
          <w:rFonts w:asciiTheme="minorHAnsi" w:hAnsiTheme="minorHAnsi" w:cstheme="minorHAnsi"/>
        </w:rPr>
        <w:t xml:space="preserve">al environment </w:t>
      </w:r>
      <w:r w:rsidRPr="0014773E">
        <w:rPr>
          <w:rStyle w:val="StyleUnderline"/>
          <w:rFonts w:asciiTheme="minorHAnsi" w:hAnsiTheme="minorHAnsi" w:cstheme="minorHAnsi"/>
          <w:highlight w:val="cyan"/>
        </w:rPr>
        <w:t>for</w:t>
      </w:r>
      <w:r w:rsidRPr="0078303B">
        <w:rPr>
          <w:rStyle w:val="StyleUnderline"/>
          <w:rFonts w:asciiTheme="minorHAnsi" w:hAnsiTheme="minorHAnsi" w:cstheme="minorHAnsi"/>
        </w:rPr>
        <w:t xml:space="preserve"> years and </w:t>
      </w:r>
      <w:r w:rsidRPr="0014773E">
        <w:rPr>
          <w:rStyle w:val="StyleUnderline"/>
          <w:rFonts w:asciiTheme="minorHAnsi" w:hAnsiTheme="minorHAnsi" w:cstheme="minorHAnsi"/>
          <w:highlight w:val="cyan"/>
        </w:rPr>
        <w:t>decades</w:t>
      </w:r>
      <w:r w:rsidRPr="0078303B">
        <w:rPr>
          <w:rStyle w:val="StyleUnderline"/>
          <w:rFonts w:asciiTheme="minorHAnsi" w:hAnsiTheme="minorHAnsi" w:cstheme="minorHAnsi"/>
        </w:rPr>
        <w:t xml:space="preserve">. </w:t>
      </w:r>
    </w:p>
    <w:p w14:paraId="4A376223" w14:textId="77777777" w:rsidR="009D2E5B" w:rsidRPr="0078303B" w:rsidRDefault="009D2E5B" w:rsidP="009D2E5B">
      <w:pPr>
        <w:rPr>
          <w:rStyle w:val="StyleUnderline"/>
          <w:rFonts w:asciiTheme="minorHAnsi" w:hAnsiTheme="minorHAnsi" w:cstheme="minorHAnsi"/>
        </w:rPr>
      </w:pPr>
      <w:r w:rsidRPr="0014773E">
        <w:rPr>
          <w:rFonts w:asciiTheme="minorHAnsi" w:hAnsiTheme="minorHAnsi" w:cstheme="minorHAnsi"/>
          <w:sz w:val="16"/>
        </w:rPr>
        <w:t xml:space="preserve">"In a situation when you are receiving alerts on a daily basis, you can't maneuver for everything," Lewis said. </w:t>
      </w:r>
      <w:r w:rsidRPr="0078303B">
        <w:rPr>
          <w:rStyle w:val="StyleUnderline"/>
          <w:rFonts w:asciiTheme="minorHAnsi" w:hAnsiTheme="minorHAnsi" w:cstheme="minorHAnsi"/>
        </w:rPr>
        <w:t xml:space="preserve">"The maneuvers use propellant, the satellite cannot provide service. So </w:t>
      </w:r>
      <w:r w:rsidRPr="0014773E">
        <w:rPr>
          <w:rStyle w:val="StyleUnderline"/>
          <w:rFonts w:asciiTheme="minorHAnsi" w:hAnsiTheme="minorHAnsi" w:cstheme="minorHAnsi"/>
        </w:rPr>
        <w:t>there must be some threshold</w:t>
      </w:r>
      <w:r w:rsidRPr="0078303B">
        <w:rPr>
          <w:rStyle w:val="StyleUnderline"/>
          <w:rFonts w:asciiTheme="minorHAnsi" w:hAnsiTheme="minorHAnsi" w:cstheme="minorHAnsi"/>
        </w:rPr>
        <w:t xml:space="preserve">. But that means you are accepting a certain amount of risk. The problem is that at some point, </w:t>
      </w:r>
      <w:r w:rsidRPr="0014773E">
        <w:rPr>
          <w:rStyle w:val="StyleUnderline"/>
          <w:rFonts w:asciiTheme="minorHAnsi" w:hAnsiTheme="minorHAnsi" w:cstheme="minorHAnsi"/>
        </w:rPr>
        <w:t>you are likely to make a wrong decision</w:t>
      </w:r>
      <w:r w:rsidRPr="0078303B">
        <w:rPr>
          <w:rStyle w:val="StyleUnderline"/>
          <w:rFonts w:asciiTheme="minorHAnsi" w:hAnsiTheme="minorHAnsi" w:cstheme="minorHAnsi"/>
        </w:rPr>
        <w:t>."</w:t>
      </w:r>
    </w:p>
    <w:p w14:paraId="49BCB5B3" w14:textId="77777777" w:rsidR="009D2E5B" w:rsidRPr="0078303B" w:rsidRDefault="009D2E5B" w:rsidP="009D2E5B">
      <w:pPr>
        <w:rPr>
          <w:rStyle w:val="StyleUnderline"/>
          <w:rFonts w:asciiTheme="minorHAnsi" w:hAnsiTheme="minorHAnsi" w:cstheme="minorHAnsi"/>
        </w:rPr>
      </w:pPr>
      <w:proofErr w:type="spellStart"/>
      <w:r w:rsidRPr="0014773E">
        <w:rPr>
          <w:rFonts w:asciiTheme="minorHAnsi" w:hAnsiTheme="minorHAnsi" w:cstheme="minorHAnsi"/>
          <w:sz w:val="16"/>
        </w:rPr>
        <w:t>Hesar</w:t>
      </w:r>
      <w:proofErr w:type="spellEnd"/>
      <w:r w:rsidRPr="0014773E">
        <w:rPr>
          <w:rFonts w:asciiTheme="minorHAnsi" w:hAnsiTheme="minorHAnsi" w:cstheme="minorHAnsi"/>
          <w:sz w:val="16"/>
        </w:rPr>
        <w:t xml:space="preserve"> said that </w:t>
      </w:r>
      <w:r w:rsidRPr="0014773E">
        <w:rPr>
          <w:rStyle w:val="StyleUnderline"/>
          <w:rFonts w:asciiTheme="minorHAnsi" w:hAnsiTheme="minorHAnsi" w:cstheme="minorHAnsi"/>
        </w:rPr>
        <w:t>uncertainties</w:t>
      </w:r>
      <w:r w:rsidRPr="0078303B">
        <w:rPr>
          <w:rStyle w:val="StyleUnderline"/>
          <w:rFonts w:asciiTheme="minorHAnsi" w:hAnsiTheme="minorHAnsi" w:cstheme="minorHAnsi"/>
        </w:rPr>
        <w:t xml:space="preserve"> in the positions of satellites and pieces of debris </w:t>
      </w:r>
      <w:r w:rsidRPr="0014773E">
        <w:rPr>
          <w:rStyle w:val="StyleUnderline"/>
          <w:rFonts w:asciiTheme="minorHAnsi" w:hAnsiTheme="minorHAnsi" w:cstheme="minorHAnsi"/>
        </w:rPr>
        <w:t>are</w:t>
      </w:r>
      <w:r w:rsidRPr="0078303B">
        <w:rPr>
          <w:rStyle w:val="StyleUnderline"/>
          <w:rFonts w:asciiTheme="minorHAnsi" w:hAnsiTheme="minorHAnsi" w:cstheme="minorHAnsi"/>
        </w:rPr>
        <w:t xml:space="preserve"> still </w:t>
      </w:r>
      <w:r w:rsidRPr="0014773E">
        <w:rPr>
          <w:rStyle w:val="StyleUnderline"/>
          <w:rFonts w:asciiTheme="minorHAnsi" w:hAnsiTheme="minorHAnsi" w:cstheme="minorHAnsi"/>
        </w:rPr>
        <w:t>considerable</w:t>
      </w:r>
      <w:r w:rsidRPr="0078303B">
        <w:rPr>
          <w:rStyle w:val="StyleUnderline"/>
          <w:rFonts w:asciiTheme="minorHAnsi" w:hAnsiTheme="minorHAnsi" w:cstheme="minorHAnsi"/>
        </w:rPr>
        <w:t xml:space="preserve">. In case of operational satellites, the error could be up to 330 feet (100 meters) large. When it comes to a piece of </w:t>
      </w:r>
      <w:r w:rsidRPr="0014773E">
        <w:rPr>
          <w:rStyle w:val="StyleUnderline"/>
          <w:rFonts w:asciiTheme="minorHAnsi" w:hAnsiTheme="minorHAnsi" w:cstheme="minorHAnsi"/>
          <w:highlight w:val="cyan"/>
        </w:rPr>
        <w:t>debris</w:t>
      </w:r>
      <w:r w:rsidRPr="0078303B">
        <w:rPr>
          <w:rStyle w:val="StyleUnderline"/>
          <w:rFonts w:asciiTheme="minorHAnsi" w:hAnsiTheme="minorHAnsi" w:cstheme="minorHAnsi"/>
        </w:rPr>
        <w:t xml:space="preserve">, the </w:t>
      </w:r>
      <w:r w:rsidRPr="0014773E">
        <w:rPr>
          <w:rStyle w:val="StyleUnderline"/>
          <w:rFonts w:asciiTheme="minorHAnsi" w:hAnsiTheme="minorHAnsi" w:cstheme="minorHAnsi"/>
          <w:highlight w:val="cyan"/>
        </w:rPr>
        <w:t>uncertainty about</w:t>
      </w:r>
      <w:r w:rsidRPr="0078303B">
        <w:rPr>
          <w:rStyle w:val="StyleUnderline"/>
          <w:rFonts w:asciiTheme="minorHAnsi" w:hAnsiTheme="minorHAnsi" w:cstheme="minorHAnsi"/>
        </w:rPr>
        <w:t xml:space="preserve"> its exact </w:t>
      </w:r>
      <w:r w:rsidRPr="0014773E">
        <w:rPr>
          <w:rStyle w:val="StyleUnderline"/>
          <w:rFonts w:asciiTheme="minorHAnsi" w:hAnsiTheme="minorHAnsi" w:cstheme="minorHAnsi"/>
          <w:highlight w:val="cyan"/>
        </w:rPr>
        <w:t xml:space="preserve">position </w:t>
      </w:r>
      <w:r w:rsidRPr="005D100E">
        <w:rPr>
          <w:rStyle w:val="StyleUnderline"/>
          <w:rFonts w:asciiTheme="minorHAnsi" w:hAnsiTheme="minorHAnsi" w:cstheme="minorHAnsi"/>
        </w:rPr>
        <w:t xml:space="preserve">might be </w:t>
      </w:r>
      <w:r w:rsidRPr="0014773E">
        <w:rPr>
          <w:rStyle w:val="StyleUnderline"/>
          <w:rFonts w:asciiTheme="minorHAnsi" w:hAnsiTheme="minorHAnsi" w:cstheme="minorHAnsi"/>
          <w:highlight w:val="cyan"/>
        </w:rPr>
        <w:t>in</w:t>
      </w:r>
      <w:r w:rsidRPr="0078303B">
        <w:rPr>
          <w:rStyle w:val="StyleUnderline"/>
          <w:rFonts w:asciiTheme="minorHAnsi" w:hAnsiTheme="minorHAnsi" w:cstheme="minorHAnsi"/>
        </w:rPr>
        <w:t xml:space="preserve"> the </w:t>
      </w:r>
      <w:r w:rsidRPr="0014773E">
        <w:rPr>
          <w:rStyle w:val="StyleUnderline"/>
          <w:rFonts w:asciiTheme="minorHAnsi" w:hAnsiTheme="minorHAnsi" w:cstheme="minorHAnsi"/>
          <w:highlight w:val="cyan"/>
        </w:rPr>
        <w:t>order of a mile</w:t>
      </w:r>
      <w:r w:rsidRPr="0078303B">
        <w:rPr>
          <w:rStyle w:val="StyleUnderline"/>
          <w:rFonts w:asciiTheme="minorHAnsi" w:hAnsiTheme="minorHAnsi" w:cstheme="minorHAnsi"/>
        </w:rPr>
        <w:t xml:space="preserve"> or more. </w:t>
      </w:r>
    </w:p>
    <w:p w14:paraId="67937DD3" w14:textId="77777777" w:rsidR="009D2E5B" w:rsidRPr="0014773E" w:rsidRDefault="009D2E5B" w:rsidP="009D2E5B">
      <w:pPr>
        <w:rPr>
          <w:rFonts w:asciiTheme="minorHAnsi" w:hAnsiTheme="minorHAnsi" w:cstheme="minorHAnsi"/>
          <w:sz w:val="16"/>
          <w:szCs w:val="16"/>
        </w:rPr>
      </w:pPr>
      <w:r w:rsidRPr="0014773E">
        <w:rPr>
          <w:rFonts w:asciiTheme="minorHAnsi" w:hAnsiTheme="minorHAnsi" w:cstheme="minorHAnsi"/>
          <w:sz w:val="16"/>
          <w:szCs w:val="16"/>
        </w:rPr>
        <w:t xml:space="preserve">"This object can be anywhere in this bubble of multiple </w:t>
      </w:r>
      <w:proofErr w:type="spellStart"/>
      <w:r w:rsidRPr="0014773E">
        <w:rPr>
          <w:rFonts w:asciiTheme="minorHAnsi" w:hAnsiTheme="minorHAnsi" w:cstheme="minorHAnsi"/>
          <w:sz w:val="16"/>
          <w:szCs w:val="16"/>
        </w:rPr>
        <w:t>kilometres</w:t>
      </w:r>
      <w:proofErr w:type="spellEnd"/>
      <w:r w:rsidRPr="0014773E">
        <w:rPr>
          <w:rFonts w:asciiTheme="minorHAnsi" w:hAnsiTheme="minorHAnsi" w:cstheme="minorHAnsi"/>
          <w:sz w:val="16"/>
          <w:szCs w:val="16"/>
        </w:rPr>
        <w:t xml:space="preserve">," </w:t>
      </w:r>
      <w:proofErr w:type="spellStart"/>
      <w:r w:rsidRPr="0014773E">
        <w:rPr>
          <w:rFonts w:asciiTheme="minorHAnsi" w:hAnsiTheme="minorHAnsi" w:cstheme="minorHAnsi"/>
          <w:sz w:val="16"/>
          <w:szCs w:val="16"/>
        </w:rPr>
        <w:t>Hesar</w:t>
      </w:r>
      <w:proofErr w:type="spellEnd"/>
      <w:r w:rsidRPr="0014773E">
        <w:rPr>
          <w:rFonts w:asciiTheme="minorHAnsi" w:hAnsiTheme="minorHAnsi" w:cstheme="minorHAnsi"/>
          <w:sz w:val="16"/>
          <w:szCs w:val="16"/>
        </w:rPr>
        <w:t xml:space="preserve"> said. "At this point, and for the foreseeable future, avoidance is our best recourse. People that say 'I'm going to take the risk', in my humble opinion, that's an irresponsible thing to do."</w:t>
      </w:r>
    </w:p>
    <w:p w14:paraId="204EF3C7" w14:textId="77777777" w:rsidR="009D2E5B" w:rsidRPr="0014773E" w:rsidRDefault="009D2E5B" w:rsidP="009D2E5B">
      <w:pPr>
        <w:rPr>
          <w:rFonts w:asciiTheme="minorHAnsi" w:hAnsiTheme="minorHAnsi" w:cstheme="minorHAnsi"/>
          <w:sz w:val="16"/>
          <w:szCs w:val="16"/>
        </w:rPr>
      </w:pPr>
      <w:proofErr w:type="spellStart"/>
      <w:r w:rsidRPr="0014773E">
        <w:rPr>
          <w:rFonts w:asciiTheme="minorHAnsi" w:hAnsiTheme="minorHAnsi" w:cstheme="minorHAnsi"/>
          <w:sz w:val="16"/>
          <w:szCs w:val="16"/>
        </w:rPr>
        <w:t>Starlink</w:t>
      </w:r>
      <w:proofErr w:type="spellEnd"/>
      <w:r w:rsidRPr="0014773E">
        <w:rPr>
          <w:rFonts w:asciiTheme="minorHAnsi" w:hAnsiTheme="minorHAnsi" w:cstheme="minorHAnsi"/>
          <w:sz w:val="16"/>
          <w:szCs w:val="16"/>
        </w:rPr>
        <w:t xml:space="preserve"> monopoly</w:t>
      </w:r>
    </w:p>
    <w:p w14:paraId="0FEAD0E5" w14:textId="77777777" w:rsidR="009D2E5B" w:rsidRPr="0014773E" w:rsidRDefault="009D2E5B" w:rsidP="009D2E5B">
      <w:pPr>
        <w:rPr>
          <w:rFonts w:asciiTheme="minorHAnsi" w:hAnsiTheme="minorHAnsi" w:cstheme="minorHAnsi"/>
          <w:sz w:val="16"/>
          <w:szCs w:val="16"/>
        </w:rPr>
      </w:pPr>
      <w:r w:rsidRPr="0014773E">
        <w:rPr>
          <w:rFonts w:asciiTheme="minorHAnsi" w:hAnsiTheme="minorHAnsi" w:cstheme="minorHAnsi"/>
          <w:sz w:val="16"/>
          <w:szCs w:val="16"/>
        </w:rPr>
        <w:t xml:space="preserve">Lewis is concerned about the growing influence of a single actor — </w:t>
      </w:r>
      <w:proofErr w:type="spellStart"/>
      <w:r w:rsidRPr="0014773E">
        <w:rPr>
          <w:rFonts w:asciiTheme="minorHAnsi" w:hAnsiTheme="minorHAnsi" w:cstheme="minorHAnsi"/>
          <w:sz w:val="16"/>
          <w:szCs w:val="16"/>
        </w:rPr>
        <w:t>Starlink</w:t>
      </w:r>
      <w:proofErr w:type="spellEnd"/>
      <w:r w:rsidRPr="0014773E">
        <w:rPr>
          <w:rFonts w:asciiTheme="minorHAnsi" w:hAnsiTheme="minorHAnsi" w:cstheme="minorHAnsi"/>
          <w:sz w:val="16"/>
          <w:szCs w:val="16"/>
        </w:rPr>
        <w:t xml:space="preserve"> — on the safety of orbital operations. Especially, he says, as the spaceflight company has entered the satellite operations world only recently. </w:t>
      </w:r>
    </w:p>
    <w:p w14:paraId="3E5C8C20" w14:textId="77777777" w:rsidR="009D2E5B" w:rsidRPr="0078303B" w:rsidRDefault="009D2E5B" w:rsidP="009D2E5B">
      <w:pPr>
        <w:rPr>
          <w:rStyle w:val="StyleUnderline"/>
          <w:rFonts w:asciiTheme="minorHAnsi" w:hAnsiTheme="minorHAnsi" w:cstheme="minorHAnsi"/>
        </w:rPr>
      </w:pPr>
      <w:r w:rsidRPr="0014773E">
        <w:rPr>
          <w:rFonts w:asciiTheme="minorHAnsi" w:hAnsiTheme="minorHAnsi" w:cstheme="minorHAnsi"/>
          <w:sz w:val="16"/>
        </w:rPr>
        <w:t>"We place trust in a single company, to do the right thing," Lewis said. "</w:t>
      </w:r>
      <w:r w:rsidRPr="0078303B">
        <w:rPr>
          <w:rStyle w:val="StyleUnderline"/>
          <w:rFonts w:asciiTheme="minorHAnsi" w:hAnsiTheme="minorHAnsi" w:cstheme="minorHAnsi"/>
        </w:rPr>
        <w:t xml:space="preserve">We are in a situation where most of the maneuvers we see will involve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They were a launch provider before, now they are the world's biggest satellite operator, but they have only been doing that for two years so there is a certain amount of inexperience."</w:t>
      </w:r>
    </w:p>
    <w:p w14:paraId="7F788488" w14:textId="77777777" w:rsidR="009D2E5B" w:rsidRPr="0014773E" w:rsidRDefault="009D2E5B" w:rsidP="009D2E5B">
      <w:pPr>
        <w:rPr>
          <w:rFonts w:asciiTheme="minorHAnsi" w:hAnsiTheme="minorHAnsi" w:cstheme="minorHAnsi"/>
          <w:sz w:val="16"/>
        </w:rPr>
      </w:pPr>
      <w:r w:rsidRPr="0014773E">
        <w:rPr>
          <w:rStyle w:val="StyleUnderline"/>
          <w:rFonts w:asciiTheme="minorHAnsi" w:hAnsiTheme="minorHAnsi" w:cstheme="minorHAnsi"/>
        </w:rPr>
        <w:t>SpaceX relies</w:t>
      </w:r>
      <w:r w:rsidRPr="0078303B">
        <w:rPr>
          <w:rStyle w:val="StyleUnderline"/>
          <w:rFonts w:asciiTheme="minorHAnsi" w:hAnsiTheme="minorHAnsi" w:cstheme="minorHAnsi"/>
        </w:rPr>
        <w:t xml:space="preserve"> on an </w:t>
      </w:r>
      <w:r w:rsidRPr="0014773E">
        <w:rPr>
          <w:rStyle w:val="StyleUnderline"/>
          <w:rFonts w:asciiTheme="minorHAnsi" w:hAnsiTheme="minorHAnsi" w:cstheme="minorHAnsi"/>
          <w:highlight w:val="cyan"/>
        </w:rPr>
        <w:t>autonomous collision avoidance</w:t>
      </w:r>
      <w:r w:rsidRPr="0078303B">
        <w:rPr>
          <w:rStyle w:val="StyleUnderline"/>
          <w:rFonts w:asciiTheme="minorHAnsi" w:hAnsiTheme="minorHAnsi" w:cstheme="minorHAnsi"/>
        </w:rPr>
        <w:t xml:space="preserve"> system to keep its fleet away from other spacecraft. </w:t>
      </w:r>
      <w:r w:rsidRPr="0014773E">
        <w:rPr>
          <w:rStyle w:val="StyleUnderline"/>
          <w:rFonts w:asciiTheme="minorHAnsi" w:hAnsiTheme="minorHAnsi" w:cstheme="minorHAnsi"/>
        </w:rPr>
        <w:t>That</w:t>
      </w:r>
      <w:r w:rsidRPr="0078303B">
        <w:rPr>
          <w:rStyle w:val="StyleUnderline"/>
          <w:rFonts w:asciiTheme="minorHAnsi" w:hAnsiTheme="minorHAnsi" w:cstheme="minorHAnsi"/>
        </w:rPr>
        <w:t xml:space="preserve">, however, </w:t>
      </w:r>
      <w:r w:rsidRPr="0014773E">
        <w:rPr>
          <w:rStyle w:val="StyleUnderline"/>
          <w:rFonts w:asciiTheme="minorHAnsi" w:hAnsiTheme="minorHAnsi" w:cstheme="minorHAnsi"/>
        </w:rPr>
        <w:t>could</w:t>
      </w:r>
      <w:r w:rsidRPr="0078303B">
        <w:rPr>
          <w:rStyle w:val="StyleUnderline"/>
          <w:rFonts w:asciiTheme="minorHAnsi" w:hAnsiTheme="minorHAnsi" w:cstheme="minorHAnsi"/>
        </w:rPr>
        <w:t xml:space="preserve"> sometimes </w:t>
      </w:r>
      <w:r w:rsidRPr="0014773E">
        <w:rPr>
          <w:rStyle w:val="StyleUnderline"/>
          <w:rFonts w:asciiTheme="minorHAnsi" w:hAnsiTheme="minorHAnsi" w:cstheme="minorHAnsi"/>
          <w:highlight w:val="cyan"/>
        </w:rPr>
        <w:t>introduce further problems</w:t>
      </w:r>
      <w:r w:rsidRPr="0078303B">
        <w:rPr>
          <w:rStyle w:val="StyleUnderline"/>
          <w:rFonts w:asciiTheme="minorHAnsi" w:hAnsiTheme="minorHAnsi" w:cstheme="minorHAnsi"/>
        </w:rPr>
        <w:t>.</w:t>
      </w:r>
      <w:r w:rsidRPr="0014773E">
        <w:rPr>
          <w:rFonts w:asciiTheme="minorHAnsi" w:hAnsiTheme="minorHAnsi" w:cstheme="minorHAnsi"/>
          <w:sz w:val="16"/>
        </w:rPr>
        <w:t xml:space="preserve"> The automatic orbital adjustments change the forecasted trajectory and therefore make collision predictions more complicated, according to Lewis.</w:t>
      </w:r>
    </w:p>
    <w:p w14:paraId="4D815E99" w14:textId="77777777" w:rsidR="009D2E5B" w:rsidRPr="0078303B" w:rsidRDefault="009D2E5B" w:rsidP="009D2E5B">
      <w:pPr>
        <w:rPr>
          <w:rStyle w:val="StyleUnderline"/>
          <w:rFonts w:asciiTheme="minorHAnsi" w:hAnsiTheme="minorHAnsi" w:cstheme="minorHAnsi"/>
        </w:rPr>
      </w:pPr>
      <w:r w:rsidRPr="0078303B">
        <w:rPr>
          <w:rStyle w:val="StyleUnderline"/>
          <w:rFonts w:asciiTheme="minorHAnsi" w:hAnsiTheme="minorHAnsi" w:cstheme="minorHAnsi"/>
        </w:rPr>
        <w:t>"</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doesn't publicize all the maneuvers that they're making, but it is believed that they are making a lot of small corrections and adjustments all the time,</w:t>
      </w:r>
      <w:r w:rsidRPr="0014773E">
        <w:rPr>
          <w:rFonts w:asciiTheme="minorHAnsi" w:hAnsiTheme="minorHAnsi" w:cstheme="minorHAnsi"/>
          <w:sz w:val="16"/>
        </w:rPr>
        <w:t>" Lewis said. "</w:t>
      </w:r>
      <w:r w:rsidRPr="0078303B">
        <w:rPr>
          <w:rStyle w:val="StyleUnderline"/>
          <w:rFonts w:asciiTheme="minorHAnsi" w:hAnsiTheme="minorHAnsi" w:cstheme="minorHAnsi"/>
        </w:rPr>
        <w:t>But that causes problems for everybody else because no one knows where the satellite is going to be and what it is going to do in the next few days."</w:t>
      </w:r>
    </w:p>
    <w:p w14:paraId="771703E6" w14:textId="77777777" w:rsidR="009D2E5B" w:rsidRPr="0078303B" w:rsidRDefault="009D2E5B" w:rsidP="009D2E5B">
      <w:pPr>
        <w:pStyle w:val="Heading4"/>
        <w:rPr>
          <w:rFonts w:asciiTheme="minorHAnsi" w:hAnsiTheme="minorHAnsi" w:cstheme="minorHAnsi"/>
        </w:rPr>
      </w:pPr>
      <w:r>
        <w:rPr>
          <w:rFonts w:asciiTheme="minorHAnsi" w:hAnsiTheme="minorHAnsi" w:cstheme="minorHAnsi"/>
        </w:rPr>
        <w:t xml:space="preserve">Military </w:t>
      </w:r>
      <w:proofErr w:type="spellStart"/>
      <w:r>
        <w:rPr>
          <w:rFonts w:asciiTheme="minorHAnsi" w:hAnsiTheme="minorHAnsi" w:cstheme="minorHAnsi"/>
        </w:rPr>
        <w:t>sats</w:t>
      </w:r>
      <w:proofErr w:type="spellEnd"/>
      <w:r>
        <w:rPr>
          <w:rFonts w:asciiTheme="minorHAnsi" w:hAnsiTheme="minorHAnsi" w:cstheme="minorHAnsi"/>
        </w:rPr>
        <w:t xml:space="preserve"> go dark triggers nuke war – multiple hotspots and space uniquely escalatory. </w:t>
      </w:r>
    </w:p>
    <w:p w14:paraId="48FD731C" w14:textId="77777777" w:rsidR="009D2E5B" w:rsidRPr="0078303B" w:rsidRDefault="009D2E5B" w:rsidP="009D2E5B">
      <w:pPr>
        <w:rPr>
          <w:rFonts w:asciiTheme="minorHAnsi" w:hAnsiTheme="minorHAnsi" w:cstheme="minorHAnsi"/>
        </w:rPr>
      </w:pPr>
      <w:r w:rsidRPr="007C67EC">
        <w:rPr>
          <w:rStyle w:val="Style13ptBold"/>
        </w:rPr>
        <w:t>Blatt 20</w:t>
      </w:r>
      <w:r w:rsidRPr="0078303B">
        <w:rPr>
          <w:rFonts w:asciiTheme="minorHAnsi" w:hAnsiTheme="minorHAnsi" w:cstheme="min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8" w:history="1">
        <w:r w:rsidRPr="0078303B">
          <w:rPr>
            <w:rStyle w:val="Hyperlink"/>
            <w:rFonts w:asciiTheme="minorHAnsi" w:hAnsiTheme="minorHAnsi" w:cstheme="minorHAnsi"/>
          </w:rPr>
          <w:t>https://hir.harvard.edu/anti-satellite-weapons-and-the-emerging-space-arms-race/</w:t>
        </w:r>
      </w:hyperlink>
      <w:r w:rsidRPr="0078303B">
        <w:rPr>
          <w:rFonts w:asciiTheme="minorHAnsi" w:hAnsiTheme="minorHAnsi" w:cstheme="minorHAnsi"/>
        </w:rPr>
        <w:t xml:space="preserve"> </w:t>
      </w:r>
    </w:p>
    <w:p w14:paraId="3E35CA05" w14:textId="77777777" w:rsidR="009D2E5B" w:rsidRPr="007C67EC" w:rsidRDefault="009D2E5B" w:rsidP="009D2E5B">
      <w:pPr>
        <w:rPr>
          <w:rFonts w:asciiTheme="minorHAnsi" w:hAnsiTheme="minorHAnsi" w:cstheme="minorHAnsi"/>
          <w:sz w:val="16"/>
        </w:rPr>
      </w:pPr>
      <w:r w:rsidRPr="007C67EC">
        <w:rPr>
          <w:rFonts w:asciiTheme="minorHAnsi" w:hAnsiTheme="minorHAnsi" w:cstheme="minorHAnsi"/>
          <w:sz w:val="16"/>
        </w:rPr>
        <w:t xml:space="preserve">Despite their deterrent functions, ASATs are more likely to provoke or exacerbate conflicts than dampen them, especially given the </w:t>
      </w:r>
      <w:r w:rsidRPr="0078303B">
        <w:rPr>
          <w:rStyle w:val="StyleUnderline"/>
          <w:rFonts w:asciiTheme="minorHAnsi" w:hAnsiTheme="minorHAnsi" w:cstheme="minorHAnsi"/>
        </w:rPr>
        <w:t>risk</w:t>
      </w:r>
      <w:r w:rsidRPr="007C67EC">
        <w:rPr>
          <w:rFonts w:asciiTheme="minorHAnsi" w:hAnsiTheme="minorHAnsi" w:cstheme="minorHAnsi"/>
          <w:sz w:val="16"/>
        </w:rPr>
        <w:t xml:space="preserve"> they </w:t>
      </w:r>
      <w:hyperlink r:id="rId9" w:history="1">
        <w:r w:rsidRPr="007C67EC">
          <w:rPr>
            <w:rStyle w:val="Hyperlink"/>
            <w:rFonts w:asciiTheme="minorHAnsi" w:hAnsiTheme="minorHAnsi" w:cstheme="minorHAnsi"/>
            <w:sz w:val="16"/>
          </w:rPr>
          <w:t>pose</w:t>
        </w:r>
      </w:hyperlink>
      <w:r w:rsidRPr="007C67EC">
        <w:rPr>
          <w:rFonts w:asciiTheme="minorHAnsi" w:hAnsiTheme="minorHAnsi" w:cstheme="minorHAnsi"/>
          <w:sz w:val="16"/>
        </w:rPr>
        <w:t> </w:t>
      </w:r>
      <w:r w:rsidRPr="0078303B">
        <w:rPr>
          <w:rStyle w:val="StyleUnderline"/>
          <w:rFonts w:asciiTheme="minorHAnsi" w:hAnsiTheme="minorHAnsi" w:cstheme="minorHAnsi"/>
        </w:rPr>
        <w:t xml:space="preserve">to early warning satellites. These </w:t>
      </w:r>
      <w:r w:rsidRPr="007C67EC">
        <w:rPr>
          <w:rStyle w:val="StyleUnderline"/>
          <w:rFonts w:asciiTheme="minorHAnsi" w:hAnsiTheme="minorHAnsi" w:cstheme="minorHAnsi"/>
          <w:highlight w:val="cyan"/>
        </w:rPr>
        <w:t>sat</w:t>
      </w:r>
      <w:r w:rsidRPr="0078303B">
        <w:rPr>
          <w:rStyle w:val="StyleUnderline"/>
          <w:rFonts w:asciiTheme="minorHAnsi" w:hAnsiTheme="minorHAnsi" w:cstheme="minorHAnsi"/>
        </w:rPr>
        <w:t>ellite</w:t>
      </w:r>
      <w:r w:rsidRPr="007C67EC">
        <w:rPr>
          <w:rStyle w:val="StyleUnderline"/>
          <w:rFonts w:asciiTheme="minorHAnsi" w:hAnsiTheme="minorHAnsi" w:cstheme="minorHAnsi"/>
          <w:highlight w:val="cyan"/>
        </w:rPr>
        <w:t>s are</w:t>
      </w:r>
      <w:r w:rsidRPr="0078303B">
        <w:rPr>
          <w:rStyle w:val="StyleUnderline"/>
          <w:rFonts w:asciiTheme="minorHAnsi" w:hAnsiTheme="minorHAnsi" w:cstheme="minorHAnsi"/>
        </w:rPr>
        <w:t xml:space="preserve"> a </w:t>
      </w:r>
      <w:r w:rsidRPr="007C67EC">
        <w:rPr>
          <w:rStyle w:val="StyleUnderline"/>
          <w:rFonts w:asciiTheme="minorHAnsi" w:hAnsiTheme="minorHAnsi" w:cstheme="minorHAnsi"/>
          <w:highlight w:val="cyan"/>
        </w:rPr>
        <w:t>crucial</w:t>
      </w:r>
      <w:r w:rsidRPr="0078303B">
        <w:rPr>
          <w:rStyle w:val="StyleUnderline"/>
          <w:rFonts w:asciiTheme="minorHAnsi" w:hAnsiTheme="minorHAnsi" w:cstheme="minorHAnsi"/>
        </w:rPr>
        <w:t xml:space="preserve"> element of US ballistic missile defense, </w:t>
      </w:r>
      <w:r w:rsidRPr="005D100E">
        <w:rPr>
          <w:rStyle w:val="StyleUnderline"/>
          <w:rFonts w:asciiTheme="minorHAnsi" w:hAnsiTheme="minorHAnsi" w:cstheme="minorHAnsi"/>
        </w:rPr>
        <w:t>capable of </w:t>
      </w:r>
      <w:r>
        <w:rPr>
          <w:rStyle w:val="StyleUnderline"/>
          <w:rFonts w:asciiTheme="minorHAnsi" w:hAnsiTheme="minorHAnsi" w:cstheme="minorHAnsi"/>
        </w:rPr>
        <w:t>[</w:t>
      </w:r>
      <w:r w:rsidRPr="005D100E">
        <w:rPr>
          <w:rStyle w:val="StyleUnderline"/>
          <w:rFonts w:asciiTheme="minorHAnsi" w:hAnsiTheme="minorHAnsi" w:cstheme="minorHAnsi"/>
          <w:highlight w:val="cyan"/>
        </w:rPr>
        <w:t>to</w:t>
      </w:r>
      <w:r>
        <w:rPr>
          <w:rStyle w:val="StyleUnderline"/>
          <w:rFonts w:asciiTheme="minorHAnsi" w:hAnsiTheme="minorHAnsi" w:cstheme="minorHAnsi"/>
        </w:rPr>
        <w:t xml:space="preserve">] </w:t>
      </w:r>
      <w:hyperlink r:id="rId10" w:history="1">
        <w:r w:rsidRPr="007C67EC">
          <w:rPr>
            <w:rStyle w:val="StyleUnderline"/>
            <w:rFonts w:asciiTheme="minorHAnsi" w:hAnsiTheme="minorHAnsi" w:cstheme="minorHAnsi"/>
            <w:highlight w:val="cyan"/>
          </w:rPr>
          <w:t>detecting missiles</w:t>
        </w:r>
      </w:hyperlink>
      <w:r w:rsidRPr="0078303B">
        <w:rPr>
          <w:rStyle w:val="StyleUnderline"/>
          <w:rFonts w:asciiTheme="minorHAnsi" w:hAnsiTheme="minorHAnsi" w:cstheme="minorHAnsi"/>
        </w:rPr>
        <w:t xml:space="preserve"> immediately after launch </w:t>
      </w:r>
      <w:r w:rsidRPr="007C67EC">
        <w:rPr>
          <w:rStyle w:val="StyleUnderline"/>
          <w:rFonts w:asciiTheme="minorHAnsi" w:hAnsiTheme="minorHAnsi" w:cstheme="minorHAnsi"/>
          <w:highlight w:val="cyan"/>
        </w:rPr>
        <w:t>and tracking</w:t>
      </w:r>
      <w:r w:rsidRPr="0078303B">
        <w:rPr>
          <w:rStyle w:val="StyleUnderline"/>
          <w:rFonts w:asciiTheme="minorHAnsi" w:hAnsiTheme="minorHAnsi" w:cstheme="minorHAnsi"/>
        </w:rPr>
        <w:t xml:space="preserve"> their paths</w:t>
      </w:r>
      <w:r w:rsidRPr="007C67EC">
        <w:rPr>
          <w:rFonts w:asciiTheme="minorHAnsi" w:hAnsiTheme="minorHAnsi" w:cstheme="minorHAnsi"/>
          <w:sz w:val="16"/>
        </w:rPr>
        <w:t>.</w:t>
      </w:r>
    </w:p>
    <w:p w14:paraId="3093FB48" w14:textId="77777777" w:rsidR="009D2E5B" w:rsidRPr="007C67EC" w:rsidRDefault="009D2E5B" w:rsidP="009D2E5B">
      <w:pPr>
        <w:rPr>
          <w:rFonts w:asciiTheme="minorHAnsi" w:hAnsiTheme="minorHAnsi" w:cstheme="minorHAnsi"/>
          <w:sz w:val="16"/>
        </w:rPr>
      </w:pPr>
      <w:r w:rsidRPr="0078303B">
        <w:rPr>
          <w:rStyle w:val="StyleUnderline"/>
          <w:rFonts w:asciiTheme="minorHAnsi" w:hAnsiTheme="minorHAnsi" w:cstheme="minorHAnsi"/>
        </w:rPr>
        <w:t xml:space="preserve">Suppose a US </w:t>
      </w:r>
      <w:r w:rsidRPr="007C67EC">
        <w:rPr>
          <w:rStyle w:val="StyleUnderline"/>
          <w:rFonts w:asciiTheme="minorHAnsi" w:hAnsiTheme="minorHAnsi" w:cstheme="minorHAnsi"/>
          <w:highlight w:val="cyan"/>
        </w:rPr>
        <w:t>early warning sat</w:t>
      </w:r>
      <w:r w:rsidRPr="0078303B">
        <w:rPr>
          <w:rStyle w:val="StyleUnderline"/>
          <w:rFonts w:asciiTheme="minorHAnsi" w:hAnsiTheme="minorHAnsi" w:cstheme="minorHAnsi"/>
        </w:rPr>
        <w:t xml:space="preserve">ellite goes dark, or is shut down. </w:t>
      </w:r>
      <w:r w:rsidRPr="007C67EC">
        <w:rPr>
          <w:rStyle w:val="StyleUnderline"/>
          <w:rFonts w:asciiTheme="minorHAnsi" w:hAnsiTheme="minorHAnsi" w:cstheme="minorHAnsi"/>
          <w:highlight w:val="cyan"/>
        </w:rPr>
        <w:t>Going dark</w:t>
      </w:r>
      <w:r w:rsidRPr="005D100E">
        <w:rPr>
          <w:rStyle w:val="StyleUnderline"/>
          <w:rFonts w:asciiTheme="minorHAnsi" w:hAnsiTheme="minorHAnsi" w:cstheme="minorHAnsi"/>
        </w:rPr>
        <w:t xml:space="preserve"> </w:t>
      </w:r>
      <w:r w:rsidRPr="007C67EC">
        <w:rPr>
          <w:rStyle w:val="StyleUnderline"/>
          <w:rFonts w:asciiTheme="minorHAnsi" w:hAnsiTheme="minorHAnsi" w:cstheme="minorHAnsi"/>
        </w:rPr>
        <w:t xml:space="preserve">could </w:t>
      </w:r>
      <w:r w:rsidRPr="007C67EC">
        <w:rPr>
          <w:rStyle w:val="StyleUnderline"/>
          <w:rFonts w:asciiTheme="minorHAnsi" w:hAnsiTheme="minorHAnsi" w:cstheme="minorHAnsi"/>
          <w:highlight w:val="cyan"/>
        </w:rPr>
        <w:t>signal</w:t>
      </w:r>
      <w:r w:rsidRPr="007C67EC">
        <w:rPr>
          <w:rFonts w:asciiTheme="minorHAnsi" w:hAnsiTheme="minorHAnsi" w:cstheme="minorHAnsi"/>
          <w:sz w:val="16"/>
        </w:rPr>
        <w:t xml:space="preserve"> a glitch, but in a world in which other countries have ASATs, it could also signal </w:t>
      </w:r>
      <w:r w:rsidRPr="0078303B">
        <w:rPr>
          <w:rStyle w:val="StyleUnderline"/>
          <w:rFonts w:asciiTheme="minorHAnsi" w:hAnsiTheme="minorHAnsi" w:cstheme="minorHAnsi"/>
        </w:rPr>
        <w:t xml:space="preserve">the beginning of </w:t>
      </w:r>
      <w:r w:rsidRPr="007C67EC">
        <w:rPr>
          <w:rStyle w:val="StyleUnderline"/>
          <w:rFonts w:asciiTheme="minorHAnsi" w:hAnsiTheme="minorHAnsi" w:cstheme="minorHAnsi"/>
        </w:rPr>
        <w:t xml:space="preserve">an </w:t>
      </w:r>
      <w:r w:rsidRPr="007C67EC">
        <w:rPr>
          <w:rStyle w:val="StyleUnderline"/>
          <w:rFonts w:asciiTheme="minorHAnsi" w:hAnsiTheme="minorHAnsi" w:cstheme="minorHAnsi"/>
          <w:highlight w:val="cyan"/>
        </w:rPr>
        <w:t>attack</w:t>
      </w:r>
      <w:r w:rsidRPr="007C67EC">
        <w:rPr>
          <w:rStyle w:val="StyleUnderline"/>
          <w:rFonts w:asciiTheme="minorHAnsi" w:hAnsiTheme="minorHAnsi" w:cstheme="minorHAnsi"/>
        </w:rPr>
        <w:t xml:space="preserve">. </w:t>
      </w:r>
      <w:r w:rsidRPr="0078303B">
        <w:rPr>
          <w:rStyle w:val="StyleUnderline"/>
          <w:rFonts w:asciiTheme="minorHAnsi" w:hAnsiTheme="minorHAnsi" w:cstheme="minorHAnsi"/>
        </w:rPr>
        <w:t xml:space="preserve">Without early warning satellites, the </w:t>
      </w:r>
      <w:r w:rsidRPr="0078303B">
        <w:rPr>
          <w:rStyle w:val="StyleUnderline"/>
          <w:rFonts w:asciiTheme="minorHAnsi" w:hAnsiTheme="minorHAnsi" w:cstheme="minorHAnsi"/>
        </w:rPr>
        <w:lastRenderedPageBreak/>
        <w:t xml:space="preserve">United States is much more susceptible to nuclear missiles. Given the strategy of </w:t>
      </w:r>
      <w:proofErr w:type="spellStart"/>
      <w:r w:rsidRPr="0078303B">
        <w:rPr>
          <w:rStyle w:val="StyleUnderline"/>
          <w:rFonts w:asciiTheme="minorHAnsi" w:hAnsiTheme="minorHAnsi" w:cstheme="minorHAnsi"/>
        </w:rPr>
        <w:t>counterforcing</w:t>
      </w:r>
      <w:proofErr w:type="spellEnd"/>
      <w:r w:rsidRPr="0078303B">
        <w:rPr>
          <w:rStyle w:val="StyleUnderline"/>
          <w:rFonts w:asciiTheme="minorHAnsi" w:hAnsiTheme="minorHAnsi" w:cstheme="minorHAnsi"/>
        </w:rPr>
        <w:t>—</w:t>
      </w:r>
      <w:hyperlink r:id="rId11" w:history="1">
        <w:r w:rsidRPr="0078303B">
          <w:rPr>
            <w:rStyle w:val="StyleUnderline"/>
            <w:rFonts w:asciiTheme="minorHAnsi" w:hAnsiTheme="minorHAnsi" w:cstheme="minorHAnsi"/>
          </w:rPr>
          <w:t>targeting</w:t>
        </w:r>
      </w:hyperlink>
      <w:r w:rsidRPr="0078303B">
        <w:rPr>
          <w:rStyle w:val="StyleUnderline"/>
          <w:rFonts w:asciiTheme="minorHAnsi" w:hAnsiTheme="minorHAnsi" w:cstheme="minorHAnsi"/>
        </w:rPr>
        <w:t xml:space="preserve"> nuclear silos rather than populous cities to prevent a nuclear counterattack—the </w:t>
      </w:r>
      <w:r w:rsidRPr="007C67EC">
        <w:rPr>
          <w:rStyle w:val="StyleUnderline"/>
          <w:rFonts w:asciiTheme="minorHAnsi" w:hAnsiTheme="minorHAnsi" w:cstheme="minorHAnsi"/>
          <w:highlight w:val="cyan"/>
        </w:rPr>
        <w:t>Americans</w:t>
      </w:r>
      <w:r w:rsidRPr="0078303B">
        <w:rPr>
          <w:rStyle w:val="StyleUnderline"/>
          <w:rFonts w:asciiTheme="minorHAnsi" w:hAnsiTheme="minorHAnsi" w:cstheme="minorHAnsi"/>
        </w:rPr>
        <w:t xml:space="preserve"> might </w:t>
      </w:r>
      <w:r w:rsidRPr="007C67EC">
        <w:rPr>
          <w:rStyle w:val="StyleUnderline"/>
          <w:rFonts w:asciiTheme="minorHAnsi" w:hAnsiTheme="minorHAnsi" w:cstheme="minorHAnsi"/>
          <w:highlight w:val="cyan"/>
        </w:rPr>
        <w:t>believe</w:t>
      </w:r>
      <w:r w:rsidRPr="0078303B">
        <w:rPr>
          <w:rStyle w:val="StyleUnderline"/>
          <w:rFonts w:asciiTheme="minorHAnsi" w:hAnsiTheme="minorHAnsi" w:cstheme="minorHAnsi"/>
        </w:rPr>
        <w:t xml:space="preserve"> their </w:t>
      </w:r>
      <w:r w:rsidRPr="007C67EC">
        <w:rPr>
          <w:rStyle w:val="StyleUnderline"/>
          <w:rFonts w:asciiTheme="minorHAnsi" w:hAnsiTheme="minorHAnsi" w:cstheme="minorHAnsi"/>
          <w:highlight w:val="cyan"/>
        </w:rPr>
        <w:t>nuc</w:t>
      </w:r>
      <w:r w:rsidRPr="0078303B">
        <w:rPr>
          <w:rStyle w:val="StyleUnderline"/>
          <w:rFonts w:asciiTheme="minorHAnsi" w:hAnsiTheme="minorHAnsi" w:cstheme="minorHAnsi"/>
        </w:rPr>
        <w:t>lear weapon</w:t>
      </w:r>
      <w:r w:rsidRPr="007C67EC">
        <w:rPr>
          <w:rStyle w:val="StyleUnderline"/>
          <w:rFonts w:asciiTheme="minorHAnsi" w:hAnsiTheme="minorHAnsi" w:cstheme="minorHAnsi"/>
          <w:highlight w:val="cyan"/>
        </w:rPr>
        <w:t>s are</w:t>
      </w:r>
      <w:r w:rsidRPr="0078303B">
        <w:rPr>
          <w:rStyle w:val="StyleUnderline"/>
          <w:rFonts w:asciiTheme="minorHAnsi" w:hAnsiTheme="minorHAnsi" w:cstheme="minorHAnsi"/>
        </w:rPr>
        <w:t xml:space="preserve"> imminently </w:t>
      </w:r>
      <w:r w:rsidRPr="007C67EC">
        <w:rPr>
          <w:rStyle w:val="StyleUnderline"/>
          <w:rFonts w:asciiTheme="minorHAnsi" w:hAnsiTheme="minorHAnsi" w:cstheme="minorHAnsi"/>
          <w:highlight w:val="cyan"/>
        </w:rPr>
        <w:t>a</w:t>
      </w:r>
      <w:r w:rsidRPr="00872BAC">
        <w:rPr>
          <w:rStyle w:val="StyleUnderline"/>
          <w:rFonts w:asciiTheme="minorHAnsi" w:hAnsiTheme="minorHAnsi" w:cstheme="minorHAnsi"/>
        </w:rPr>
        <w:t xml:space="preserve">t </w:t>
      </w:r>
      <w:r w:rsidRPr="007C67EC">
        <w:rPr>
          <w:rStyle w:val="StyleUnderline"/>
          <w:rFonts w:asciiTheme="minorHAnsi" w:hAnsiTheme="minorHAnsi" w:cstheme="minorHAnsi"/>
          <w:highlight w:val="cyan"/>
        </w:rPr>
        <w:t>risk</w:t>
      </w:r>
      <w:r w:rsidRPr="0078303B">
        <w:rPr>
          <w:rStyle w:val="StyleUnderline"/>
          <w:rFonts w:asciiTheme="minorHAnsi" w:hAnsiTheme="minorHAnsi" w:cstheme="minorHAnsi"/>
        </w:rPr>
        <w:t>. It could be </w:t>
      </w:r>
      <w:hyperlink r:id="rId12" w:anchor="v=onepage&amp;q=%22Protecting%20Space%20Assets%22%20johnson-freese&amp;f=false" w:history="1">
        <w:r w:rsidRPr="007C67EC">
          <w:rPr>
            <w:rStyle w:val="StyleUnderline"/>
            <w:rFonts w:asciiTheme="minorHAnsi" w:hAnsiTheme="minorHAnsi" w:cstheme="minorHAnsi"/>
            <w:highlight w:val="cyan"/>
          </w:rPr>
          <w:t>twelve hours</w:t>
        </w:r>
      </w:hyperlink>
      <w:r w:rsidRPr="007C67EC">
        <w:rPr>
          <w:rStyle w:val="StyleUnderline"/>
          <w:rFonts w:asciiTheme="minorHAnsi" w:hAnsiTheme="minorHAnsi" w:cstheme="minorHAnsi"/>
          <w:highlight w:val="cyan"/>
        </w:rPr>
        <w:t> before</w:t>
      </w:r>
      <w:r w:rsidRPr="0078303B">
        <w:rPr>
          <w:rStyle w:val="StyleUnderline"/>
          <w:rFonts w:asciiTheme="minorHAnsi" w:hAnsiTheme="minorHAnsi" w:cstheme="minorHAnsi"/>
        </w:rPr>
        <w:t xml:space="preserve"> the United States </w:t>
      </w:r>
      <w:r w:rsidRPr="007C67EC">
        <w:rPr>
          <w:rStyle w:val="StyleUnderline"/>
          <w:rFonts w:asciiTheme="minorHAnsi" w:hAnsiTheme="minorHAnsi" w:cstheme="minorHAnsi"/>
          <w:highlight w:val="cyan"/>
        </w:rPr>
        <w:t>regains sat</w:t>
      </w:r>
      <w:r w:rsidRPr="0078303B">
        <w:rPr>
          <w:rStyle w:val="StyleUnderline"/>
          <w:rFonts w:asciiTheme="minorHAnsi" w:hAnsiTheme="minorHAnsi" w:cstheme="minorHAnsi"/>
        </w:rPr>
        <w:t xml:space="preserve">ellite </w:t>
      </w:r>
      <w:r w:rsidRPr="007C67EC">
        <w:rPr>
          <w:rStyle w:val="StyleUnderline"/>
          <w:rFonts w:asciiTheme="minorHAnsi" w:hAnsiTheme="minorHAnsi" w:cstheme="minorHAnsi"/>
          <w:highlight w:val="cyan"/>
        </w:rPr>
        <w:t>function</w:t>
      </w:r>
      <w:r w:rsidRPr="0078303B">
        <w:rPr>
          <w:rStyle w:val="StyleUnderline"/>
          <w:rFonts w:asciiTheme="minorHAnsi" w:hAnsiTheme="minorHAnsi" w:cstheme="minorHAnsi"/>
        </w:rPr>
        <w:t xml:space="preserve">, which is too long to wait to put together a nuclear counterattack. The </w:t>
      </w:r>
      <w:r w:rsidRPr="007C67EC">
        <w:rPr>
          <w:rStyle w:val="StyleUnderline"/>
          <w:rFonts w:asciiTheme="minorHAnsi" w:hAnsiTheme="minorHAnsi" w:cstheme="minorHAnsi"/>
          <w:highlight w:val="cyan"/>
        </w:rPr>
        <w:t>U</w:t>
      </w:r>
      <w:r w:rsidRPr="0078303B">
        <w:rPr>
          <w:rStyle w:val="StyleUnderline"/>
          <w:rFonts w:asciiTheme="minorHAnsi" w:hAnsiTheme="minorHAnsi" w:cstheme="minorHAnsi"/>
        </w:rPr>
        <w:t xml:space="preserve">nited </w:t>
      </w:r>
      <w:r w:rsidRPr="007C67EC">
        <w:rPr>
          <w:rStyle w:val="StyleUnderline"/>
          <w:rFonts w:asciiTheme="minorHAnsi" w:hAnsiTheme="minorHAnsi" w:cstheme="minorHAnsi"/>
          <w:highlight w:val="cyan"/>
        </w:rPr>
        <w:t>S</w:t>
      </w:r>
      <w:r w:rsidRPr="0078303B">
        <w:rPr>
          <w:rStyle w:val="StyleUnderline"/>
          <w:rFonts w:asciiTheme="minorHAnsi" w:hAnsiTheme="minorHAnsi" w:cstheme="minorHAnsi"/>
        </w:rPr>
        <w:t xml:space="preserve">tates, therefore, might move to </w:t>
      </w:r>
      <w:r w:rsidRPr="007C67EC">
        <w:rPr>
          <w:rStyle w:val="StyleUnderline"/>
          <w:rFonts w:asciiTheme="minorHAnsi" w:hAnsiTheme="minorHAnsi" w:cstheme="minorHAnsi"/>
          <w:highlight w:val="cyan"/>
        </w:rPr>
        <w:t xml:space="preserve">mobilize a nuclear </w:t>
      </w:r>
      <w:r w:rsidRPr="00872BAC">
        <w:rPr>
          <w:rStyle w:val="StyleUnderline"/>
          <w:rFonts w:asciiTheme="minorHAnsi" w:hAnsiTheme="minorHAnsi" w:cstheme="minorHAnsi"/>
          <w:highlight w:val="cyan"/>
        </w:rPr>
        <w:t>attack against Russia or China over</w:t>
      </w:r>
      <w:r w:rsidRPr="0078303B">
        <w:rPr>
          <w:rStyle w:val="StyleUnderline"/>
          <w:rFonts w:asciiTheme="minorHAnsi" w:hAnsiTheme="minorHAnsi" w:cstheme="minorHAnsi"/>
        </w:rPr>
        <w:t xml:space="preserve"> what might just be a piece of </w:t>
      </w:r>
      <w:r w:rsidRPr="00872BAC">
        <w:rPr>
          <w:rStyle w:val="StyleUnderline"/>
          <w:rFonts w:asciiTheme="minorHAnsi" w:hAnsiTheme="minorHAnsi" w:cstheme="minorHAnsi"/>
          <w:highlight w:val="cyan"/>
        </w:rPr>
        <w:t>debris shutting off a satellite</w:t>
      </w:r>
      <w:r w:rsidRPr="0078303B">
        <w:rPr>
          <w:rStyle w:val="StyleUnderline"/>
          <w:rFonts w:asciiTheme="minorHAnsi" w:hAnsiTheme="minorHAnsi" w:cstheme="minorHAnsi"/>
        </w:rPr>
        <w:t>.</w:t>
      </w:r>
    </w:p>
    <w:p w14:paraId="381BCE5A" w14:textId="77777777" w:rsidR="009D2E5B" w:rsidRPr="0078303B" w:rsidRDefault="009D2E5B" w:rsidP="009D2E5B">
      <w:pPr>
        <w:rPr>
          <w:rStyle w:val="StyleUnderline"/>
          <w:rFonts w:asciiTheme="minorHAnsi" w:hAnsiTheme="minorHAnsi" w:cstheme="minorHAnsi"/>
        </w:rPr>
      </w:pPr>
      <w:r w:rsidRPr="007C67EC">
        <w:rPr>
          <w:rFonts w:asciiTheme="minorHAnsi" w:hAnsiTheme="minorHAnsi" w:cstheme="minorHAnsi"/>
          <w:sz w:val="16"/>
        </w:rPr>
        <w:t xml:space="preserve">Additionally, </w:t>
      </w:r>
      <w:r w:rsidRPr="0078303B">
        <w:rPr>
          <w:rStyle w:val="StyleUnderline"/>
          <w:rFonts w:asciiTheme="minorHAnsi" w:hAnsiTheme="minorHAnsi" w:cstheme="minorHAnsi"/>
        </w:rPr>
        <w:t xml:space="preserve">accidental warfare, or strategic </w:t>
      </w:r>
      <w:r w:rsidRPr="007C67EC">
        <w:rPr>
          <w:rStyle w:val="StyleUnderline"/>
          <w:rFonts w:asciiTheme="minorHAnsi" w:hAnsiTheme="minorHAnsi" w:cstheme="minorHAnsi"/>
          <w:highlight w:val="cyan"/>
        </w:rPr>
        <w:t>miscalc</w:t>
      </w:r>
      <w:r w:rsidRPr="0078303B">
        <w:rPr>
          <w:rStyle w:val="StyleUnderline"/>
          <w:rFonts w:asciiTheme="minorHAnsi" w:hAnsiTheme="minorHAnsi" w:cstheme="minorHAnsi"/>
        </w:rPr>
        <w:t xml:space="preserve">ulation, is </w:t>
      </w:r>
      <w:r w:rsidRPr="007C67EC">
        <w:rPr>
          <w:rStyle w:val="StyleUnderline"/>
          <w:rFonts w:asciiTheme="minorHAnsi" w:hAnsiTheme="minorHAnsi" w:cstheme="minorHAnsi"/>
          <w:highlight w:val="cyan"/>
        </w:rPr>
        <w:t>uniquely likely in space</w:t>
      </w:r>
      <w:r w:rsidRPr="007C67EC">
        <w:rPr>
          <w:rFonts w:asciiTheme="minorHAnsi" w:hAnsiTheme="minorHAnsi" w:cstheme="minorHAnsi"/>
          <w:sz w:val="16"/>
        </w:rPr>
        <w:t>. It is </w:t>
      </w:r>
      <w:hyperlink r:id="rId13" w:anchor="v=onepage&amp;q=space%20offense%20dominant&amp;f=false" w:history="1">
        <w:r w:rsidRPr="007C67EC">
          <w:rPr>
            <w:rStyle w:val="Hyperlink"/>
            <w:rFonts w:asciiTheme="minorHAnsi" w:hAnsiTheme="minorHAnsi" w:cstheme="minorHAnsi"/>
            <w:sz w:val="16"/>
          </w:rPr>
          <w:t>much easier</w:t>
        </w:r>
      </w:hyperlink>
      <w:r w:rsidRPr="007C67EC">
        <w:rPr>
          <w:rFonts w:asciiTheme="minorHAnsi" w:hAnsiTheme="minorHAnsi" w:cstheme="minorHAnsi"/>
          <w:sz w:val="16"/>
        </w:rPr>
        <w:t> to hold an adversary’s space systems in jeopardy with destructive ASATs than it is to </w:t>
      </w:r>
      <w:hyperlink r:id="rId14" w:history="1">
        <w:r w:rsidRPr="007C67EC">
          <w:rPr>
            <w:rStyle w:val="Hyperlink"/>
            <w:rFonts w:asciiTheme="minorHAnsi" w:hAnsiTheme="minorHAnsi" w:cstheme="minorHAnsi"/>
            <w:sz w:val="16"/>
          </w:rPr>
          <w:t>sustainably defend</w:t>
        </w:r>
      </w:hyperlink>
      <w:r w:rsidRPr="007C67EC">
        <w:rPr>
          <w:rFonts w:asciiTheme="minorHAnsi" w:hAnsiTheme="minorHAnsi" w:cstheme="minorHAnsi"/>
          <w:sz w:val="16"/>
        </w:rPr>
        <w:t xml:space="preserve"> a system, which is expensive and in some cases not technologically feasible because of limitations on satellite movement. </w:t>
      </w:r>
      <w:r w:rsidRPr="007C67EC">
        <w:rPr>
          <w:rStyle w:val="StyleUnderline"/>
          <w:rFonts w:asciiTheme="minorHAnsi" w:hAnsiTheme="minorHAnsi" w:cstheme="minorHAnsi"/>
          <w:highlight w:val="cyan"/>
        </w:rPr>
        <w:t>Space is</w:t>
      </w:r>
      <w:r w:rsidRPr="0078303B">
        <w:rPr>
          <w:rStyle w:val="StyleUnderline"/>
          <w:rFonts w:asciiTheme="minorHAnsi" w:hAnsiTheme="minorHAnsi" w:cstheme="minorHAnsi"/>
        </w:rPr>
        <w:t xml:space="preserve"> therefore </w:t>
      </w:r>
      <w:hyperlink r:id="rId15" w:anchor="v=onepage&amp;q=space%20offense%20dominant&amp;f=false" w:history="1">
        <w:r w:rsidRPr="0078303B">
          <w:rPr>
            <w:rStyle w:val="StyleUnderline"/>
            <w:rFonts w:asciiTheme="minorHAnsi" w:hAnsiTheme="minorHAnsi" w:cstheme="minorHAnsi"/>
          </w:rPr>
          <w:t>considered</w:t>
        </w:r>
      </w:hyperlink>
      <w:r w:rsidRPr="0078303B">
        <w:rPr>
          <w:rStyle w:val="StyleUnderline"/>
          <w:rFonts w:asciiTheme="minorHAnsi" w:hAnsiTheme="minorHAnsi" w:cstheme="minorHAnsi"/>
        </w:rPr>
        <w:t> </w:t>
      </w:r>
      <w:r w:rsidRPr="007C67EC">
        <w:rPr>
          <w:rStyle w:val="StyleUnderline"/>
          <w:rFonts w:asciiTheme="minorHAnsi" w:hAnsiTheme="minorHAnsi" w:cstheme="minorHAnsi"/>
          <w:highlight w:val="cyan"/>
        </w:rPr>
        <w:t>offense-dominant</w:t>
      </w:r>
      <w:r w:rsidRPr="007C67EC">
        <w:rPr>
          <w:rStyle w:val="StyleUnderline"/>
          <w:rFonts w:asciiTheme="minorHAnsi" w:hAnsiTheme="minorHAnsi" w:cstheme="minorHAnsi"/>
        </w:rPr>
        <w:t>;</w:t>
      </w:r>
      <w:r w:rsidRPr="0078303B">
        <w:rPr>
          <w:rStyle w:val="StyleUnderline"/>
          <w:rFonts w:asciiTheme="minorHAnsi" w:hAnsiTheme="minorHAnsi" w:cstheme="minorHAnsi"/>
        </w:rPr>
        <w:t xml:space="preserve"> offensive tactics like weapons development are prioritized over defensive measures, such as </w:t>
      </w:r>
      <w:hyperlink r:id="rId16" w:history="1">
        <w:r w:rsidRPr="0078303B">
          <w:rPr>
            <w:rStyle w:val="StyleUnderline"/>
            <w:rFonts w:asciiTheme="minorHAnsi" w:hAnsiTheme="minorHAnsi" w:cstheme="minorHAnsi"/>
          </w:rPr>
          <w:t>improving GPS</w:t>
        </w:r>
      </w:hyperlink>
      <w:r w:rsidRPr="0078303B">
        <w:rPr>
          <w:rStyle w:val="StyleUnderline"/>
          <w:rFonts w:asciiTheme="minorHAnsi" w:hAnsiTheme="minorHAnsi" w:cstheme="minorHAnsi"/>
        </w:rPr>
        <w:t> or making satellites more resistant to jamming.</w:t>
      </w:r>
    </w:p>
    <w:p w14:paraId="1DC81A54" w14:textId="77777777" w:rsidR="009D2E5B" w:rsidRPr="0078303B" w:rsidRDefault="009D2E5B" w:rsidP="009D2E5B">
      <w:pPr>
        <w:rPr>
          <w:rStyle w:val="StyleUnderline"/>
          <w:rFonts w:asciiTheme="minorHAnsi" w:hAnsiTheme="minorHAnsi" w:cstheme="minorHAnsi"/>
        </w:rPr>
      </w:pPr>
      <w:r w:rsidRPr="007C67EC">
        <w:rPr>
          <w:rFonts w:asciiTheme="minorHAnsi" w:hAnsiTheme="minorHAnsi" w:cstheme="minorHAnsi"/>
          <w:sz w:val="16"/>
        </w:rPr>
        <w:t xml:space="preserve">As a result, </w:t>
      </w:r>
      <w:r w:rsidRPr="00872BAC">
        <w:rPr>
          <w:rStyle w:val="StyleUnderline"/>
          <w:rFonts w:asciiTheme="minorHAnsi" w:hAnsiTheme="minorHAnsi" w:cstheme="minorHAnsi"/>
        </w:rPr>
        <w:t>countries</w:t>
      </w:r>
      <w:r w:rsidRPr="0078303B">
        <w:rPr>
          <w:rStyle w:val="StyleUnderline"/>
          <w:rFonts w:asciiTheme="minorHAnsi" w:hAnsiTheme="minorHAnsi" w:cstheme="minorHAnsi"/>
        </w:rPr>
        <w:t xml:space="preserve"> are left with poorly defended space systems and </w:t>
      </w:r>
      <w:r w:rsidRPr="00872BAC">
        <w:rPr>
          <w:rStyle w:val="StyleUnderline"/>
          <w:rFonts w:asciiTheme="minorHAnsi" w:hAnsiTheme="minorHAnsi" w:cstheme="minorHAnsi"/>
        </w:rPr>
        <w:t>rely on offensive posturing</w:t>
      </w:r>
      <w:r w:rsidRPr="0078303B">
        <w:rPr>
          <w:rStyle w:val="StyleUnderline"/>
          <w:rFonts w:asciiTheme="minorHAnsi" w:hAnsiTheme="minorHAnsi" w:cstheme="minorHAnsi"/>
        </w:rPr>
        <w:t xml:space="preserve">, which increases the risk that their </w:t>
      </w:r>
      <w:r w:rsidRPr="007C67EC">
        <w:rPr>
          <w:rStyle w:val="StyleUnderline"/>
          <w:rFonts w:asciiTheme="minorHAnsi" w:hAnsiTheme="minorHAnsi" w:cstheme="minorHAnsi"/>
          <w:highlight w:val="cyan"/>
        </w:rPr>
        <w:t xml:space="preserve">actions </w:t>
      </w:r>
      <w:r w:rsidRPr="0078303B">
        <w:rPr>
          <w:rStyle w:val="StyleUnderline"/>
          <w:rFonts w:asciiTheme="minorHAnsi" w:hAnsiTheme="minorHAnsi" w:cstheme="minorHAnsi"/>
        </w:rPr>
        <w:t xml:space="preserve">are perceived as aggressive and </w:t>
      </w:r>
      <w:r w:rsidRPr="007C67EC">
        <w:rPr>
          <w:rStyle w:val="StyleUnderline"/>
          <w:rFonts w:asciiTheme="minorHAnsi" w:hAnsiTheme="minorHAnsi" w:cstheme="minorHAnsi"/>
          <w:highlight w:val="cyan"/>
        </w:rPr>
        <w:t>incentivizes rapid</w:t>
      </w:r>
      <w:r w:rsidRPr="007C67EC">
        <w:rPr>
          <w:rStyle w:val="StyleUnderline"/>
          <w:rFonts w:asciiTheme="minorHAnsi" w:hAnsiTheme="minorHAnsi" w:cstheme="minorHAnsi"/>
        </w:rPr>
        <w:t>,</w:t>
      </w:r>
      <w:r w:rsidRPr="0078303B">
        <w:rPr>
          <w:rStyle w:val="StyleUnderline"/>
          <w:rFonts w:asciiTheme="minorHAnsi" w:hAnsiTheme="minorHAnsi" w:cstheme="minorHAnsi"/>
        </w:rPr>
        <w:t xml:space="preserve"> risky </w:t>
      </w:r>
      <w:r w:rsidRPr="007C67EC">
        <w:rPr>
          <w:rStyle w:val="StyleUnderline"/>
          <w:rFonts w:asciiTheme="minorHAnsi" w:hAnsiTheme="minorHAnsi" w:cstheme="minorHAnsi"/>
          <w:highlight w:val="cyan"/>
        </w:rPr>
        <w:t>counterattacks</w:t>
      </w:r>
      <w:r w:rsidRPr="0078303B">
        <w:rPr>
          <w:rStyle w:val="StyleUnderline"/>
          <w:rFonts w:asciiTheme="minorHAnsi" w:hAnsiTheme="minorHAnsi" w:cstheme="minorHAnsi"/>
        </w:rPr>
        <w:t xml:space="preserve"> because militaries cannot rely on their spaced-based systems after first strikes.</w:t>
      </w:r>
    </w:p>
    <w:p w14:paraId="20A6D4DF" w14:textId="77777777" w:rsidR="009D2E5B" w:rsidRPr="0078303B" w:rsidRDefault="009D2E5B" w:rsidP="009D2E5B">
      <w:pPr>
        <w:rPr>
          <w:rStyle w:val="StyleUnderline"/>
          <w:rFonts w:asciiTheme="minorHAnsi" w:hAnsiTheme="minorHAnsi" w:cstheme="minorHAnsi"/>
        </w:rPr>
      </w:pPr>
      <w:r w:rsidRPr="0078303B">
        <w:rPr>
          <w:rStyle w:val="StyleUnderline"/>
          <w:rFonts w:asciiTheme="minorHAnsi" w:hAnsiTheme="minorHAnsi" w:cstheme="minorHAnsi"/>
        </w:rPr>
        <w:t>There are several hotspots in</w:t>
      </w:r>
      <w:r w:rsidRPr="007C67EC">
        <w:rPr>
          <w:rFonts w:asciiTheme="minorHAnsi" w:hAnsiTheme="minorHAnsi" w:cstheme="minorHAnsi"/>
          <w:sz w:val="16"/>
        </w:rPr>
        <w:t xml:space="preserve"> which ASATs and offensive-dominant systems are particularly relevant. </w:t>
      </w:r>
      <w:r w:rsidRPr="0078303B">
        <w:rPr>
          <w:rStyle w:val="StyleUnderline"/>
          <w:rFonts w:asciiTheme="minorHAnsi" w:hAnsiTheme="minorHAnsi" w:cstheme="minorHAnsi"/>
        </w:rPr>
        <w:t>Early warning satellites </w:t>
      </w:r>
      <w:hyperlink r:id="rId17" w:history="1">
        <w:r w:rsidRPr="0078303B">
          <w:rPr>
            <w:rStyle w:val="StyleUnderline"/>
            <w:rFonts w:asciiTheme="minorHAnsi" w:hAnsiTheme="minorHAnsi" w:cstheme="minorHAnsi"/>
          </w:rPr>
          <w:t>play</w:t>
        </w:r>
      </w:hyperlink>
      <w:r w:rsidRPr="0078303B">
        <w:rPr>
          <w:rStyle w:val="StyleUnderline"/>
          <w:rFonts w:asciiTheme="minorHAnsi" w:hAnsiTheme="minorHAnsi" w:cstheme="minorHAnsi"/>
        </w:rPr>
        <w:t xml:space="preserve"> a central role in US readiness in the event of a conflict involving North Korea. </w:t>
      </w:r>
      <w:r w:rsidRPr="007C67EC">
        <w:rPr>
          <w:rStyle w:val="StyleUnderline"/>
          <w:rFonts w:asciiTheme="minorHAnsi" w:hAnsiTheme="minorHAnsi" w:cstheme="minorHAnsi"/>
          <w:highlight w:val="cyan"/>
        </w:rPr>
        <w:t>News of No</w:t>
      </w:r>
      <w:r w:rsidRPr="0078303B">
        <w:rPr>
          <w:rStyle w:val="StyleUnderline"/>
          <w:rFonts w:asciiTheme="minorHAnsi" w:hAnsiTheme="minorHAnsi" w:cstheme="minorHAnsi"/>
        </w:rPr>
        <w:t xml:space="preserve">rth </w:t>
      </w:r>
      <w:r w:rsidRPr="007C67EC">
        <w:rPr>
          <w:rStyle w:val="StyleUnderline"/>
          <w:rFonts w:asciiTheme="minorHAnsi" w:hAnsiTheme="minorHAnsi" w:cstheme="minorHAnsi"/>
          <w:highlight w:val="cyan"/>
        </w:rPr>
        <w:t>Ko</w:t>
      </w:r>
      <w:r w:rsidRPr="0078303B">
        <w:rPr>
          <w:rStyle w:val="StyleUnderline"/>
          <w:rFonts w:asciiTheme="minorHAnsi" w:hAnsiTheme="minorHAnsi" w:cstheme="minorHAnsi"/>
        </w:rPr>
        <w:t xml:space="preserve">rean </w:t>
      </w:r>
      <w:r w:rsidRPr="007C67EC">
        <w:rPr>
          <w:rStyle w:val="StyleUnderline"/>
          <w:rFonts w:asciiTheme="minorHAnsi" w:hAnsiTheme="minorHAnsi" w:cstheme="minorHAnsi"/>
          <w:highlight w:val="cyan"/>
        </w:rPr>
        <w:t>missile launches comes from</w:t>
      </w:r>
      <w:r w:rsidRPr="0078303B">
        <w:rPr>
          <w:rStyle w:val="StyleUnderline"/>
          <w:rFonts w:asciiTheme="minorHAnsi" w:hAnsiTheme="minorHAnsi" w:cstheme="minorHAnsi"/>
        </w:rPr>
        <w:t xml:space="preserve"> these </w:t>
      </w:r>
      <w:r w:rsidRPr="007C67EC">
        <w:rPr>
          <w:rStyle w:val="StyleUnderline"/>
          <w:rFonts w:asciiTheme="minorHAnsi" w:hAnsiTheme="minorHAnsi" w:cstheme="minorHAnsi"/>
          <w:highlight w:val="cyan"/>
        </w:rPr>
        <w:t>sat</w:t>
      </w:r>
      <w:r w:rsidRPr="0078303B">
        <w:rPr>
          <w:rStyle w:val="StyleUnderline"/>
          <w:rFonts w:asciiTheme="minorHAnsi" w:hAnsiTheme="minorHAnsi" w:cstheme="minorHAnsi"/>
        </w:rPr>
        <w:t>ellite</w:t>
      </w:r>
      <w:r w:rsidRPr="007C67EC">
        <w:rPr>
          <w:rStyle w:val="StyleUnderline"/>
          <w:rFonts w:asciiTheme="minorHAnsi" w:hAnsiTheme="minorHAnsi" w:cstheme="minorHAnsi"/>
          <w:highlight w:val="cyan"/>
        </w:rPr>
        <w:t>s</w:t>
      </w:r>
      <w:r w:rsidRPr="0078303B">
        <w:rPr>
          <w:rStyle w:val="StyleUnderline"/>
          <w:rFonts w:asciiTheme="minorHAnsi" w:hAnsiTheme="minorHAnsi" w:cstheme="minorHAnsi"/>
        </w:rPr>
        <w:t>. Given North Korea’s </w:t>
      </w:r>
      <w:hyperlink r:id="rId18" w:history="1">
        <w:r w:rsidRPr="0078303B">
          <w:rPr>
            <w:rStyle w:val="StyleUnderline"/>
            <w:rFonts w:asciiTheme="minorHAnsi" w:hAnsiTheme="minorHAnsi" w:cstheme="minorHAnsi"/>
          </w:rPr>
          <w:t>history</w:t>
        </w:r>
      </w:hyperlink>
      <w:r w:rsidRPr="0078303B">
        <w:rPr>
          <w:rStyle w:val="StyleUnderline"/>
          <w:rFonts w:asciiTheme="minorHAnsi" w:hAnsiTheme="minorHAnsi" w:cstheme="minorHAnsi"/>
        </w:rPr>
        <w:t xml:space="preserve"> of nuclear provocations, unflinchingly hostile rhetoric towards the United States and South Korea, and diplomatic opacity, North Korea is always a threatening, unknowable adversary, but recent </w:t>
      </w:r>
      <w:r w:rsidRPr="007C67EC">
        <w:rPr>
          <w:rStyle w:val="StyleUnderline"/>
          <w:rFonts w:asciiTheme="minorHAnsi" w:hAnsiTheme="minorHAnsi" w:cstheme="minorHAnsi"/>
          <w:highlight w:val="cyan"/>
        </w:rPr>
        <w:t>developments</w:t>
      </w:r>
      <w:r w:rsidRPr="0078303B">
        <w:rPr>
          <w:rStyle w:val="StyleUnderline"/>
          <w:rFonts w:asciiTheme="minorHAnsi" w:hAnsiTheme="minorHAnsi" w:cstheme="minorHAnsi"/>
        </w:rPr>
        <w:t xml:space="preserve"> have </w:t>
      </w:r>
      <w:r w:rsidRPr="007C67EC">
        <w:rPr>
          <w:rStyle w:val="StyleUnderline"/>
          <w:rFonts w:asciiTheme="minorHAnsi" w:hAnsiTheme="minorHAnsi" w:cstheme="minorHAnsi"/>
          <w:highlight w:val="cyan"/>
        </w:rPr>
        <w:t>magnified</w:t>
      </w:r>
      <w:r w:rsidRPr="0078303B">
        <w:rPr>
          <w:rStyle w:val="StyleUnderline"/>
          <w:rFonts w:asciiTheme="minorHAnsi" w:hAnsiTheme="minorHAnsi" w:cstheme="minorHAnsi"/>
        </w:rPr>
        <w:t xml:space="preserve"> the </w:t>
      </w:r>
      <w:r w:rsidRPr="007C67EC">
        <w:rPr>
          <w:rStyle w:val="StyleUnderline"/>
          <w:rFonts w:asciiTheme="minorHAnsi" w:hAnsiTheme="minorHAnsi" w:cstheme="minorHAnsi"/>
          <w:highlight w:val="cyan"/>
        </w:rPr>
        <w:t>risk</w:t>
      </w:r>
      <w:r w:rsidRPr="007C67EC">
        <w:rPr>
          <w:rFonts w:asciiTheme="minorHAnsi" w:hAnsiTheme="minorHAnsi" w:cstheme="minorHAnsi"/>
          <w:sz w:val="16"/>
        </w:rPr>
        <w:t>. With the health of Kim Jong-un </w:t>
      </w:r>
      <w:hyperlink r:id="rId19" w:history="1">
        <w:r w:rsidRPr="007C67EC">
          <w:rPr>
            <w:rStyle w:val="Hyperlink"/>
            <w:rFonts w:asciiTheme="minorHAnsi" w:hAnsiTheme="minorHAnsi" w:cstheme="minorHAnsi"/>
            <w:sz w:val="16"/>
          </w:rPr>
          <w:t>potentially in jeopardy</w:t>
        </w:r>
      </w:hyperlink>
      <w:r w:rsidRPr="007C67EC">
        <w:rPr>
          <w:rFonts w:asciiTheme="minorHAnsi" w:hAnsiTheme="minorHAnsi" w:cstheme="minorHAnsi"/>
          <w:sz w:val="16"/>
        </w:rPr>
        <w:t>, a succession battle or even civil war on the peninsula </w:t>
      </w:r>
      <w:hyperlink r:id="rId20" w:history="1">
        <w:r w:rsidRPr="007C67EC">
          <w:rPr>
            <w:rStyle w:val="Hyperlink"/>
            <w:rFonts w:asciiTheme="minorHAnsi" w:hAnsiTheme="minorHAnsi" w:cstheme="minorHAnsi"/>
            <w:sz w:val="16"/>
          </w:rPr>
          <w:t>raises the chances</w:t>
        </w:r>
      </w:hyperlink>
      <w:r w:rsidRPr="007C67EC">
        <w:rPr>
          <w:rFonts w:asciiTheme="minorHAnsi" w:hAnsiTheme="minorHAnsi" w:cstheme="minorHAnsi"/>
          <w:sz w:val="16"/>
        </w:rPr>
        <w:t> </w:t>
      </w:r>
      <w:r w:rsidRPr="0078303B">
        <w:rPr>
          <w:rStyle w:val="StyleUnderline"/>
          <w:rFonts w:asciiTheme="minorHAnsi" w:hAnsiTheme="minorHAnsi" w:cstheme="minorHAnsi"/>
        </w:rPr>
        <w:t xml:space="preserve">of loose nukes. If the regime is terminal, traditional </w:t>
      </w:r>
      <w:r w:rsidRPr="007C67EC">
        <w:rPr>
          <w:rStyle w:val="StyleUnderline"/>
          <w:rFonts w:asciiTheme="minorHAnsi" w:hAnsiTheme="minorHAnsi" w:cstheme="minorHAnsi"/>
          <w:highlight w:val="cyan"/>
        </w:rPr>
        <w:t>MAD risk calc</w:t>
      </w:r>
      <w:r w:rsidRPr="0078303B">
        <w:rPr>
          <w:rStyle w:val="StyleUnderline"/>
          <w:rFonts w:asciiTheme="minorHAnsi" w:hAnsiTheme="minorHAnsi" w:cstheme="minorHAnsi"/>
        </w:rPr>
        <w:t xml:space="preserve">ulus </w:t>
      </w:r>
      <w:r w:rsidRPr="007C67EC">
        <w:rPr>
          <w:rStyle w:val="StyleUnderline"/>
          <w:rFonts w:asciiTheme="minorHAnsi" w:hAnsiTheme="minorHAnsi" w:cstheme="minorHAnsi"/>
          <w:highlight w:val="cyan"/>
        </w:rPr>
        <w:t>will become moot</w:t>
      </w:r>
      <w:r w:rsidRPr="0078303B">
        <w:rPr>
          <w:rStyle w:val="StyleUnderline"/>
          <w:rFonts w:asciiTheme="minorHAnsi" w:hAnsiTheme="minorHAnsi" w:cstheme="minorHAnsi"/>
        </w:rPr>
        <w:t>; with nothing to lose, North Korea would have no reason to hold back its nuclear arsenal</w:t>
      </w:r>
      <w:r w:rsidRPr="007C67EC">
        <w:rPr>
          <w:rFonts w:asciiTheme="minorHAnsi" w:hAnsiTheme="minorHAnsi" w:cstheme="minorHAnsi"/>
          <w:sz w:val="16"/>
        </w:rPr>
        <w:t>. Or China </w:t>
      </w:r>
      <w:hyperlink r:id="rId21" w:history="1">
        <w:r w:rsidRPr="007C67EC">
          <w:rPr>
            <w:rStyle w:val="Hyperlink"/>
            <w:rFonts w:asciiTheme="minorHAnsi" w:hAnsiTheme="minorHAnsi" w:cstheme="minorHAnsi"/>
            <w:sz w:val="16"/>
          </w:rPr>
          <w:t>might decide</w:t>
        </w:r>
      </w:hyperlink>
      <w:r w:rsidRPr="007C67EC">
        <w:rPr>
          <w:rFonts w:asciiTheme="minorHAnsi" w:hAnsiTheme="minorHAnsi" w:cstheme="minorHAnsi"/>
          <w:sz w:val="16"/>
        </w:rPr>
        <w:t xml:space="preserve"> to seize military assets and infrastructure of the regime. </w:t>
      </w:r>
      <w:r w:rsidRPr="0078303B">
        <w:rPr>
          <w:rStyle w:val="StyleUnderline"/>
          <w:rFonts w:asciiTheme="minorHAnsi" w:hAnsiTheme="minorHAnsi" w:cstheme="minorHAnsi"/>
        </w:rPr>
        <w:t>If the US does not have its early warning satellites</w:t>
      </w:r>
      <w:r w:rsidRPr="007C67EC">
        <w:rPr>
          <w:rFonts w:asciiTheme="minorHAnsi" w:hAnsiTheme="minorHAnsi" w:cstheme="minorHAnsi"/>
          <w:sz w:val="16"/>
        </w:rPr>
        <w:t xml:space="preserve"> because they have been taken out in an ASAT attack, </w:t>
      </w:r>
      <w:r w:rsidRPr="0078303B">
        <w:rPr>
          <w:rStyle w:val="StyleUnderline"/>
          <w:rFonts w:asciiTheme="minorHAnsi" w:hAnsiTheme="minorHAnsi" w:cstheme="minorHAnsi"/>
        </w:rPr>
        <w:t xml:space="preserve">the </w:t>
      </w:r>
      <w:r w:rsidRPr="007C67EC">
        <w:rPr>
          <w:rStyle w:val="StyleUnderline"/>
          <w:rFonts w:asciiTheme="minorHAnsi" w:hAnsiTheme="minorHAnsi" w:cstheme="minorHAnsi"/>
          <w:highlight w:val="cyan"/>
        </w:rPr>
        <w:t>US, So</w:t>
      </w:r>
      <w:r w:rsidRPr="0078303B">
        <w:rPr>
          <w:rStyle w:val="StyleUnderline"/>
          <w:rFonts w:asciiTheme="minorHAnsi" w:hAnsiTheme="minorHAnsi" w:cstheme="minorHAnsi"/>
        </w:rPr>
        <w:t xml:space="preserve">uth </w:t>
      </w:r>
      <w:r w:rsidRPr="007C67EC">
        <w:rPr>
          <w:rStyle w:val="StyleUnderline"/>
          <w:rFonts w:asciiTheme="minorHAnsi" w:hAnsiTheme="minorHAnsi" w:cstheme="minorHAnsi"/>
          <w:highlight w:val="cyan"/>
        </w:rPr>
        <w:t>Ko</w:t>
      </w:r>
      <w:r w:rsidRPr="007C67EC">
        <w:rPr>
          <w:rStyle w:val="StyleUnderline"/>
          <w:rFonts w:asciiTheme="minorHAnsi" w:hAnsiTheme="minorHAnsi" w:cstheme="minorHAnsi"/>
        </w:rPr>
        <w:t>r</w:t>
      </w:r>
      <w:r w:rsidRPr="0078303B">
        <w:rPr>
          <w:rStyle w:val="StyleUnderline"/>
          <w:rFonts w:asciiTheme="minorHAnsi" w:hAnsiTheme="minorHAnsi" w:cstheme="minorHAnsi"/>
        </w:rPr>
        <w:t xml:space="preserve">ea, and </w:t>
      </w:r>
      <w:r w:rsidRPr="007C67EC">
        <w:rPr>
          <w:rStyle w:val="StyleUnderline"/>
          <w:rFonts w:asciiTheme="minorHAnsi" w:hAnsiTheme="minorHAnsi" w:cstheme="minorHAnsi"/>
          <w:highlight w:val="cyan"/>
        </w:rPr>
        <w:t>Japan</w:t>
      </w:r>
      <w:r w:rsidRPr="0078303B">
        <w:rPr>
          <w:rStyle w:val="StyleUnderline"/>
          <w:rFonts w:asciiTheme="minorHAnsi" w:hAnsiTheme="minorHAnsi" w:cstheme="minorHAnsi"/>
        </w:rPr>
        <w:t xml:space="preserve"> are all </w:t>
      </w:r>
      <w:r w:rsidRPr="007C67EC">
        <w:rPr>
          <w:rStyle w:val="StyleUnderline"/>
          <w:rFonts w:asciiTheme="minorHAnsi" w:hAnsiTheme="minorHAnsi" w:cstheme="minorHAnsi"/>
          <w:highlight w:val="cyan"/>
        </w:rPr>
        <w:t>in</w:t>
      </w:r>
      <w:r w:rsidRPr="0078303B">
        <w:rPr>
          <w:rStyle w:val="StyleUnderline"/>
          <w:rFonts w:asciiTheme="minorHAnsi" w:hAnsiTheme="minorHAnsi" w:cstheme="minorHAnsi"/>
        </w:rPr>
        <w:t xml:space="preserve"> imminent </w:t>
      </w:r>
      <w:r w:rsidRPr="007C67EC">
        <w:rPr>
          <w:rStyle w:val="StyleUnderline"/>
          <w:rFonts w:asciiTheme="minorHAnsi" w:hAnsiTheme="minorHAnsi" w:cstheme="minorHAnsi"/>
          <w:highlight w:val="cyan"/>
        </w:rPr>
        <w:t>nuclear peril</w:t>
      </w:r>
      <w:r w:rsidRPr="0078303B">
        <w:rPr>
          <w:rStyle w:val="StyleUnderline"/>
          <w:rFonts w:asciiTheme="minorHAnsi" w:hAnsiTheme="minorHAnsi" w:cstheme="minorHAnsi"/>
        </w:rPr>
        <w:t xml:space="preserve">, while </w:t>
      </w:r>
      <w:r w:rsidRPr="007C67EC">
        <w:rPr>
          <w:rStyle w:val="StyleUnderline"/>
          <w:rFonts w:asciiTheme="minorHAnsi" w:hAnsiTheme="minorHAnsi" w:cstheme="minorHAnsi"/>
          <w:highlight w:val="cyan"/>
        </w:rPr>
        <w:t>China could</w:t>
      </w:r>
      <w:r w:rsidRPr="0078303B">
        <w:rPr>
          <w:rStyle w:val="StyleUnderline"/>
          <w:rFonts w:asciiTheme="minorHAnsi" w:hAnsiTheme="minorHAnsi" w:cstheme="minorHAnsi"/>
        </w:rPr>
        <w:t xml:space="preserve"> be in a position to fundamentally </w:t>
      </w:r>
      <w:r w:rsidRPr="007C67EC">
        <w:rPr>
          <w:rStyle w:val="StyleUnderline"/>
          <w:rFonts w:asciiTheme="minorHAnsi" w:hAnsiTheme="minorHAnsi" w:cstheme="minorHAnsi"/>
          <w:highlight w:val="cyan"/>
        </w:rPr>
        <w:t>reshape East Asian geopolitics</w:t>
      </w:r>
      <w:r w:rsidRPr="007C67EC">
        <w:rPr>
          <w:rStyle w:val="StyleUnderline"/>
          <w:rFonts w:asciiTheme="minorHAnsi" w:hAnsiTheme="minorHAnsi" w:cstheme="minorHAnsi"/>
        </w:rPr>
        <w:t>.</w:t>
      </w:r>
    </w:p>
    <w:p w14:paraId="3B412602" w14:textId="77777777" w:rsidR="009D2E5B" w:rsidRDefault="009D2E5B" w:rsidP="009D2E5B">
      <w:pPr>
        <w:rPr>
          <w:rStyle w:val="StyleUnderline"/>
          <w:rFonts w:asciiTheme="minorHAnsi" w:hAnsiTheme="minorHAnsi" w:cstheme="minorHAnsi"/>
        </w:rPr>
      </w:pPr>
      <w:r w:rsidRPr="0078303B">
        <w:rPr>
          <w:rStyle w:val="StyleUnderline"/>
          <w:rFonts w:asciiTheme="minorHAnsi" w:hAnsiTheme="minorHAnsi" w:cstheme="minorHAnsi"/>
        </w:rPr>
        <w:t xml:space="preserve">The </w:t>
      </w:r>
      <w:r w:rsidRPr="007C67EC">
        <w:rPr>
          <w:rStyle w:val="StyleUnderline"/>
          <w:rFonts w:asciiTheme="minorHAnsi" w:hAnsiTheme="minorHAnsi" w:cstheme="minorHAnsi"/>
          <w:highlight w:val="cyan"/>
        </w:rPr>
        <w:t>S</w:t>
      </w:r>
      <w:r w:rsidRPr="005D100E">
        <w:rPr>
          <w:rStyle w:val="StyleUnderline"/>
          <w:rFonts w:asciiTheme="minorHAnsi" w:hAnsiTheme="minorHAnsi" w:cstheme="minorHAnsi"/>
        </w:rPr>
        <w:t xml:space="preserve">outh </w:t>
      </w:r>
      <w:r w:rsidRPr="007C67EC">
        <w:rPr>
          <w:rStyle w:val="StyleUnderline"/>
          <w:rFonts w:asciiTheme="minorHAnsi" w:hAnsiTheme="minorHAnsi" w:cstheme="minorHAnsi"/>
          <w:highlight w:val="cyan"/>
        </w:rPr>
        <w:t>C</w:t>
      </w:r>
      <w:r w:rsidRPr="005D100E">
        <w:rPr>
          <w:rStyle w:val="StyleUnderline"/>
          <w:rFonts w:asciiTheme="minorHAnsi" w:hAnsiTheme="minorHAnsi" w:cstheme="minorHAnsi"/>
        </w:rPr>
        <w:t xml:space="preserve">hina </w:t>
      </w:r>
      <w:r w:rsidRPr="007C67EC">
        <w:rPr>
          <w:rStyle w:val="StyleUnderline"/>
          <w:rFonts w:asciiTheme="minorHAnsi" w:hAnsiTheme="minorHAnsi" w:cstheme="minorHAnsi"/>
          <w:highlight w:val="cyan"/>
        </w:rPr>
        <w:t>S</w:t>
      </w:r>
      <w:r w:rsidRPr="005D100E">
        <w:rPr>
          <w:rStyle w:val="StyleUnderline"/>
          <w:rFonts w:asciiTheme="minorHAnsi" w:hAnsiTheme="minorHAnsi" w:cstheme="minorHAnsi"/>
        </w:rPr>
        <w:t>ea</w:t>
      </w:r>
      <w:r w:rsidRPr="007C67EC">
        <w:rPr>
          <w:rStyle w:val="StyleUnderline"/>
          <w:rFonts w:asciiTheme="minorHAnsi" w:hAnsiTheme="minorHAnsi" w:cstheme="minorHAnsi"/>
          <w:highlight w:val="cyan"/>
        </w:rPr>
        <w:t xml:space="preserve"> is another hotspot</w:t>
      </w:r>
      <w:r w:rsidRPr="007C67EC">
        <w:rPr>
          <w:rFonts w:asciiTheme="minorHAnsi" w:hAnsiTheme="minorHAnsi" w:cstheme="minorHAnsi"/>
          <w:sz w:val="16"/>
        </w:rPr>
        <w:t xml:space="preserve"> in which ASATs could risk escalation. </w:t>
      </w:r>
      <w:r w:rsidRPr="0078303B">
        <w:rPr>
          <w:rStyle w:val="StyleUnderline"/>
          <w:rFonts w:asciiTheme="minorHAnsi" w:hAnsiTheme="minorHAnsi" w:cstheme="minorHAnsi"/>
        </w:rPr>
        <w:t>China </w:t>
      </w:r>
      <w:hyperlink r:id="rId22" w:history="1">
        <w:r w:rsidRPr="0078303B">
          <w:rPr>
            <w:rStyle w:val="StyleUnderline"/>
            <w:rFonts w:asciiTheme="minorHAnsi" w:hAnsiTheme="minorHAnsi" w:cstheme="minorHAnsi"/>
          </w:rPr>
          <w:t>is developing</w:t>
        </w:r>
      </w:hyperlink>
      <w:r w:rsidRPr="0078303B">
        <w:rPr>
          <w:rStyle w:val="StyleUnderline"/>
          <w:rFonts w:asciiTheme="minorHAnsi" w:hAnsiTheme="minorHAnsi" w:cstheme="min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4D5C0101" w14:textId="77777777" w:rsidR="009D2E5B" w:rsidRPr="008B7A9D" w:rsidRDefault="009D2E5B" w:rsidP="009D2E5B">
      <w:pPr>
        <w:rPr>
          <w:rFonts w:asciiTheme="minorHAnsi" w:hAnsiTheme="minorHAnsi" w:cstheme="minorHAnsi"/>
        </w:rPr>
      </w:pPr>
    </w:p>
    <w:p w14:paraId="5D9F5AE1" w14:textId="5263D804" w:rsidR="009D2E5B" w:rsidRPr="004B39CE" w:rsidRDefault="009D2E5B" w:rsidP="009D2E5B">
      <w:pPr>
        <w:pStyle w:val="Heading4"/>
        <w:rPr>
          <w:rFonts w:asciiTheme="minorHAnsi" w:hAnsiTheme="minorHAnsi" w:cstheme="minorHAnsi"/>
        </w:rPr>
      </w:pPr>
      <w:r w:rsidRPr="004B39CE">
        <w:rPr>
          <w:rFonts w:asciiTheme="minorHAnsi" w:hAnsiTheme="minorHAnsi" w:cstheme="minorHAnsi"/>
          <w:color w:val="000000"/>
          <w:szCs w:val="26"/>
        </w:rPr>
        <w:t xml:space="preserve">Space conflicts </w:t>
      </w:r>
      <w:r w:rsidR="000142C4">
        <w:rPr>
          <w:rFonts w:asciiTheme="minorHAnsi" w:hAnsiTheme="minorHAnsi" w:cstheme="minorHAnsi"/>
          <w:color w:val="000000"/>
          <w:szCs w:val="26"/>
        </w:rPr>
        <w:t xml:space="preserve">uniquely likely to </w:t>
      </w:r>
      <w:r w:rsidRPr="004B39CE">
        <w:rPr>
          <w:rFonts w:asciiTheme="minorHAnsi" w:hAnsiTheme="minorHAnsi" w:cstheme="minorHAnsi"/>
          <w:color w:val="000000"/>
          <w:szCs w:val="26"/>
        </w:rPr>
        <w:t xml:space="preserve">go </w:t>
      </w:r>
      <w:r w:rsidRPr="004B39CE">
        <w:rPr>
          <w:rFonts w:asciiTheme="minorHAnsi" w:hAnsiTheme="minorHAnsi" w:cstheme="minorHAnsi"/>
          <w:color w:val="000000"/>
          <w:szCs w:val="26"/>
          <w:u w:val="single"/>
        </w:rPr>
        <w:t>nuclear</w:t>
      </w:r>
      <w:r>
        <w:rPr>
          <w:rFonts w:asciiTheme="minorHAnsi" w:hAnsiTheme="minorHAnsi" w:cstheme="minorHAnsi"/>
          <w:color w:val="000000"/>
          <w:szCs w:val="26"/>
        </w:rPr>
        <w:t>.</w:t>
      </w:r>
    </w:p>
    <w:p w14:paraId="456E4992" w14:textId="77777777" w:rsidR="009D2E5B" w:rsidRPr="008B7A9D" w:rsidRDefault="009D2E5B" w:rsidP="009D2E5B">
      <w:pPr>
        <w:rPr>
          <w:rFonts w:asciiTheme="minorHAnsi" w:hAnsiTheme="minorHAnsi" w:cstheme="minorHAnsi"/>
        </w:rPr>
      </w:pPr>
      <w:r w:rsidRPr="008B7A9D">
        <w:rPr>
          <w:rStyle w:val="Style13ptBold"/>
          <w:rFonts w:asciiTheme="minorHAnsi" w:hAnsiTheme="minorHAnsi" w:cstheme="minorHAnsi"/>
        </w:rPr>
        <w:t>Grego 15</w:t>
      </w:r>
      <w:r w:rsidRPr="008B7A9D">
        <w:rPr>
          <w:rFonts w:asciiTheme="minorHAnsi" w:hAnsiTheme="minorHAnsi" w:cstheme="minorHAnsi"/>
        </w:rPr>
        <w:t xml:space="preserve"> [LAURA GREGO is a physicist in the Global Security program at UCS. She is an expert in space weapons and security; ballistic missile proliferation; and ballistic missile defense. "Preventing Space War." https://allthingsnuclear.org/lgrego/preventing-space-war]</w:t>
      </w:r>
    </w:p>
    <w:p w14:paraId="33094C18" w14:textId="77777777" w:rsidR="009D2E5B" w:rsidRDefault="009D2E5B" w:rsidP="009D2E5B">
      <w:pPr>
        <w:rPr>
          <w:rFonts w:asciiTheme="minorHAnsi" w:hAnsiTheme="minorHAnsi" w:cstheme="minorHAnsi"/>
          <w:sz w:val="16"/>
        </w:rPr>
      </w:pPr>
      <w:r w:rsidRPr="008B7A9D">
        <w:rPr>
          <w:rFonts w:asciiTheme="minorHAnsi" w:hAnsiTheme="minorHAnsi" w:cstheme="minorHAnsi"/>
          <w:sz w:val="16"/>
        </w:rPr>
        <w:t xml:space="preserve">So says a very good New York Times editorial “Preventing a Space War” this week. Sounds right, if X-Wing fighters come to mind when you think space conflict. But in reality </w:t>
      </w:r>
      <w:r w:rsidRPr="00543AFD">
        <w:rPr>
          <w:rFonts w:asciiTheme="minorHAnsi" w:hAnsiTheme="minorHAnsi" w:cstheme="minorHAnsi"/>
          <w:highlight w:val="cyan"/>
          <w:u w:val="single"/>
        </w:rPr>
        <w:t>conflict in space is</w:t>
      </w:r>
      <w:r w:rsidRPr="008B7A9D">
        <w:rPr>
          <w:rFonts w:asciiTheme="minorHAnsi" w:hAnsiTheme="minorHAnsi" w:cstheme="minorHAnsi"/>
          <w:u w:val="single"/>
        </w:rPr>
        <w:t xml:space="preserve"> both more </w:t>
      </w:r>
      <w:r w:rsidRPr="00543AFD">
        <w:rPr>
          <w:rFonts w:asciiTheme="minorHAnsi" w:hAnsiTheme="minorHAnsi" w:cstheme="minorHAnsi"/>
          <w:highlight w:val="cyan"/>
          <w:u w:val="single"/>
        </w:rPr>
        <w:t>likely</w:t>
      </w:r>
      <w:r w:rsidRPr="008B7A9D">
        <w:rPr>
          <w:rFonts w:asciiTheme="minorHAnsi" w:hAnsiTheme="minorHAnsi" w:cstheme="minorHAnsi"/>
          <w:u w:val="single"/>
        </w:rPr>
        <w:t xml:space="preserve"> than one would think</w:t>
      </w:r>
      <w:r w:rsidRPr="008B7A9D">
        <w:rPr>
          <w:rFonts w:asciiTheme="minorHAnsi" w:hAnsiTheme="minorHAnsi" w:cstheme="minorHAnsi"/>
          <w:sz w:val="16"/>
        </w:rPr>
        <w:t xml:space="preserve"> and less likely to be so photogenic. Space as a locus of conflict The </w:t>
      </w:r>
      <w:r w:rsidRPr="008B7A9D">
        <w:rPr>
          <w:rFonts w:asciiTheme="minorHAnsi" w:hAnsiTheme="minorHAnsi" w:cstheme="minorHAnsi"/>
          <w:u w:val="single"/>
        </w:rPr>
        <w:t xml:space="preserve">Pentagon has known that space could be </w:t>
      </w:r>
      <w:r w:rsidRPr="00543AFD">
        <w:rPr>
          <w:rFonts w:asciiTheme="minorHAnsi" w:hAnsiTheme="minorHAnsi" w:cstheme="minorHAnsi"/>
          <w:highlight w:val="cyan"/>
          <w:u w:val="single"/>
        </w:rPr>
        <w:t>a flash point</w:t>
      </w:r>
      <w:r w:rsidRPr="008B7A9D">
        <w:rPr>
          <w:rFonts w:asciiTheme="minorHAnsi" w:hAnsiTheme="minorHAnsi" w:cstheme="minorHAnsi"/>
          <w:sz w:val="16"/>
        </w:rPr>
        <w:t xml:space="preserve"> at least </w:t>
      </w:r>
      <w:r w:rsidRPr="008B7A9D">
        <w:rPr>
          <w:rFonts w:asciiTheme="minorHAnsi" w:hAnsiTheme="minorHAnsi" w:cstheme="minorHAnsi"/>
          <w:u w:val="single"/>
        </w:rPr>
        <w:t>since</w:t>
      </w:r>
      <w:r w:rsidRPr="008B7A9D">
        <w:rPr>
          <w:rFonts w:asciiTheme="minorHAnsi" w:hAnsiTheme="minorHAnsi" w:cstheme="minorHAnsi"/>
          <w:sz w:val="16"/>
        </w:rPr>
        <w:t xml:space="preserve"> the late 1990s </w:t>
      </w:r>
      <w:r w:rsidRPr="008B7A9D">
        <w:rPr>
          <w:rFonts w:asciiTheme="minorHAnsi" w:hAnsiTheme="minorHAnsi" w:cstheme="minorHAnsi"/>
          <w:u w:val="single"/>
        </w:rPr>
        <w:t xml:space="preserve">when it began including </w:t>
      </w:r>
      <w:r w:rsidRPr="00543AFD">
        <w:rPr>
          <w:rFonts w:asciiTheme="minorHAnsi" w:hAnsiTheme="minorHAnsi" w:cstheme="minorHAnsi"/>
          <w:highlight w:val="cyan"/>
          <w:u w:val="single"/>
        </w:rPr>
        <w:t>sat</w:t>
      </w:r>
      <w:r w:rsidRPr="008B7A9D">
        <w:rPr>
          <w:rFonts w:asciiTheme="minorHAnsi" w:hAnsiTheme="minorHAnsi" w:cstheme="minorHAnsi"/>
          <w:u w:val="single"/>
        </w:rPr>
        <w:t>ellite</w:t>
      </w:r>
      <w:r w:rsidRPr="00543AFD">
        <w:rPr>
          <w:rFonts w:asciiTheme="minorHAnsi" w:hAnsiTheme="minorHAnsi" w:cstheme="minorHAnsi"/>
          <w:highlight w:val="cyan"/>
          <w:u w:val="single"/>
        </w:rPr>
        <w:t>s and space weapon</w:t>
      </w:r>
      <w:r w:rsidRPr="008B7A9D">
        <w:rPr>
          <w:rFonts w:asciiTheme="minorHAnsi" w:hAnsiTheme="minorHAnsi" w:cstheme="minorHAnsi"/>
          <w:u w:val="single"/>
        </w:rPr>
        <w:t xml:space="preserve">s in earnest as </w:t>
      </w:r>
      <w:r w:rsidRPr="00543AFD">
        <w:rPr>
          <w:rFonts w:asciiTheme="minorHAnsi" w:hAnsiTheme="minorHAnsi" w:cstheme="minorHAnsi"/>
          <w:highlight w:val="cyan"/>
          <w:u w:val="single"/>
        </w:rPr>
        <w:t>part of</w:t>
      </w:r>
      <w:r w:rsidRPr="008B7A9D">
        <w:rPr>
          <w:rFonts w:asciiTheme="minorHAnsi" w:hAnsiTheme="minorHAnsi" w:cstheme="minorHAnsi"/>
          <w:u w:val="single"/>
        </w:rPr>
        <w:t xml:space="preserve"> its </w:t>
      </w:r>
      <w:r w:rsidRPr="00543AFD">
        <w:rPr>
          <w:rFonts w:asciiTheme="minorHAnsi" w:hAnsiTheme="minorHAnsi" w:cstheme="minorHAnsi"/>
          <w:highlight w:val="cyan"/>
          <w:u w:val="single"/>
        </w:rPr>
        <w:t>wargames</w:t>
      </w:r>
      <w:r w:rsidRPr="008B7A9D">
        <w:rPr>
          <w:rFonts w:asciiTheme="minorHAnsi" w:hAnsiTheme="minorHAnsi" w:cstheme="minorHAnsi"/>
          <w:sz w:val="16"/>
        </w:rPr>
        <w:t xml:space="preserve">. The early games revealed some surprises. For example, </w:t>
      </w:r>
      <w:r w:rsidRPr="008B7A9D">
        <w:rPr>
          <w:rFonts w:asciiTheme="minorHAnsi" w:hAnsiTheme="minorHAnsi" w:cstheme="minorHAnsi"/>
          <w:u w:val="single"/>
        </w:rPr>
        <w:t xml:space="preserve">attacking an adversary’s ground-based </w:t>
      </w:r>
      <w:r w:rsidRPr="00543AFD">
        <w:rPr>
          <w:rFonts w:asciiTheme="minorHAnsi" w:hAnsiTheme="minorHAnsi" w:cstheme="minorHAnsi"/>
          <w:highlight w:val="cyan"/>
          <w:u w:val="single"/>
        </w:rPr>
        <w:t>a</w:t>
      </w:r>
      <w:r w:rsidRPr="008B7A9D">
        <w:rPr>
          <w:rFonts w:asciiTheme="minorHAnsi" w:hAnsiTheme="minorHAnsi" w:cstheme="minorHAnsi"/>
          <w:u w:val="single"/>
        </w:rPr>
        <w:t>nti-</w:t>
      </w:r>
      <w:r w:rsidRPr="00543AFD">
        <w:rPr>
          <w:rFonts w:asciiTheme="minorHAnsi" w:hAnsiTheme="minorHAnsi" w:cstheme="minorHAnsi"/>
          <w:highlight w:val="cyan"/>
          <w:u w:val="single"/>
        </w:rPr>
        <w:t>sat</w:t>
      </w:r>
      <w:r w:rsidRPr="008B7A9D">
        <w:rPr>
          <w:rFonts w:asciiTheme="minorHAnsi" w:hAnsiTheme="minorHAnsi" w:cstheme="minorHAnsi"/>
          <w:u w:val="single"/>
        </w:rPr>
        <w:t xml:space="preserve">ellite </w:t>
      </w:r>
      <w:r w:rsidRPr="00543AFD">
        <w:rPr>
          <w:rFonts w:asciiTheme="minorHAnsi" w:hAnsiTheme="minorHAnsi" w:cstheme="minorHAnsi"/>
          <w:highlight w:val="cyan"/>
          <w:u w:val="single"/>
        </w:rPr>
        <w:t>weapons</w:t>
      </w:r>
      <w:r w:rsidRPr="008B7A9D">
        <w:rPr>
          <w:rFonts w:asciiTheme="minorHAnsi" w:hAnsiTheme="minorHAnsi" w:cstheme="minorHAnsi"/>
          <w:u w:val="single"/>
        </w:rPr>
        <w:t xml:space="preserve"> before they were used could be the “</w:t>
      </w:r>
      <w:r w:rsidRPr="00543AFD">
        <w:rPr>
          <w:rFonts w:asciiTheme="minorHAnsi" w:hAnsiTheme="minorHAnsi" w:cstheme="minorHAnsi"/>
          <w:highlight w:val="cyan"/>
          <w:u w:val="single"/>
        </w:rPr>
        <w:t>trip wire</w:t>
      </w:r>
      <w:r w:rsidRPr="008B7A9D">
        <w:rPr>
          <w:rFonts w:asciiTheme="minorHAnsi" w:hAnsiTheme="minorHAnsi" w:cstheme="minorHAnsi"/>
          <w:u w:val="single"/>
        </w:rPr>
        <w:t xml:space="preserve">” that </w:t>
      </w:r>
      <w:r w:rsidRPr="00543AFD">
        <w:rPr>
          <w:rFonts w:asciiTheme="minorHAnsi" w:hAnsiTheme="minorHAnsi" w:cstheme="minorHAnsi"/>
          <w:highlight w:val="cyan"/>
          <w:u w:val="single"/>
        </w:rPr>
        <w:t>starts a wa</w:t>
      </w:r>
      <w:r w:rsidRPr="00543AFD">
        <w:rPr>
          <w:rFonts w:asciiTheme="minorHAnsi" w:hAnsiTheme="minorHAnsi" w:cstheme="minorHAnsi"/>
          <w:sz w:val="16"/>
          <w:highlight w:val="cyan"/>
        </w:rPr>
        <w:t>r</w:t>
      </w:r>
      <w:r w:rsidRPr="008B7A9D">
        <w:rPr>
          <w:rFonts w:asciiTheme="minorHAnsi" w:hAnsiTheme="minorHAnsi" w:cstheme="minorHAnsi"/>
          <w:sz w:val="16"/>
        </w:rPr>
        <w:t xml:space="preserve">: in the one of the first war games, an attack on an enemy’s ground-based lasers was meant to defuse a potential conflict and protect space assets, but instead </w:t>
      </w:r>
      <w:r w:rsidRPr="008B7A9D">
        <w:rPr>
          <w:rFonts w:asciiTheme="minorHAnsi" w:hAnsiTheme="minorHAnsi" w:cstheme="minorHAnsi"/>
          <w:u w:val="single"/>
        </w:rPr>
        <w:t xml:space="preserve">was interpreted as an act of war </w:t>
      </w:r>
      <w:r w:rsidRPr="008B7A9D">
        <w:rPr>
          <w:rFonts w:asciiTheme="minorHAnsi" w:hAnsiTheme="minorHAnsi" w:cstheme="minorHAnsi"/>
          <w:u w:val="single"/>
        </w:rPr>
        <w:lastRenderedPageBreak/>
        <w:t>and initiated hostilities</w:t>
      </w:r>
      <w:r w:rsidRPr="008B7A9D">
        <w:rPr>
          <w:rFonts w:asciiTheme="minorHAnsi" w:hAnsiTheme="minorHAnsi" w:cstheme="minorHAnsi"/>
          <w:sz w:val="16"/>
        </w:rPr>
        <w:t xml:space="preserve">. </w:t>
      </w:r>
      <w:r w:rsidRPr="008B7A9D">
        <w:rPr>
          <w:rFonts w:asciiTheme="minorHAnsi" w:hAnsiTheme="minorHAnsi" w:cstheme="minorHAnsi"/>
          <w:u w:val="single"/>
        </w:rPr>
        <w:t xml:space="preserve">The </w:t>
      </w:r>
      <w:r w:rsidRPr="00543AFD">
        <w:rPr>
          <w:rFonts w:asciiTheme="minorHAnsi" w:hAnsiTheme="minorHAnsi" w:cstheme="minorHAnsi"/>
          <w:highlight w:val="cyan"/>
          <w:u w:val="single"/>
        </w:rPr>
        <w:t>games</w:t>
      </w:r>
      <w:r w:rsidRPr="008B7A9D">
        <w:rPr>
          <w:rFonts w:asciiTheme="minorHAnsi" w:hAnsiTheme="minorHAnsi" w:cstheme="minorHAnsi"/>
          <w:u w:val="single"/>
        </w:rPr>
        <w:t xml:space="preserve"> also </w:t>
      </w:r>
      <w:r w:rsidRPr="00543AFD">
        <w:rPr>
          <w:rFonts w:asciiTheme="minorHAnsi" w:hAnsiTheme="minorHAnsi" w:cstheme="minorHAnsi"/>
          <w:highlight w:val="cyan"/>
          <w:u w:val="single"/>
        </w:rPr>
        <w:t>reveal</w:t>
      </w:r>
      <w:r w:rsidRPr="008B7A9D">
        <w:rPr>
          <w:rFonts w:asciiTheme="minorHAnsi" w:hAnsiTheme="minorHAnsi" w:cstheme="minorHAnsi"/>
          <w:u w:val="single"/>
        </w:rPr>
        <w:t xml:space="preserve">ed that disrupting space-based communication and information flow or “blinding” could </w:t>
      </w:r>
      <w:r w:rsidRPr="00543AFD">
        <w:rPr>
          <w:rFonts w:asciiTheme="minorHAnsi" w:hAnsiTheme="minorHAnsi" w:cstheme="minorHAnsi"/>
          <w:highlight w:val="cyan"/>
          <w:u w:val="single"/>
        </w:rPr>
        <w:t>rapidly escalate a war</w:t>
      </w:r>
      <w:r w:rsidRPr="008B7A9D">
        <w:rPr>
          <w:rFonts w:asciiTheme="minorHAnsi" w:hAnsiTheme="minorHAnsi" w:cstheme="minorHAnsi"/>
          <w:sz w:val="16"/>
        </w:rPr>
        <w:t xml:space="preserve">, eventually </w:t>
      </w:r>
      <w:r w:rsidRPr="00543AFD">
        <w:rPr>
          <w:rFonts w:asciiTheme="minorHAnsi" w:hAnsiTheme="minorHAnsi" w:cstheme="minorHAnsi"/>
          <w:highlight w:val="cyan"/>
          <w:u w:val="single"/>
        </w:rPr>
        <w:t xml:space="preserve">leading to nuclear </w:t>
      </w:r>
      <w:r w:rsidRPr="008B7A9D">
        <w:rPr>
          <w:rFonts w:asciiTheme="minorHAnsi" w:hAnsiTheme="minorHAnsi" w:cstheme="minorHAnsi"/>
          <w:u w:val="single"/>
        </w:rPr>
        <w:t>weapon exchange</w:t>
      </w:r>
      <w:r w:rsidRPr="008B7A9D">
        <w:rPr>
          <w:rFonts w:asciiTheme="minorHAnsi" w:hAnsiTheme="minorHAnsi" w:cstheme="minorHAnsi"/>
          <w:sz w:val="16"/>
        </w:rPr>
        <w:t xml:space="preserve">. The </w:t>
      </w:r>
      <w:r w:rsidRPr="00543AFD">
        <w:rPr>
          <w:rFonts w:asciiTheme="minorHAnsi" w:hAnsiTheme="minorHAnsi" w:cstheme="minorHAnsi"/>
          <w:highlight w:val="cyan"/>
          <w:u w:val="single"/>
        </w:rPr>
        <w:t>war</w:t>
      </w:r>
      <w:r w:rsidRPr="008B7A9D">
        <w:rPr>
          <w:rFonts w:asciiTheme="minorHAnsi" w:hAnsiTheme="minorHAnsi" w:cstheme="minorHAnsi"/>
          <w:u w:val="single"/>
        </w:rPr>
        <w:t xml:space="preserve"> games</w:t>
      </w:r>
      <w:r w:rsidRPr="008B7A9D">
        <w:rPr>
          <w:rFonts w:asciiTheme="minorHAnsi" w:hAnsiTheme="minorHAnsi" w:cstheme="minorHAnsi"/>
          <w:sz w:val="16"/>
        </w:rPr>
        <w:t xml:space="preserve"> have continued over the years with increased sophistication, but </w:t>
      </w:r>
      <w:r w:rsidRPr="008B7A9D">
        <w:rPr>
          <w:rFonts w:asciiTheme="minorHAnsi" w:hAnsiTheme="minorHAnsi" w:cstheme="minorHAnsi"/>
          <w:u w:val="single"/>
        </w:rPr>
        <w:t xml:space="preserve">continue to find that </w:t>
      </w:r>
      <w:r w:rsidRPr="00543AFD">
        <w:rPr>
          <w:rFonts w:asciiTheme="minorHAnsi" w:hAnsiTheme="minorHAnsi" w:cstheme="minorHAnsi"/>
          <w:highlight w:val="cyan"/>
          <w:u w:val="single"/>
        </w:rPr>
        <w:t>conflicts</w:t>
      </w:r>
      <w:r w:rsidRPr="008B7A9D">
        <w:rPr>
          <w:rFonts w:asciiTheme="minorHAnsi" w:hAnsiTheme="minorHAnsi" w:cstheme="minorHAnsi"/>
          <w:u w:val="single"/>
        </w:rPr>
        <w:t xml:space="preserve"> can </w:t>
      </w:r>
      <w:r w:rsidRPr="00543AFD">
        <w:rPr>
          <w:rFonts w:asciiTheme="minorHAnsi" w:hAnsiTheme="minorHAnsi" w:cstheme="minorHAnsi"/>
          <w:highlight w:val="cyan"/>
          <w:u w:val="single"/>
        </w:rPr>
        <w:t>rapidly escalate</w:t>
      </w:r>
      <w:r w:rsidRPr="008B7A9D">
        <w:rPr>
          <w:rFonts w:asciiTheme="minorHAnsi" w:hAnsiTheme="minorHAnsi" w:cstheme="minorHAnsi"/>
          <w:u w:val="single"/>
        </w:rPr>
        <w:t xml:space="preserve"> and become global </w:t>
      </w:r>
      <w:r w:rsidRPr="00543AFD">
        <w:rPr>
          <w:rFonts w:asciiTheme="minorHAnsi" w:hAnsiTheme="minorHAnsi" w:cstheme="minorHAnsi"/>
          <w:highlight w:val="cyan"/>
          <w:u w:val="single"/>
        </w:rPr>
        <w:t>when space weapons are involved</w:t>
      </w:r>
      <w:r w:rsidRPr="008B7A9D">
        <w:rPr>
          <w:rFonts w:asciiTheme="minorHAnsi" w:hAnsiTheme="minorHAnsi" w:cstheme="minorHAnsi"/>
          <w:u w:val="single"/>
        </w:rPr>
        <w:t>,</w:t>
      </w:r>
      <w:r w:rsidRPr="008B7A9D">
        <w:rPr>
          <w:rFonts w:asciiTheme="minorHAnsi" w:hAnsiTheme="minorHAnsi" w:cstheme="minorHAnsi"/>
          <w:sz w:val="16"/>
        </w:rPr>
        <w:t xml:space="preserve"> and that even minor opponents can create big problems. </w:t>
      </w:r>
      <w:r w:rsidRPr="008B7A9D">
        <w:rPr>
          <w:rFonts w:asciiTheme="minorHAnsi" w:hAnsiTheme="minorHAnsi" w:cstheme="minorHAnsi"/>
          <w:u w:val="single"/>
        </w:rPr>
        <w:t>The report</w:t>
      </w:r>
      <w:r w:rsidRPr="008B7A9D">
        <w:rPr>
          <w:rFonts w:asciiTheme="minorHAnsi" w:hAnsiTheme="minorHAnsi" w:cstheme="minorHAnsi"/>
          <w:sz w:val="16"/>
        </w:rPr>
        <w:t xml:space="preserve"> back </w:t>
      </w:r>
      <w:r w:rsidRPr="008B7A9D">
        <w:rPr>
          <w:rFonts w:asciiTheme="minorHAnsi" w:hAnsiTheme="minorHAnsi" w:cstheme="minorHAnsi"/>
          <w:u w:val="single"/>
        </w:rPr>
        <w:t>from</w:t>
      </w:r>
      <w:r w:rsidRPr="008B7A9D">
        <w:rPr>
          <w:rFonts w:asciiTheme="minorHAnsi" w:hAnsiTheme="minorHAnsi" w:cstheme="minorHAnsi"/>
          <w:sz w:val="16"/>
        </w:rPr>
        <w:t xml:space="preserve"> the </w:t>
      </w:r>
      <w:r w:rsidRPr="008B7A9D">
        <w:rPr>
          <w:rFonts w:asciiTheme="minorHAnsi" w:hAnsiTheme="minorHAnsi" w:cstheme="minorHAnsi"/>
          <w:u w:val="single"/>
        </w:rPr>
        <w:t>2012</w:t>
      </w:r>
      <w:r w:rsidRPr="008B7A9D">
        <w:rPr>
          <w:rFonts w:asciiTheme="minorHAnsi" w:hAnsiTheme="minorHAnsi" w:cstheme="minorHAnsi"/>
          <w:sz w:val="16"/>
        </w:rPr>
        <w:t xml:space="preserve"> game, which </w:t>
      </w:r>
      <w:r w:rsidRPr="008B7A9D">
        <w:rPr>
          <w:rFonts w:asciiTheme="minorHAnsi" w:hAnsiTheme="minorHAnsi" w:cstheme="minorHAnsi"/>
          <w:u w:val="single"/>
        </w:rPr>
        <w:t>included NATO partners</w:t>
      </w:r>
      <w:r w:rsidRPr="008B7A9D">
        <w:rPr>
          <w:rFonts w:asciiTheme="minorHAnsi" w:hAnsiTheme="minorHAnsi" w:cstheme="minorHAnsi"/>
          <w:sz w:val="16"/>
        </w:rPr>
        <w:t xml:space="preserve">, </w:t>
      </w:r>
      <w:r w:rsidRPr="008B7A9D">
        <w:rPr>
          <w:rFonts w:asciiTheme="minorHAnsi" w:hAnsiTheme="minorHAnsi" w:cstheme="minorHAnsi"/>
          <w:u w:val="single"/>
        </w:rPr>
        <w:t>said these insights have become “virtually axiomatic</w:t>
      </w:r>
      <w:r w:rsidRPr="008B7A9D">
        <w:rPr>
          <w:rFonts w:asciiTheme="minorHAnsi" w:hAnsiTheme="minorHAnsi" w:cstheme="minorHAnsi"/>
          <w:sz w:val="16"/>
        </w:rPr>
        <w:t xml:space="preserve">.” Participants in the most recent Schriever war games found that </w:t>
      </w:r>
      <w:r w:rsidRPr="008B7A9D">
        <w:rPr>
          <w:rFonts w:asciiTheme="minorHAnsi" w:hAnsiTheme="minorHAnsi" w:cstheme="minorHAnsi"/>
          <w:u w:val="single"/>
        </w:rPr>
        <w:t>when space weapons were introduced in a regional crisis, it escalated quickly and was difficult to stop from spreading</w:t>
      </w:r>
      <w:r w:rsidRPr="008B7A9D">
        <w:rPr>
          <w:rFonts w:asciiTheme="minorHAnsi" w:hAnsiTheme="minorHAnsi" w:cstheme="minorHAnsi"/>
          <w:sz w:val="16"/>
        </w:rPr>
        <w:t xml:space="preserve">. The </w:t>
      </w:r>
      <w:r w:rsidRPr="008B7A9D">
        <w:rPr>
          <w:rFonts w:asciiTheme="minorHAnsi" w:hAnsiTheme="minorHAnsi" w:cstheme="minorHAnsi"/>
          <w:u w:val="single"/>
        </w:rPr>
        <w:t>compressed timelines, the global as well as dual-use nature of space assets, the difficulty of attribution and seeing what is happening, and the inherent vulnerability of satellites all contribute to this problem</w:t>
      </w:r>
      <w:r w:rsidRPr="008B7A9D">
        <w:rPr>
          <w:rFonts w:asciiTheme="minorHAnsi" w:hAnsiTheme="minorHAnsi" w:cstheme="minorHAnsi"/>
          <w:sz w:val="16"/>
        </w:rPr>
        <w:t xml:space="preserve">. Satellite vulnerability &amp; solutions </w:t>
      </w:r>
      <w:r w:rsidRPr="008B7A9D">
        <w:rPr>
          <w:rFonts w:asciiTheme="minorHAnsi" w:hAnsiTheme="minorHAnsi" w:cstheme="minorHAnsi"/>
          <w:u w:val="single"/>
        </w:rPr>
        <w:t>Satellites are valuable but</w:t>
      </w:r>
      <w:r w:rsidRPr="008B7A9D">
        <w:rPr>
          <w:rFonts w:asciiTheme="minorHAnsi" w:hAnsiTheme="minorHAnsi" w:cstheme="minorHAnsi"/>
          <w:sz w:val="16"/>
        </w:rPr>
        <w:t xml:space="preserve">, at least on an individual basis, </w:t>
      </w:r>
      <w:r w:rsidRPr="008B7A9D">
        <w:rPr>
          <w:rFonts w:asciiTheme="minorHAnsi" w:hAnsiTheme="minorHAnsi" w:cstheme="minorHAnsi"/>
          <w:u w:val="single"/>
        </w:rPr>
        <w:t>physically vulnerable</w:t>
      </w:r>
      <w:r w:rsidRPr="008B7A9D">
        <w:rPr>
          <w:rFonts w:asciiTheme="minorHAnsi" w:hAnsiTheme="minorHAnsi" w:cstheme="minorHAnsi"/>
          <w:sz w:val="16"/>
        </w:rPr>
        <w:t>. Vulnerable in that they are relatively fragile, as launch mass is at a premium and so protective armor is too expensive, and a large number of low-earth-orbiting satellites are no farther from the earth’s surface than the distance from Boston to Washington, DC.</w:t>
      </w:r>
    </w:p>
    <w:p w14:paraId="06B8F755" w14:textId="77777777" w:rsidR="009D2E5B" w:rsidRDefault="009D2E5B" w:rsidP="009D2E5B">
      <w:pPr>
        <w:rPr>
          <w:rFonts w:asciiTheme="minorHAnsi" w:hAnsiTheme="minorHAnsi" w:cstheme="minorHAnsi"/>
          <w:sz w:val="16"/>
        </w:rPr>
      </w:pPr>
    </w:p>
    <w:p w14:paraId="00F53DB7" w14:textId="77777777" w:rsidR="009D2E5B" w:rsidRPr="00DE5B53" w:rsidRDefault="009D2E5B" w:rsidP="009D2E5B"/>
    <w:p w14:paraId="5B4D540B" w14:textId="77777777" w:rsidR="009D2E5B" w:rsidRPr="008B7A9D" w:rsidRDefault="009D2E5B" w:rsidP="009D2E5B">
      <w:pPr>
        <w:keepNext/>
        <w:keepLines/>
        <w:spacing w:before="40" w:after="0"/>
        <w:outlineLvl w:val="3"/>
        <w:rPr>
          <w:rFonts w:asciiTheme="minorHAnsi" w:eastAsia="MS Gothic" w:hAnsiTheme="minorHAnsi" w:cstheme="minorHAnsi"/>
          <w:b/>
          <w:sz w:val="26"/>
        </w:rPr>
      </w:pPr>
      <w:r>
        <w:rPr>
          <w:rFonts w:asciiTheme="minorHAnsi" w:eastAsia="MS Gothic" w:hAnsiTheme="minorHAnsi" w:cstheme="minorHAnsi"/>
          <w:b/>
          <w:sz w:val="26"/>
        </w:rPr>
        <w:t>Nuclear war causes extinction.</w:t>
      </w:r>
    </w:p>
    <w:p w14:paraId="409E1D89" w14:textId="77777777" w:rsidR="009D2E5B" w:rsidRPr="008B7A9D" w:rsidRDefault="009D2E5B" w:rsidP="009D2E5B">
      <w:pPr>
        <w:rPr>
          <w:rFonts w:asciiTheme="minorHAnsi" w:hAnsiTheme="minorHAnsi" w:cstheme="minorHAnsi"/>
          <w:sz w:val="16"/>
          <w:szCs w:val="16"/>
        </w:rPr>
      </w:pPr>
      <w:r w:rsidRPr="008B7A9D">
        <w:rPr>
          <w:rStyle w:val="Style13ptBold"/>
          <w:rFonts w:asciiTheme="minorHAnsi" w:hAnsiTheme="minorHAnsi" w:cstheme="minorHAnsi"/>
        </w:rPr>
        <w:t>Starr 15</w:t>
      </w:r>
      <w:r w:rsidRPr="008B7A9D">
        <w:rPr>
          <w:rFonts w:asciiTheme="minorHAnsi" w:hAnsiTheme="minorHAnsi" w:cstheme="minorHAnsi"/>
        </w:rPr>
        <w:t xml:space="preserve"> </w:t>
      </w:r>
      <w:r w:rsidRPr="00C20936">
        <w:t xml:space="preserve">[Steven Starr “Nuclear War: An Unrecognized Mass Extinction Event Waiting To Happen.” </w:t>
      </w:r>
      <w:proofErr w:type="spellStart"/>
      <w:r w:rsidRPr="00C20936">
        <w:t>Ratical</w:t>
      </w:r>
      <w:proofErr w:type="spellEnd"/>
      <w:r w:rsidRPr="00C20936">
        <w:t xml:space="preserve">. March 2015. </w:t>
      </w:r>
      <w:hyperlink r:id="rId23" w:history="1">
        <w:r w:rsidRPr="00C20936">
          <w:rPr>
            <w:rStyle w:val="Hyperlink"/>
          </w:rPr>
          <w:t>https://ratical.org/radiation/NuclearExtinction/StevenStarr022815.html</w:t>
        </w:r>
      </w:hyperlink>
      <w:r w:rsidRPr="00C20936">
        <w:t>]</w:t>
      </w:r>
    </w:p>
    <w:p w14:paraId="0CDFF986" w14:textId="77777777" w:rsidR="009D2E5B" w:rsidRPr="008B7A9D" w:rsidRDefault="009D2E5B" w:rsidP="009D2E5B">
      <w:pPr>
        <w:rPr>
          <w:rFonts w:asciiTheme="minorHAnsi" w:hAnsiTheme="minorHAnsi" w:cstheme="minorHAnsi"/>
          <w:sz w:val="16"/>
        </w:rPr>
      </w:pPr>
      <w:r w:rsidRPr="008B7A9D">
        <w:rPr>
          <w:rFonts w:asciiTheme="minorHAnsi" w:hAnsiTheme="minorHAnsi" w:cstheme="minorHAnsi"/>
          <w:sz w:val="16"/>
        </w:rPr>
        <w:t xml:space="preserve">A </w:t>
      </w:r>
      <w:r w:rsidRPr="008B7A9D">
        <w:rPr>
          <w:rFonts w:asciiTheme="minorHAnsi" w:hAnsiTheme="minorHAnsi" w:cstheme="minorHAnsi"/>
          <w:highlight w:val="cyan"/>
          <w:u w:val="single"/>
        </w:rPr>
        <w:t>war</w:t>
      </w:r>
      <w:r w:rsidRPr="008B7A9D">
        <w:rPr>
          <w:rFonts w:asciiTheme="minorHAnsi" w:hAnsiTheme="minorHAnsi" w:cstheme="minorHAnsi"/>
          <w:u w:val="single"/>
        </w:rPr>
        <w:t xml:space="preserve"> fought </w:t>
      </w:r>
      <w:r w:rsidRPr="008B7A9D">
        <w:rPr>
          <w:rFonts w:asciiTheme="minorHAnsi" w:hAnsiTheme="minorHAnsi" w:cstheme="minorHAnsi"/>
          <w:highlight w:val="cyan"/>
          <w:u w:val="single"/>
        </w:rPr>
        <w:t>with</w:t>
      </w:r>
      <w:r w:rsidRPr="008B7A9D">
        <w:rPr>
          <w:rFonts w:asciiTheme="minorHAnsi" w:hAnsiTheme="minorHAnsi" w:cstheme="minorHAnsi"/>
          <w:sz w:val="16"/>
        </w:rPr>
        <w:t xml:space="preserve"> 21st century strategic </w:t>
      </w:r>
      <w:r w:rsidRPr="008B7A9D">
        <w:rPr>
          <w:rFonts w:asciiTheme="minorHAnsi" w:hAnsiTheme="minorHAnsi" w:cstheme="minorHAnsi"/>
          <w:highlight w:val="cyan"/>
          <w:u w:val="single"/>
        </w:rPr>
        <w:t>nuclear weapons would</w:t>
      </w:r>
      <w:r w:rsidRPr="008B7A9D">
        <w:rPr>
          <w:rFonts w:asciiTheme="minorHAnsi" w:hAnsiTheme="minorHAnsi" w:cstheme="minorHAnsi"/>
          <w:sz w:val="16"/>
        </w:rPr>
        <w:t xml:space="preserve"> be more than just a great catastrophe in human history. If we allow it to happen, such a war would </w:t>
      </w:r>
      <w:r w:rsidRPr="008B7A9D">
        <w:rPr>
          <w:rFonts w:asciiTheme="minorHAnsi" w:hAnsiTheme="minorHAnsi" w:cstheme="minorHAnsi"/>
          <w:highlight w:val="cyan"/>
          <w:u w:val="single"/>
        </w:rPr>
        <w:t>be a mass extinction event</w:t>
      </w:r>
      <w:r w:rsidRPr="008B7A9D">
        <w:rPr>
          <w:rFonts w:asciiTheme="minorHAnsi" w:hAnsiTheme="minorHAnsi" w:cstheme="minorHAnsi"/>
          <w:sz w:val="16"/>
        </w:rPr>
        <w:t xml:space="preserve"> that </w:t>
      </w:r>
      <w:hyperlink r:id="rId24" w:history="1">
        <w:r w:rsidRPr="008B7A9D">
          <w:rPr>
            <w:rStyle w:val="Hyperlink"/>
            <w:rFonts w:asciiTheme="minorHAnsi" w:hAnsiTheme="minorHAnsi" w:cstheme="minorHAnsi"/>
            <w:color w:val="000000"/>
            <w:sz w:val="16"/>
            <w:u w:val="single"/>
          </w:rPr>
          <w:t>ends human history</w:t>
        </w:r>
      </w:hyperlink>
      <w:r w:rsidRPr="008B7A9D">
        <w:rPr>
          <w:rFonts w:asciiTheme="minorHAnsi" w:hAnsiTheme="minorHAnsi" w:cstheme="minorHAnsi"/>
          <w:sz w:val="16"/>
        </w:rPr>
        <w:t xml:space="preserve">. There is a profound difference between extinction and “an unprecedented disaster,” or even “the end of civilization,” because even after such an immense catastrophe, human life would go on. But extinction, by definition, is </w:t>
      </w:r>
      <w:r w:rsidRPr="008B7A9D">
        <w:rPr>
          <w:rFonts w:asciiTheme="minorHAnsi" w:hAnsiTheme="minorHAnsi" w:cstheme="minorHAnsi"/>
          <w:u w:val="single"/>
        </w:rPr>
        <w:t>an event of utter finality</w:t>
      </w:r>
      <w:r w:rsidRPr="008B7A9D">
        <w:rPr>
          <w:rFonts w:asciiTheme="minorHAnsi" w:hAnsiTheme="minorHAnsi" w:cstheme="minorHAnsi"/>
          <w:sz w:val="16"/>
        </w:rPr>
        <w:t xml:space="preserve">, and a nuclear war that could cause human extinction should really be considered as the ultimate criminal act. It certainly would be the crime to end all crimes. The world’s </w:t>
      </w:r>
      <w:r w:rsidRPr="008B7A9D">
        <w:rPr>
          <w:rFonts w:asciiTheme="minorHAnsi" w:hAnsiTheme="minorHAnsi" w:cstheme="minorHAnsi"/>
          <w:u w:val="single"/>
        </w:rPr>
        <w:t>leading climatologists</w:t>
      </w:r>
      <w:r w:rsidRPr="008B7A9D">
        <w:rPr>
          <w:rFonts w:asciiTheme="minorHAnsi" w:hAnsiTheme="minorHAnsi" w:cstheme="minorHAnsi"/>
          <w:sz w:val="16"/>
        </w:rPr>
        <w:t xml:space="preserve"> now </w:t>
      </w:r>
      <w:r w:rsidRPr="008B7A9D">
        <w:rPr>
          <w:rFonts w:asciiTheme="minorHAnsi" w:hAnsiTheme="minorHAnsi" w:cstheme="minorHAnsi"/>
          <w:u w:val="single"/>
        </w:rPr>
        <w:t>tell us</w:t>
      </w:r>
      <w:r w:rsidRPr="008B7A9D">
        <w:rPr>
          <w:rFonts w:asciiTheme="minorHAnsi" w:hAnsiTheme="minorHAnsi" w:cstheme="minorHAnsi"/>
          <w:sz w:val="16"/>
        </w:rPr>
        <w:t xml:space="preserve"> that </w:t>
      </w:r>
      <w:r w:rsidRPr="008B7A9D">
        <w:rPr>
          <w:rFonts w:asciiTheme="minorHAnsi" w:hAnsiTheme="minorHAnsi" w:cstheme="minorHAnsi"/>
          <w:u w:val="single"/>
        </w:rPr>
        <w:t>nuclear war threatens our</w:t>
      </w:r>
      <w:r w:rsidRPr="008B7A9D">
        <w:rPr>
          <w:rFonts w:asciiTheme="minorHAnsi" w:hAnsiTheme="minorHAnsi" w:cstheme="minorHAnsi"/>
          <w:sz w:val="16"/>
        </w:rPr>
        <w:t xml:space="preserve"> continued </w:t>
      </w:r>
      <w:r w:rsidRPr="008B7A9D">
        <w:rPr>
          <w:rFonts w:asciiTheme="minorHAnsi" w:hAnsiTheme="minorHAnsi" w:cstheme="minorHAnsi"/>
          <w:u w:val="single"/>
        </w:rPr>
        <w:t>existence</w:t>
      </w:r>
      <w:r w:rsidRPr="008B7A9D">
        <w:rPr>
          <w:rFonts w:asciiTheme="minorHAnsi" w:hAnsiTheme="minorHAnsi" w:cstheme="minorHAnsi"/>
          <w:sz w:val="16"/>
        </w:rPr>
        <w:t xml:space="preserve"> as a species. Their </w:t>
      </w:r>
      <w:r w:rsidRPr="008B7A9D">
        <w:rPr>
          <w:rFonts w:asciiTheme="minorHAnsi" w:hAnsiTheme="minorHAnsi" w:cstheme="minorHAnsi"/>
          <w:highlight w:val="cyan"/>
          <w:u w:val="single"/>
        </w:rPr>
        <w:t>studies predict</w:t>
      </w:r>
      <w:r w:rsidRPr="008B7A9D">
        <w:rPr>
          <w:rFonts w:asciiTheme="minorHAnsi" w:hAnsiTheme="minorHAnsi" w:cstheme="minorHAnsi"/>
          <w:sz w:val="16"/>
        </w:rPr>
        <w:t xml:space="preserve"> that a large </w:t>
      </w:r>
      <w:r w:rsidRPr="008B7A9D">
        <w:rPr>
          <w:rFonts w:asciiTheme="minorHAnsi" w:hAnsiTheme="minorHAnsi" w:cstheme="minorHAnsi"/>
          <w:u w:val="single"/>
        </w:rPr>
        <w:t>nuclear war</w:t>
      </w:r>
      <w:r w:rsidRPr="008B7A9D">
        <w:rPr>
          <w:rFonts w:asciiTheme="minorHAnsi" w:hAnsiTheme="minorHAnsi" w:cstheme="minorHAnsi"/>
          <w:sz w:val="16"/>
        </w:rPr>
        <w:t xml:space="preserve">, especially one fought with strategic nuclear weapons, </w:t>
      </w:r>
      <w:r w:rsidRPr="008B7A9D">
        <w:rPr>
          <w:rFonts w:asciiTheme="minorHAnsi" w:hAnsiTheme="minorHAnsi" w:cstheme="minorHAnsi"/>
          <w:u w:val="single"/>
        </w:rPr>
        <w:t>would create a</w:t>
      </w:r>
      <w:r w:rsidRPr="008B7A9D">
        <w:rPr>
          <w:rFonts w:asciiTheme="minorHAnsi" w:hAnsiTheme="minorHAnsi" w:cstheme="minorHAnsi"/>
          <w:sz w:val="16"/>
        </w:rPr>
        <w:t xml:space="preserve"> post-war </w:t>
      </w:r>
      <w:r w:rsidRPr="008B7A9D">
        <w:rPr>
          <w:rFonts w:asciiTheme="minorHAnsi" w:hAnsiTheme="minorHAnsi" w:cstheme="minorHAnsi"/>
          <w:u w:val="single"/>
        </w:rPr>
        <w:t>environment</w:t>
      </w:r>
      <w:r w:rsidRPr="008B7A9D">
        <w:rPr>
          <w:rFonts w:asciiTheme="minorHAnsi" w:hAnsiTheme="minorHAnsi" w:cstheme="minorHAnsi"/>
          <w:sz w:val="16"/>
        </w:rPr>
        <w:t xml:space="preserve"> in which </w:t>
      </w:r>
      <w:r w:rsidRPr="008B7A9D">
        <w:rPr>
          <w:rFonts w:asciiTheme="minorHAnsi" w:hAnsiTheme="minorHAnsi" w:cstheme="minorHAnsi"/>
          <w:u w:val="single"/>
        </w:rPr>
        <w:t>for many years it would be too cold and dark to even grow food</w:t>
      </w:r>
      <w:r w:rsidRPr="008B7A9D">
        <w:rPr>
          <w:rFonts w:asciiTheme="minorHAnsi" w:hAnsiTheme="minorHAnsi" w:cstheme="minorHAnsi"/>
          <w:sz w:val="16"/>
        </w:rPr>
        <w:t xml:space="preserve">. Their findings make it clear that </w:t>
      </w:r>
      <w:r w:rsidRPr="008B7A9D">
        <w:rPr>
          <w:rFonts w:asciiTheme="minorHAnsi" w:hAnsiTheme="minorHAnsi" w:cstheme="minorHAnsi"/>
          <w:u w:val="single"/>
        </w:rPr>
        <w:t>not only humans, but most</w:t>
      </w:r>
      <w:r w:rsidRPr="008B7A9D">
        <w:rPr>
          <w:rFonts w:asciiTheme="minorHAnsi" w:hAnsiTheme="minorHAnsi" w:cstheme="minorHAnsi"/>
          <w:sz w:val="16"/>
        </w:rPr>
        <w:t xml:space="preserve"> large animals and many other forms of complex </w:t>
      </w:r>
      <w:r w:rsidRPr="008B7A9D">
        <w:rPr>
          <w:rFonts w:asciiTheme="minorHAnsi" w:hAnsiTheme="minorHAnsi" w:cstheme="minorHAnsi"/>
          <w:u w:val="single"/>
        </w:rPr>
        <w:t>life would</w:t>
      </w:r>
      <w:r w:rsidRPr="008B7A9D">
        <w:rPr>
          <w:rFonts w:asciiTheme="minorHAnsi" w:hAnsiTheme="minorHAnsi" w:cstheme="minorHAnsi"/>
          <w:sz w:val="16"/>
        </w:rPr>
        <w:t xml:space="preserve"> likely </w:t>
      </w:r>
      <w:r w:rsidRPr="008B7A9D">
        <w:rPr>
          <w:rFonts w:asciiTheme="minorHAnsi" w:hAnsiTheme="minorHAnsi" w:cstheme="minorHAnsi"/>
          <w:u w:val="single"/>
        </w:rPr>
        <w:t>vanish</w:t>
      </w:r>
      <w:r w:rsidRPr="008B7A9D">
        <w:rPr>
          <w:rFonts w:asciiTheme="minorHAnsi" w:hAnsiTheme="minorHAnsi" w:cstheme="minorHAnsi"/>
          <w:sz w:val="16"/>
        </w:rPr>
        <w:t xml:space="preserve"> forever in a nuclear darkness of our own making. The environmental consequences of nuclear war would attack the ecological support systems of life at every level. </w:t>
      </w:r>
      <w:r w:rsidRPr="008B7A9D">
        <w:rPr>
          <w:rFonts w:asciiTheme="minorHAnsi" w:hAnsiTheme="minorHAnsi" w:cstheme="minorHAnsi"/>
          <w:u w:val="single"/>
        </w:rPr>
        <w:t>Radioactive fallout produced</w:t>
      </w:r>
      <w:r w:rsidRPr="008B7A9D">
        <w:rPr>
          <w:rFonts w:asciiTheme="minorHAnsi" w:hAnsiTheme="minorHAnsi" w:cstheme="minorHAnsi"/>
          <w:sz w:val="16"/>
        </w:rPr>
        <w:t xml:space="preserve"> not only by nuclear bombs, but also by the destruction of nuclear power plants and their spent fuel pools, </w:t>
      </w:r>
      <w:r w:rsidRPr="008B7A9D">
        <w:rPr>
          <w:rFonts w:asciiTheme="minorHAnsi" w:hAnsiTheme="minorHAnsi" w:cstheme="minorHAnsi"/>
          <w:u w:val="single"/>
        </w:rPr>
        <w:t xml:space="preserve">would poison the biosphere. </w:t>
      </w:r>
      <w:r w:rsidRPr="008B7A9D">
        <w:rPr>
          <w:rFonts w:asciiTheme="minorHAnsi" w:hAnsiTheme="minorHAnsi" w:cstheme="minorHAnsi"/>
          <w:highlight w:val="cyan"/>
          <w:u w:val="single"/>
        </w:rPr>
        <w:t>Millions of tons of smoke would</w:t>
      </w:r>
      <w:r w:rsidRPr="008B7A9D">
        <w:rPr>
          <w:rFonts w:asciiTheme="minorHAnsi" w:hAnsiTheme="minorHAnsi" w:cstheme="minorHAnsi"/>
          <w:sz w:val="16"/>
        </w:rPr>
        <w:t xml:space="preserve"> act to </w:t>
      </w:r>
      <w:hyperlink r:id="rId25" w:history="1">
        <w:r w:rsidRPr="008B7A9D">
          <w:rPr>
            <w:rStyle w:val="Hyperlink"/>
            <w:rFonts w:asciiTheme="minorHAnsi" w:hAnsiTheme="minorHAnsi" w:cstheme="minorHAnsi"/>
            <w:color w:val="000000"/>
            <w:u w:val="single"/>
          </w:rPr>
          <w:t>destroy</w:t>
        </w:r>
        <w:r w:rsidRPr="008B7A9D">
          <w:rPr>
            <w:rStyle w:val="Hyperlink"/>
            <w:rFonts w:asciiTheme="minorHAnsi" w:hAnsiTheme="minorHAnsi" w:cstheme="minorHAnsi"/>
            <w:color w:val="000000"/>
            <w:sz w:val="16"/>
            <w:u w:val="single"/>
          </w:rPr>
          <w:t xml:space="preserve"> Earth’s protective </w:t>
        </w:r>
        <w:r w:rsidRPr="008B7A9D">
          <w:rPr>
            <w:rStyle w:val="Hyperlink"/>
            <w:rFonts w:asciiTheme="minorHAnsi" w:hAnsiTheme="minorHAnsi" w:cstheme="minorHAnsi"/>
            <w:color w:val="000000"/>
            <w:u w:val="single"/>
          </w:rPr>
          <w:t>ozone</w:t>
        </w:r>
        <w:r w:rsidRPr="008B7A9D">
          <w:rPr>
            <w:rStyle w:val="Hyperlink"/>
            <w:rFonts w:asciiTheme="minorHAnsi" w:hAnsiTheme="minorHAnsi" w:cstheme="minorHAnsi"/>
            <w:color w:val="000000"/>
            <w:sz w:val="16"/>
            <w:u w:val="single"/>
          </w:rPr>
          <w:t xml:space="preserve"> </w:t>
        </w:r>
        <w:r w:rsidRPr="008B7A9D">
          <w:rPr>
            <w:rStyle w:val="Hyperlink"/>
            <w:rFonts w:asciiTheme="minorHAnsi" w:hAnsiTheme="minorHAnsi" w:cstheme="minorHAnsi"/>
            <w:color w:val="000000"/>
            <w:u w:val="single"/>
          </w:rPr>
          <w:t>layer</w:t>
        </w:r>
      </w:hyperlink>
      <w:r w:rsidRPr="008B7A9D">
        <w:rPr>
          <w:rFonts w:asciiTheme="minorHAnsi" w:hAnsiTheme="minorHAnsi" w:cstheme="minorHAnsi"/>
          <w:sz w:val="16"/>
        </w:rPr>
        <w:t xml:space="preserve"> </w:t>
      </w:r>
      <w:r w:rsidRPr="008B7A9D">
        <w:rPr>
          <w:rFonts w:asciiTheme="minorHAnsi" w:hAnsiTheme="minorHAnsi" w:cstheme="minorHAnsi"/>
          <w:u w:val="single"/>
        </w:rPr>
        <w:t xml:space="preserve">and </w:t>
      </w:r>
      <w:r w:rsidRPr="008B7A9D">
        <w:rPr>
          <w:rFonts w:asciiTheme="minorHAnsi" w:hAnsiTheme="minorHAnsi" w:cstheme="minorHAnsi"/>
          <w:highlight w:val="cyan"/>
          <w:u w:val="single"/>
        </w:rPr>
        <w:t>block</w:t>
      </w:r>
      <w:r w:rsidRPr="008B7A9D">
        <w:rPr>
          <w:rFonts w:asciiTheme="minorHAnsi" w:hAnsiTheme="minorHAnsi" w:cstheme="minorHAnsi"/>
          <w:sz w:val="16"/>
        </w:rPr>
        <w:t xml:space="preserve"> most </w:t>
      </w:r>
      <w:r w:rsidRPr="008B7A9D">
        <w:rPr>
          <w:rFonts w:asciiTheme="minorHAnsi" w:hAnsiTheme="minorHAnsi" w:cstheme="minorHAnsi"/>
          <w:highlight w:val="cyan"/>
          <w:u w:val="single"/>
        </w:rPr>
        <w:t>sunlight</w:t>
      </w:r>
      <w:r w:rsidRPr="008B7A9D">
        <w:rPr>
          <w:rFonts w:asciiTheme="minorHAnsi" w:hAnsiTheme="minorHAnsi" w:cstheme="minorHAnsi"/>
          <w:sz w:val="16"/>
        </w:rPr>
        <w:t xml:space="preserve"> from reaching Earth’s surface, </w:t>
      </w:r>
      <w:r w:rsidRPr="008B7A9D">
        <w:rPr>
          <w:rFonts w:asciiTheme="minorHAnsi" w:hAnsiTheme="minorHAnsi" w:cstheme="minorHAnsi"/>
          <w:highlight w:val="cyan"/>
          <w:u w:val="single"/>
        </w:rPr>
        <w:t>creating Ice Age</w:t>
      </w:r>
      <w:r w:rsidRPr="008B7A9D">
        <w:rPr>
          <w:rFonts w:asciiTheme="minorHAnsi" w:hAnsiTheme="minorHAnsi" w:cstheme="minorHAnsi"/>
          <w:sz w:val="16"/>
        </w:rPr>
        <w:t xml:space="preserve"> weather conditions </w:t>
      </w:r>
      <w:r w:rsidRPr="008B7A9D">
        <w:rPr>
          <w:rFonts w:asciiTheme="minorHAnsi" w:hAnsiTheme="minorHAnsi" w:cstheme="minorHAnsi"/>
          <w:highlight w:val="cyan"/>
          <w:u w:val="single"/>
        </w:rPr>
        <w:t>that would last</w:t>
      </w:r>
      <w:r w:rsidRPr="008B7A9D">
        <w:rPr>
          <w:rFonts w:asciiTheme="minorHAnsi" w:hAnsiTheme="minorHAnsi" w:cstheme="minorHAnsi"/>
          <w:u w:val="single"/>
        </w:rPr>
        <w:t xml:space="preserve"> for </w:t>
      </w:r>
      <w:r w:rsidRPr="008B7A9D">
        <w:rPr>
          <w:rFonts w:asciiTheme="minorHAnsi" w:hAnsiTheme="minorHAnsi" w:cstheme="minorHAnsi"/>
          <w:highlight w:val="cyan"/>
          <w:u w:val="single"/>
        </w:rPr>
        <w:t>decades</w:t>
      </w:r>
      <w:r w:rsidRPr="008B7A9D">
        <w:rPr>
          <w:rFonts w:asciiTheme="minorHAnsi" w:hAnsiTheme="minorHAnsi" w:cstheme="minorHAnsi"/>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w:t>
      </w:r>
      <w:r w:rsidRPr="008B7A9D">
        <w:rPr>
          <w:rFonts w:asciiTheme="minorHAnsi" w:hAnsiTheme="minorHAnsi" w:cstheme="minorHAnsi"/>
          <w:highlight w:val="cyan"/>
          <w:u w:val="single"/>
        </w:rPr>
        <w:t xml:space="preserve">leaders </w:t>
      </w:r>
      <w:r w:rsidRPr="008B7A9D">
        <w:rPr>
          <w:rFonts w:asciiTheme="minorHAnsi" w:hAnsiTheme="minorHAnsi" w:cstheme="minorHAnsi"/>
          <w:u w:val="single"/>
        </w:rPr>
        <w:t>of</w:t>
      </w:r>
      <w:r w:rsidRPr="008B7A9D">
        <w:rPr>
          <w:rFonts w:asciiTheme="minorHAnsi" w:hAnsiTheme="minorHAnsi" w:cstheme="minorHAnsi"/>
          <w:sz w:val="16"/>
        </w:rPr>
        <w:t xml:space="preserve"> the </w:t>
      </w:r>
      <w:r w:rsidRPr="008B7A9D">
        <w:rPr>
          <w:rFonts w:asciiTheme="minorHAnsi" w:hAnsiTheme="minorHAnsi" w:cstheme="minorHAnsi"/>
          <w:u w:val="single"/>
        </w:rPr>
        <w:t>Nuclear</w:t>
      </w:r>
      <w:r w:rsidRPr="008B7A9D">
        <w:rPr>
          <w:rFonts w:asciiTheme="minorHAnsi" w:hAnsiTheme="minorHAnsi" w:cstheme="minorHAnsi"/>
          <w:sz w:val="16"/>
        </w:rPr>
        <w:t xml:space="preserve"> Weapon </w:t>
      </w:r>
      <w:r w:rsidRPr="008B7A9D">
        <w:rPr>
          <w:rFonts w:asciiTheme="minorHAnsi" w:hAnsiTheme="minorHAnsi" w:cstheme="minorHAnsi"/>
          <w:u w:val="single"/>
        </w:rPr>
        <w:t>States</w:t>
      </w:r>
      <w:r w:rsidRPr="008B7A9D">
        <w:rPr>
          <w:rFonts w:asciiTheme="minorHAnsi" w:hAnsiTheme="minorHAnsi" w:cstheme="minorHAnsi"/>
          <w:sz w:val="16"/>
        </w:rPr>
        <w:t xml:space="preserve"> have chosen to </w:t>
      </w:r>
      <w:r w:rsidRPr="008B7A9D">
        <w:rPr>
          <w:rFonts w:asciiTheme="minorHAnsi" w:hAnsiTheme="minorHAnsi" w:cstheme="minorHAnsi"/>
          <w:highlight w:val="cyan"/>
          <w:u w:val="single"/>
        </w:rPr>
        <w:t>ignore</w:t>
      </w:r>
      <w:r w:rsidRPr="008B7A9D">
        <w:rPr>
          <w:rFonts w:asciiTheme="minorHAnsi" w:hAnsiTheme="minorHAnsi" w:cstheme="minorHAnsi"/>
          <w:sz w:val="16"/>
        </w:rPr>
        <w:t xml:space="preserve"> the authoritative, long-standing </w:t>
      </w:r>
      <w:r w:rsidRPr="008B7A9D">
        <w:rPr>
          <w:rFonts w:asciiTheme="minorHAnsi" w:hAnsiTheme="minorHAnsi" w:cstheme="minorHAnsi"/>
          <w:u w:val="single"/>
        </w:rPr>
        <w:t xml:space="preserve">scientific </w:t>
      </w:r>
      <w:r w:rsidRPr="008B7A9D">
        <w:rPr>
          <w:rFonts w:asciiTheme="minorHAnsi" w:hAnsiTheme="minorHAnsi" w:cstheme="minorHAnsi"/>
          <w:highlight w:val="cyan"/>
          <w:u w:val="single"/>
        </w:rPr>
        <w:t>research</w:t>
      </w:r>
      <w:r w:rsidRPr="008B7A9D">
        <w:rPr>
          <w:rFonts w:asciiTheme="minorHAnsi" w:hAnsiTheme="minorHAnsi" w:cstheme="minorHAnsi"/>
          <w:u w:val="single"/>
        </w:rPr>
        <w:t xml:space="preserve"> </w:t>
      </w:r>
      <w:r w:rsidRPr="008B7A9D">
        <w:rPr>
          <w:rFonts w:asciiTheme="minorHAnsi" w:hAnsiTheme="minorHAnsi" w:cstheme="minorHAnsi"/>
          <w:sz w:val="16"/>
        </w:rPr>
        <w:t xml:space="preserve">done </w:t>
      </w:r>
      <w:r w:rsidRPr="008B7A9D">
        <w:rPr>
          <w:rFonts w:asciiTheme="minorHAnsi" w:hAnsiTheme="minorHAnsi" w:cstheme="minorHAnsi"/>
          <w:u w:val="single"/>
        </w:rPr>
        <w:t>by</w:t>
      </w:r>
      <w:r w:rsidRPr="008B7A9D">
        <w:rPr>
          <w:rFonts w:asciiTheme="minorHAnsi" w:hAnsiTheme="minorHAnsi" w:cstheme="minorHAnsi"/>
          <w:sz w:val="16"/>
        </w:rPr>
        <w:t xml:space="preserve"> the </w:t>
      </w:r>
      <w:r w:rsidRPr="008B7A9D">
        <w:rPr>
          <w:rFonts w:asciiTheme="minorHAnsi" w:hAnsiTheme="minorHAnsi" w:cstheme="minorHAnsi"/>
          <w:u w:val="single"/>
        </w:rPr>
        <w:t>climatologists</w:t>
      </w:r>
      <w:r w:rsidRPr="008B7A9D">
        <w:rPr>
          <w:rFonts w:asciiTheme="minorHAnsi" w:hAnsiTheme="minorHAnsi" w:cstheme="minorHAnsi"/>
          <w:sz w:val="16"/>
        </w:rPr>
        <w:t xml:space="preserve">, research </w:t>
      </w:r>
      <w:r w:rsidRPr="008B7A9D">
        <w:rPr>
          <w:rFonts w:asciiTheme="minorHAnsi" w:hAnsiTheme="minorHAnsi" w:cstheme="minorHAnsi"/>
          <w:u w:val="single"/>
        </w:rPr>
        <w:t>that predicts</w:t>
      </w:r>
      <w:r w:rsidRPr="008B7A9D">
        <w:rPr>
          <w:rFonts w:asciiTheme="minorHAnsi" w:hAnsiTheme="minorHAnsi" w:cstheme="minorHAnsi"/>
          <w:sz w:val="16"/>
        </w:rPr>
        <w:t xml:space="preserve"> virtually </w:t>
      </w:r>
      <w:r w:rsidRPr="008B7A9D">
        <w:rPr>
          <w:rFonts w:asciiTheme="minorHAnsi" w:hAnsiTheme="minorHAnsi" w:cstheme="minorHAnsi"/>
          <w:highlight w:val="cyan"/>
          <w:u w:val="single"/>
        </w:rPr>
        <w:t>any nuclear war, fought with even a fraction of</w:t>
      </w:r>
      <w:r w:rsidRPr="008B7A9D">
        <w:rPr>
          <w:rFonts w:asciiTheme="minorHAnsi" w:hAnsiTheme="minorHAnsi" w:cstheme="minorHAnsi"/>
          <w:u w:val="single"/>
        </w:rPr>
        <w:t xml:space="preserve"> </w:t>
      </w:r>
      <w:r w:rsidRPr="008B7A9D">
        <w:rPr>
          <w:rFonts w:asciiTheme="minorHAnsi" w:hAnsiTheme="minorHAnsi" w:cstheme="minorHAnsi"/>
          <w:sz w:val="16"/>
        </w:rPr>
        <w:t xml:space="preserve">the operational and deployed nuclear </w:t>
      </w:r>
      <w:r w:rsidRPr="008B7A9D">
        <w:rPr>
          <w:rFonts w:asciiTheme="minorHAnsi" w:hAnsiTheme="minorHAnsi" w:cstheme="minorHAnsi"/>
          <w:highlight w:val="cyan"/>
          <w:u w:val="single"/>
        </w:rPr>
        <w:t>arsenals, will leave the Earth</w:t>
      </w:r>
      <w:r w:rsidRPr="008B7A9D">
        <w:rPr>
          <w:rFonts w:asciiTheme="minorHAnsi" w:hAnsiTheme="minorHAnsi" w:cstheme="minorHAnsi"/>
          <w:u w:val="single"/>
        </w:rPr>
        <w:t xml:space="preserve"> essentially </w:t>
      </w:r>
      <w:r w:rsidRPr="008B7A9D">
        <w:rPr>
          <w:rFonts w:asciiTheme="minorHAnsi" w:hAnsiTheme="minorHAnsi" w:cstheme="minorHAnsi"/>
          <w:highlight w:val="cyan"/>
          <w:u w:val="single"/>
        </w:rPr>
        <w:t>uninhabitable</w:t>
      </w:r>
      <w:r w:rsidRPr="008B7A9D">
        <w:rPr>
          <w:rFonts w:asciiTheme="minorHAnsi" w:hAnsiTheme="minorHAnsi" w:cstheme="minorHAnsi"/>
          <w:sz w:val="16"/>
        </w:rPr>
        <w:t>.</w:t>
      </w:r>
    </w:p>
    <w:p w14:paraId="07743A9D" w14:textId="77777777" w:rsidR="009D2E5B" w:rsidRPr="008B7A9D" w:rsidRDefault="009D2E5B" w:rsidP="009D2E5B">
      <w:pPr>
        <w:rPr>
          <w:rFonts w:asciiTheme="minorHAnsi" w:hAnsiTheme="minorHAnsi" w:cstheme="minorHAnsi"/>
        </w:rPr>
      </w:pPr>
    </w:p>
    <w:p w14:paraId="10F93D9A" w14:textId="77777777" w:rsidR="009D2E5B" w:rsidRDefault="009D2E5B" w:rsidP="009D2E5B"/>
    <w:p w14:paraId="44BD08FF" w14:textId="77777777" w:rsidR="009D2E5B" w:rsidRPr="00623846" w:rsidRDefault="009D2E5B" w:rsidP="009D2E5B">
      <w:pPr>
        <w:pStyle w:val="Heading4"/>
        <w:rPr>
          <w:rFonts w:cs="Calibri"/>
        </w:rPr>
      </w:pPr>
      <w:r>
        <w:lastRenderedPageBreak/>
        <w:t xml:space="preserve">Scenario One is China-India war -- </w:t>
      </w:r>
      <w:r w:rsidRPr="00623846">
        <w:rPr>
          <w:rFonts w:cs="Calibri"/>
        </w:rPr>
        <w:t xml:space="preserve">China backlash to </w:t>
      </w:r>
      <w:proofErr w:type="spellStart"/>
      <w:r w:rsidRPr="00623846">
        <w:rPr>
          <w:rFonts w:cs="Calibri"/>
        </w:rPr>
        <w:t>Starlink</w:t>
      </w:r>
      <w:proofErr w:type="spellEnd"/>
      <w:r w:rsidRPr="00623846">
        <w:rPr>
          <w:rFonts w:cs="Calibri"/>
        </w:rPr>
        <w:t xml:space="preserve"> escalate tensions and repression </w:t>
      </w:r>
    </w:p>
    <w:p w14:paraId="230F067D" w14:textId="77777777" w:rsidR="009D2E5B" w:rsidRPr="00623846" w:rsidRDefault="009D2E5B" w:rsidP="009D2E5B">
      <w:r w:rsidRPr="00623846">
        <w:rPr>
          <w:rStyle w:val="Style13ptBold"/>
        </w:rPr>
        <w:t xml:space="preserve">Goodwins 21 </w:t>
      </w:r>
      <w:r w:rsidRPr="00623846">
        <w:t>“</w:t>
      </w:r>
      <w:proofErr w:type="spellStart"/>
      <w:r w:rsidRPr="00623846">
        <w:t>Starlink's</w:t>
      </w:r>
      <w:proofErr w:type="spellEnd"/>
      <w:r w:rsidRPr="00623846">
        <w:t xml:space="preserve"> latent China crisis could spark a whole new world of warcraft” Rupert Goodwins [British writer, broadcaster and technology journalist, Executive Editor @ ZDNet UK], March 15, 2021 </w:t>
      </w:r>
      <w:hyperlink r:id="rId26" w:history="1">
        <w:r w:rsidRPr="00623846">
          <w:rPr>
            <w:rStyle w:val="Hyperlink"/>
          </w:rPr>
          <w:t>https://www.theregister.com/2021/03/15/starlink_china_crisis/</w:t>
        </w:r>
      </w:hyperlink>
      <w:r w:rsidRPr="00623846">
        <w:t xml:space="preserve"> SM</w:t>
      </w:r>
    </w:p>
    <w:p w14:paraId="1278B9D0" w14:textId="77777777" w:rsidR="009D2E5B" w:rsidRPr="006D2D69" w:rsidRDefault="009D2E5B" w:rsidP="009D2E5B">
      <w:pPr>
        <w:rPr>
          <w:sz w:val="16"/>
        </w:rPr>
      </w:pPr>
      <w:r w:rsidRPr="00623846">
        <w:rPr>
          <w:rStyle w:val="StyleUnderline"/>
        </w:rPr>
        <w:t>Let's skip forward to the end of 2022, when the majority of the 10k-plus planned satellites will probably be up supplying the whole global market.</w:t>
      </w:r>
      <w:r w:rsidRPr="006D2D69">
        <w:rPr>
          <w:sz w:val="16"/>
        </w:rPr>
        <w:t xml:space="preserve"> Normally, if you want to run an internet service in a country, you have to have a company there to pacify the bureaucrats. </w:t>
      </w:r>
      <w:proofErr w:type="spellStart"/>
      <w:r w:rsidRPr="006D2D69">
        <w:rPr>
          <w:sz w:val="16"/>
        </w:rPr>
        <w:t>Starlink's</w:t>
      </w:r>
      <w:proofErr w:type="spellEnd"/>
      <w:r w:rsidRPr="006D2D69">
        <w:rPr>
          <w:sz w:val="16"/>
        </w:rPr>
        <w:t xml:space="preserve"> happily done this with the UK so it'll probably keep that Pirate Bay block – in space, nobody can hear you stream.</w:t>
      </w:r>
    </w:p>
    <w:p w14:paraId="3C7D1038" w14:textId="77777777" w:rsidR="009D2E5B" w:rsidRPr="00623846" w:rsidRDefault="009D2E5B" w:rsidP="009D2E5B">
      <w:pPr>
        <w:rPr>
          <w:b/>
          <w:u w:val="single"/>
        </w:rPr>
      </w:pPr>
      <w:r w:rsidRPr="006D2D69">
        <w:rPr>
          <w:sz w:val="16"/>
        </w:rPr>
        <w:t xml:space="preserve">The fun comes, as ever, in </w:t>
      </w:r>
      <w:r w:rsidRPr="00EA0D2D">
        <w:rPr>
          <w:rStyle w:val="StyleUnderline"/>
          <w:highlight w:val="cyan"/>
        </w:rPr>
        <w:t>China</w:t>
      </w:r>
      <w:r w:rsidRPr="006D2D69">
        <w:rPr>
          <w:sz w:val="16"/>
        </w:rPr>
        <w:t xml:space="preserve">, the world leader in mucking about. It </w:t>
      </w:r>
      <w:r w:rsidRPr="00EA0D2D">
        <w:rPr>
          <w:rStyle w:val="Emphasis"/>
          <w:highlight w:val="cyan"/>
        </w:rPr>
        <w:t>does not like</w:t>
      </w:r>
      <w:r w:rsidRPr="00623846">
        <w:rPr>
          <w:rStyle w:val="StyleUnderline"/>
        </w:rPr>
        <w:t xml:space="preserve"> the </w:t>
      </w:r>
      <w:r w:rsidRPr="00EA0D2D">
        <w:rPr>
          <w:rStyle w:val="StyleUnderline"/>
          <w:highlight w:val="cyan"/>
        </w:rPr>
        <w:t xml:space="preserve">open internet; it </w:t>
      </w:r>
      <w:r w:rsidRPr="00623846">
        <w:rPr>
          <w:rStyle w:val="StyleUnderline"/>
        </w:rPr>
        <w:t>loves the filtered, monitored, machine of state-controlled internet.</w:t>
      </w:r>
      <w:r w:rsidRPr="006D2D69">
        <w:rPr>
          <w:sz w:val="16"/>
        </w:rPr>
        <w:t xml:space="preserve"> It has already said it will be building its own global orbital 13k-strong fleet of internet satellites. </w:t>
      </w:r>
      <w:r w:rsidRPr="00623846">
        <w:rPr>
          <w:rStyle w:val="StyleUnderline"/>
        </w:rPr>
        <w:t>And by no coincidence, in the same timeframe of 2025-ish, China plans to have a reusable version of its Long March 8 rocket, burning cryogenic oxygen and kerosene just like Musk.</w:t>
      </w:r>
    </w:p>
    <w:p w14:paraId="24E3FBE7" w14:textId="77777777" w:rsidR="009D2E5B" w:rsidRPr="006D2D69" w:rsidRDefault="009D2E5B" w:rsidP="009D2E5B">
      <w:pPr>
        <w:rPr>
          <w:sz w:val="16"/>
        </w:rPr>
      </w:pPr>
      <w:r w:rsidRPr="00623846">
        <w:rPr>
          <w:rStyle w:val="StyleUnderline"/>
        </w:rPr>
        <w:t xml:space="preserve">The chances are astronomically high that China </w:t>
      </w:r>
      <w:r w:rsidRPr="00EA0D2D">
        <w:rPr>
          <w:rStyle w:val="StyleUnderline"/>
          <w:highlight w:val="cyan"/>
        </w:rPr>
        <w:t>will not let Elon</w:t>
      </w:r>
      <w:r w:rsidRPr="00623846">
        <w:rPr>
          <w:rStyle w:val="StyleUnderline"/>
        </w:rPr>
        <w:t xml:space="preserve"> play with</w:t>
      </w:r>
      <w:r w:rsidRPr="00EA0D2D">
        <w:rPr>
          <w:rStyle w:val="StyleUnderline"/>
          <w:highlight w:val="cyan"/>
        </w:rPr>
        <w:t>in its borders</w:t>
      </w:r>
      <w:r w:rsidRPr="00623846">
        <w:rPr>
          <w:rStyle w:val="StyleUnderline"/>
        </w:rPr>
        <w:t>, for commercial and ideological reasons</w:t>
      </w:r>
      <w:r w:rsidRPr="006D2D69">
        <w:rPr>
          <w:sz w:val="16"/>
        </w:rPr>
        <w:t>. If China then markets its own system globally, which it will hugely want to do, then we're into the Chinese state-</w:t>
      </w:r>
      <w:proofErr w:type="spellStart"/>
      <w:r w:rsidRPr="006D2D69">
        <w:rPr>
          <w:sz w:val="16"/>
        </w:rPr>
        <w:t>subsidised</w:t>
      </w:r>
      <w:proofErr w:type="spellEnd"/>
      <w:r w:rsidRPr="006D2D69">
        <w:rPr>
          <w:sz w:val="16"/>
        </w:rPr>
        <w:t xml:space="preserve"> competitor versus the blocked free-market American, only with direct access to everyone. You thought Huawei was a bit of a firework?</w:t>
      </w:r>
    </w:p>
    <w:p w14:paraId="5943924D" w14:textId="77777777" w:rsidR="009D2E5B" w:rsidRPr="006D2D69" w:rsidRDefault="009D2E5B" w:rsidP="009D2E5B">
      <w:pPr>
        <w:rPr>
          <w:sz w:val="16"/>
          <w:szCs w:val="16"/>
        </w:rPr>
      </w:pPr>
      <w:r w:rsidRPr="006D2D69">
        <w:rPr>
          <w:sz w:val="16"/>
          <w:szCs w:val="16"/>
        </w:rPr>
        <w:t xml:space="preserve">But wait, there's more. While everyone's been concentrating on the </w:t>
      </w:r>
      <w:proofErr w:type="spellStart"/>
      <w:r w:rsidRPr="006D2D69">
        <w:rPr>
          <w:sz w:val="16"/>
          <w:szCs w:val="16"/>
        </w:rPr>
        <w:t>frickin</w:t>
      </w:r>
      <w:proofErr w:type="spellEnd"/>
      <w:r w:rsidRPr="006D2D69">
        <w:rPr>
          <w:sz w:val="16"/>
          <w:szCs w:val="16"/>
        </w:rPr>
        <w:t xml:space="preserve">' lasers as </w:t>
      </w:r>
      <w:proofErr w:type="spellStart"/>
      <w:r w:rsidRPr="006D2D69">
        <w:rPr>
          <w:sz w:val="16"/>
          <w:szCs w:val="16"/>
        </w:rPr>
        <w:t>Starlink's</w:t>
      </w:r>
      <w:proofErr w:type="spellEnd"/>
      <w:r w:rsidRPr="006D2D69">
        <w:rPr>
          <w:sz w:val="16"/>
          <w:szCs w:val="16"/>
        </w:rPr>
        <w:t xml:space="preserve"> killer feature, researchers have pointed out that it can be just as efficient to turn users' ground stations into inter-satellite relays too. Instead of shooting lasers at each other, these satellites find idle bandwidth on users within mutual range, and talk to each other that way. This ad-hoc mesh system can vastly improve coverage even when there are no gateways in the immediate vicinity, especially when combined with laser links to form an optimal path. The total bandwidth and coverage into areas with no gateways is hugely enhanced.</w:t>
      </w:r>
    </w:p>
    <w:p w14:paraId="10507575" w14:textId="77777777" w:rsidR="009D2E5B" w:rsidRPr="00623846" w:rsidRDefault="009D2E5B" w:rsidP="009D2E5B">
      <w:pPr>
        <w:rPr>
          <w:rStyle w:val="StyleUnderline"/>
        </w:rPr>
      </w:pPr>
      <w:r w:rsidRPr="006D2D69">
        <w:rPr>
          <w:sz w:val="16"/>
        </w:rPr>
        <w:t xml:space="preserve">So what? Well, </w:t>
      </w:r>
      <w:r w:rsidRPr="00623846">
        <w:rPr>
          <w:rStyle w:val="StyleUnderline"/>
        </w:rPr>
        <w:t xml:space="preserve">it looks as if </w:t>
      </w:r>
      <w:r w:rsidRPr="00EA0D2D">
        <w:rPr>
          <w:rStyle w:val="StyleUnderline"/>
          <w:highlight w:val="cyan"/>
        </w:rPr>
        <w:t xml:space="preserve">you can </w:t>
      </w:r>
      <w:r w:rsidRPr="00623846">
        <w:rPr>
          <w:rStyle w:val="StyleUnderline"/>
        </w:rPr>
        <w:t xml:space="preserve">get a good </w:t>
      </w:r>
      <w:r w:rsidRPr="006D2D69">
        <w:rPr>
          <w:rStyle w:val="StyleUnderline"/>
          <w:highlight w:val="cyan"/>
        </w:rPr>
        <w:t>link</w:t>
      </w:r>
      <w:r w:rsidRPr="00623846">
        <w:rPr>
          <w:rStyle w:val="StyleUnderline"/>
        </w:rPr>
        <w:t xml:space="preserve"> from the ground </w:t>
      </w:r>
      <w:r w:rsidRPr="006D2D69">
        <w:rPr>
          <w:rStyle w:val="StyleUnderline"/>
          <w:highlight w:val="cyan"/>
        </w:rPr>
        <w:t>to</w:t>
      </w:r>
      <w:r w:rsidRPr="00623846">
        <w:rPr>
          <w:rStyle w:val="StyleUnderline"/>
        </w:rPr>
        <w:t xml:space="preserve"> a </w:t>
      </w:r>
      <w:proofErr w:type="spellStart"/>
      <w:r w:rsidRPr="006D2D69">
        <w:rPr>
          <w:rStyle w:val="StyleUnderline"/>
          <w:highlight w:val="cyan"/>
        </w:rPr>
        <w:t>Starlink</w:t>
      </w:r>
      <w:proofErr w:type="spellEnd"/>
      <w:r w:rsidRPr="00623846">
        <w:rPr>
          <w:rStyle w:val="StyleUnderline"/>
        </w:rPr>
        <w:t xml:space="preserve"> satellite when it's just 25 degrees above the horizon – which means you can connect to a ground station </w:t>
      </w:r>
      <w:r w:rsidRPr="006D2D69">
        <w:rPr>
          <w:rStyle w:val="StyleUnderline"/>
          <w:highlight w:val="cyan"/>
        </w:rPr>
        <w:t>in</w:t>
      </w:r>
      <w:r w:rsidRPr="00623846">
        <w:rPr>
          <w:rStyle w:val="StyleUnderline"/>
        </w:rPr>
        <w:t xml:space="preserve"> one hop over a thousand </w:t>
      </w:r>
      <w:proofErr w:type="spellStart"/>
      <w:r w:rsidRPr="00623846">
        <w:rPr>
          <w:rStyle w:val="StyleUnderline"/>
        </w:rPr>
        <w:t>kilometres</w:t>
      </w:r>
      <w:proofErr w:type="spellEnd"/>
      <w:r w:rsidRPr="00623846">
        <w:rPr>
          <w:rStyle w:val="StyleUnderline"/>
        </w:rPr>
        <w:t xml:space="preserve"> long. Which means that most of </w:t>
      </w:r>
      <w:r w:rsidRPr="006D2D69">
        <w:rPr>
          <w:rStyle w:val="StyleUnderline"/>
          <w:highlight w:val="cyan"/>
        </w:rPr>
        <w:t>mainland China</w:t>
      </w:r>
      <w:r w:rsidRPr="00623846">
        <w:rPr>
          <w:rStyle w:val="StyleUnderline"/>
        </w:rPr>
        <w:t xml:space="preserve">, potentially all of it, will be accessible by </w:t>
      </w:r>
      <w:proofErr w:type="spellStart"/>
      <w:r w:rsidRPr="00623846">
        <w:rPr>
          <w:rStyle w:val="StyleUnderline"/>
        </w:rPr>
        <w:t>Starlink</w:t>
      </w:r>
      <w:proofErr w:type="spellEnd"/>
      <w:r w:rsidRPr="00623846">
        <w:rPr>
          <w:rStyle w:val="StyleUnderline"/>
        </w:rPr>
        <w:t xml:space="preserve"> </w:t>
      </w:r>
      <w:r w:rsidRPr="006D2D69">
        <w:rPr>
          <w:rStyle w:val="StyleUnderline"/>
          <w:highlight w:val="cyan"/>
        </w:rPr>
        <w:t>without needing</w:t>
      </w:r>
      <w:r w:rsidRPr="00623846">
        <w:rPr>
          <w:rStyle w:val="StyleUnderline"/>
        </w:rPr>
        <w:t xml:space="preserve"> any </w:t>
      </w:r>
      <w:r w:rsidRPr="006D2D69">
        <w:rPr>
          <w:rStyle w:val="StyleUnderline"/>
          <w:highlight w:val="cyan"/>
        </w:rPr>
        <w:t>sat</w:t>
      </w:r>
      <w:r w:rsidRPr="00623846">
        <w:rPr>
          <w:rStyle w:val="StyleUnderline"/>
        </w:rPr>
        <w:t>ellite</w:t>
      </w:r>
      <w:r w:rsidRPr="006D2D69">
        <w:rPr>
          <w:rStyle w:val="StyleUnderline"/>
          <w:highlight w:val="cyan"/>
        </w:rPr>
        <w:t>s overhead</w:t>
      </w:r>
      <w:r w:rsidRPr="00623846">
        <w:rPr>
          <w:rStyle w:val="StyleUnderline"/>
        </w:rPr>
        <w:t xml:space="preserve"> the country at all.</w:t>
      </w:r>
    </w:p>
    <w:p w14:paraId="79B6C90A" w14:textId="77777777" w:rsidR="009D2E5B" w:rsidRPr="00623846" w:rsidRDefault="009D2E5B" w:rsidP="009D2E5B">
      <w:pPr>
        <w:rPr>
          <w:b/>
          <w:u w:val="single"/>
        </w:rPr>
      </w:pPr>
      <w:r w:rsidRPr="00623846">
        <w:rPr>
          <w:rStyle w:val="StyleUnderline"/>
        </w:rPr>
        <w:t xml:space="preserve">That spells trouble. If </w:t>
      </w:r>
      <w:r w:rsidRPr="00623846">
        <w:rPr>
          <w:rStyle w:val="Emphasis"/>
        </w:rPr>
        <w:t xml:space="preserve">banned, </w:t>
      </w:r>
      <w:proofErr w:type="spellStart"/>
      <w:r w:rsidRPr="00623846">
        <w:rPr>
          <w:rStyle w:val="Emphasis"/>
        </w:rPr>
        <w:t>Starlink</w:t>
      </w:r>
      <w:proofErr w:type="spellEnd"/>
      <w:r w:rsidRPr="00623846">
        <w:rPr>
          <w:rStyle w:val="Emphasis"/>
        </w:rPr>
        <w:t xml:space="preserve"> will turn off</w:t>
      </w:r>
      <w:r w:rsidRPr="00623846">
        <w:rPr>
          <w:rStyle w:val="StyleUnderline"/>
        </w:rPr>
        <w:t xml:space="preserve"> downlinks from satellites over China. If it did not, </w:t>
      </w:r>
      <w:r w:rsidRPr="006D2D69">
        <w:rPr>
          <w:rStyle w:val="StyleUnderline"/>
          <w:highlight w:val="cyan"/>
        </w:rPr>
        <w:t>China would</w:t>
      </w:r>
      <w:r w:rsidRPr="00623846">
        <w:rPr>
          <w:rStyle w:val="StyleUnderline"/>
        </w:rPr>
        <w:t xml:space="preserve"> have an excuse to </w:t>
      </w:r>
      <w:r w:rsidRPr="006D2D69">
        <w:rPr>
          <w:rStyle w:val="StyleUnderline"/>
          <w:highlight w:val="cyan"/>
        </w:rPr>
        <w:t>jam them</w:t>
      </w:r>
      <w:r w:rsidRPr="00623846">
        <w:rPr>
          <w:rStyle w:val="StyleUnderline"/>
        </w:rPr>
        <w:t xml:space="preserve"> – not a particularly good one, </w:t>
      </w:r>
      <w:r w:rsidRPr="006D2D69">
        <w:rPr>
          <w:rStyle w:val="StyleUnderline"/>
          <w:highlight w:val="cyan"/>
        </w:rPr>
        <w:t>and it would massively heighten</w:t>
      </w:r>
      <w:r w:rsidRPr="00623846">
        <w:rPr>
          <w:rStyle w:val="StyleUnderline"/>
        </w:rPr>
        <w:t xml:space="preserve"> any </w:t>
      </w:r>
      <w:r w:rsidRPr="006D2D69">
        <w:rPr>
          <w:rStyle w:val="StyleUnderline"/>
          <w:highlight w:val="cyan"/>
        </w:rPr>
        <w:t>tensions</w:t>
      </w:r>
      <w:r w:rsidRPr="00623846">
        <w:rPr>
          <w:rStyle w:val="StyleUnderline"/>
        </w:rPr>
        <w:t xml:space="preserve">, but technically doable and politically survivable. It gets a lot trickier if China decides to jam all </w:t>
      </w:r>
      <w:proofErr w:type="spellStart"/>
      <w:r w:rsidRPr="00623846">
        <w:rPr>
          <w:rStyle w:val="StyleUnderline"/>
        </w:rPr>
        <w:t>Starlink</w:t>
      </w:r>
      <w:proofErr w:type="spellEnd"/>
      <w:r w:rsidRPr="00623846">
        <w:rPr>
          <w:rStyle w:val="StyleUnderline"/>
        </w:rPr>
        <w:t xml:space="preserve"> satellites within range, not just overhead. </w:t>
      </w:r>
      <w:r w:rsidRPr="006D2D69">
        <w:rPr>
          <w:rStyle w:val="Emphasis"/>
          <w:highlight w:val="cyan"/>
        </w:rPr>
        <w:t>That will extend</w:t>
      </w:r>
      <w:r w:rsidRPr="00623846">
        <w:rPr>
          <w:rStyle w:val="StyleUnderline"/>
        </w:rPr>
        <w:t xml:space="preserve"> a circle of denial </w:t>
      </w:r>
      <w:r w:rsidRPr="006D2D69">
        <w:rPr>
          <w:rStyle w:val="StyleUnderline"/>
          <w:highlight w:val="cyan"/>
        </w:rPr>
        <w:t xml:space="preserve">thousands of </w:t>
      </w:r>
      <w:proofErr w:type="spellStart"/>
      <w:r w:rsidRPr="006D2D69">
        <w:rPr>
          <w:rStyle w:val="StyleUnderline"/>
          <w:highlight w:val="cyan"/>
        </w:rPr>
        <w:t>kilometres</w:t>
      </w:r>
      <w:proofErr w:type="spellEnd"/>
      <w:r w:rsidRPr="006D2D69">
        <w:rPr>
          <w:rStyle w:val="StyleUnderline"/>
          <w:highlight w:val="cyan"/>
        </w:rPr>
        <w:t xml:space="preserve"> around </w:t>
      </w:r>
      <w:r w:rsidRPr="00623846">
        <w:rPr>
          <w:rStyle w:val="StyleUnderline"/>
        </w:rPr>
        <w:t xml:space="preserve">the Middle Kingdom – something that </w:t>
      </w:r>
      <w:r w:rsidRPr="006D2D69">
        <w:rPr>
          <w:rStyle w:val="StyleUnderline"/>
          <w:highlight w:val="cyan"/>
        </w:rPr>
        <w:t xml:space="preserve">China's </w:t>
      </w:r>
      <w:proofErr w:type="spellStart"/>
      <w:r w:rsidRPr="006D2D69">
        <w:rPr>
          <w:rStyle w:val="StyleUnderline"/>
          <w:highlight w:val="cyan"/>
        </w:rPr>
        <w:t>neighbours</w:t>
      </w:r>
      <w:proofErr w:type="spellEnd"/>
      <w:r w:rsidRPr="006D2D69">
        <w:rPr>
          <w:rStyle w:val="StyleUnderline"/>
          <w:highlight w:val="cyan"/>
        </w:rPr>
        <w:t xml:space="preserve"> will not like. In</w:t>
      </w:r>
      <w:r w:rsidRPr="00623846">
        <w:rPr>
          <w:rStyle w:val="StyleUnderline"/>
        </w:rPr>
        <w:t xml:space="preserve"> the case of </w:t>
      </w:r>
      <w:r w:rsidRPr="006D2D69">
        <w:rPr>
          <w:rStyle w:val="StyleUnderline"/>
          <w:highlight w:val="cyan"/>
        </w:rPr>
        <w:t>India</w:t>
      </w:r>
      <w:r w:rsidRPr="00623846">
        <w:rPr>
          <w:rStyle w:val="StyleUnderline"/>
        </w:rPr>
        <w:t xml:space="preserve">, where fast rural bandwidth is at the heart of many economic plans, </w:t>
      </w:r>
      <w:r w:rsidRPr="006D2D69">
        <w:rPr>
          <w:rStyle w:val="StyleUnderline"/>
          <w:highlight w:val="cyan"/>
        </w:rPr>
        <w:t>the not-liking</w:t>
      </w:r>
      <w:r w:rsidRPr="00623846">
        <w:rPr>
          <w:rStyle w:val="StyleUnderline"/>
        </w:rPr>
        <w:t xml:space="preserve"> already </w:t>
      </w:r>
      <w:r w:rsidRPr="006D2D69">
        <w:rPr>
          <w:rStyle w:val="StyleUnderline"/>
          <w:highlight w:val="cyan"/>
        </w:rPr>
        <w:t xml:space="preserve">extends to a </w:t>
      </w:r>
      <w:proofErr w:type="spellStart"/>
      <w:r w:rsidRPr="006D2D69">
        <w:rPr>
          <w:rStyle w:val="StyleUnderline"/>
          <w:highlight w:val="cyan"/>
        </w:rPr>
        <w:t>smouldering</w:t>
      </w:r>
      <w:proofErr w:type="spellEnd"/>
      <w:r w:rsidRPr="006D2D69">
        <w:rPr>
          <w:rStyle w:val="StyleUnderline"/>
          <w:highlight w:val="cyan"/>
        </w:rPr>
        <w:t xml:space="preserve"> border war</w:t>
      </w:r>
      <w:r w:rsidRPr="00623846">
        <w:rPr>
          <w:rStyle w:val="StyleUnderline"/>
        </w:rPr>
        <w:t xml:space="preserve"> in all but name. That would not go well.</w:t>
      </w:r>
    </w:p>
    <w:p w14:paraId="744B8608" w14:textId="77777777" w:rsidR="009D2E5B" w:rsidRPr="006D2D69" w:rsidRDefault="009D2E5B" w:rsidP="009D2E5B">
      <w:pPr>
        <w:rPr>
          <w:sz w:val="16"/>
        </w:rPr>
      </w:pPr>
      <w:r w:rsidRPr="006D2D69">
        <w:rPr>
          <w:rStyle w:val="StyleUnderline"/>
          <w:highlight w:val="cyan"/>
        </w:rPr>
        <w:t>China</w:t>
      </w:r>
      <w:r w:rsidRPr="00623846">
        <w:rPr>
          <w:rStyle w:val="StyleUnderline"/>
        </w:rPr>
        <w:t xml:space="preserve"> can and </w:t>
      </w:r>
      <w:r w:rsidRPr="006D2D69">
        <w:rPr>
          <w:rStyle w:val="StyleUnderline"/>
          <w:highlight w:val="cyan"/>
        </w:rPr>
        <w:t>will ban</w:t>
      </w:r>
      <w:r w:rsidRPr="00623846">
        <w:rPr>
          <w:rStyle w:val="StyleUnderline"/>
        </w:rPr>
        <w:t xml:space="preserve"> ownership and use of </w:t>
      </w:r>
      <w:proofErr w:type="spellStart"/>
      <w:r w:rsidRPr="006D2D69">
        <w:rPr>
          <w:rStyle w:val="StyleUnderline"/>
          <w:highlight w:val="cyan"/>
        </w:rPr>
        <w:t>Starlink</w:t>
      </w:r>
      <w:proofErr w:type="spellEnd"/>
      <w:r w:rsidRPr="00623846">
        <w:rPr>
          <w:rStyle w:val="StyleUnderline"/>
        </w:rPr>
        <w:t xml:space="preserve"> radios by its citizens, but it's very difficult and expensive to police such things – much harder than exerting control over a physical infrastructure you own and run</w:t>
      </w:r>
      <w:r w:rsidRPr="006D2D69">
        <w:rPr>
          <w:sz w:val="16"/>
        </w:rPr>
        <w:t xml:space="preserve">. Especially when you're encouraging your citizens to use what will almost certainly be a close clone of </w:t>
      </w:r>
      <w:proofErr w:type="spellStart"/>
      <w:r w:rsidRPr="006D2D69">
        <w:rPr>
          <w:sz w:val="16"/>
        </w:rPr>
        <w:t>Starlink</w:t>
      </w:r>
      <w:proofErr w:type="spellEnd"/>
      <w:r w:rsidRPr="006D2D69">
        <w:rPr>
          <w:sz w:val="16"/>
        </w:rPr>
        <w:t xml:space="preserve">. And China can make it very hard for its citizens to have </w:t>
      </w:r>
      <w:proofErr w:type="spellStart"/>
      <w:r w:rsidRPr="006D2D69">
        <w:rPr>
          <w:sz w:val="16"/>
        </w:rPr>
        <w:t>Starlink</w:t>
      </w:r>
      <w:proofErr w:type="spellEnd"/>
      <w:r w:rsidRPr="006D2D69">
        <w:rPr>
          <w:sz w:val="16"/>
        </w:rPr>
        <w:t xml:space="preserve"> accounts – but if you have open net access and crypto, so what?</w:t>
      </w:r>
    </w:p>
    <w:p w14:paraId="1061D56C" w14:textId="77777777" w:rsidR="009D2E5B" w:rsidRPr="003B5523" w:rsidRDefault="009D2E5B" w:rsidP="009D2E5B">
      <w:pPr>
        <w:rPr>
          <w:sz w:val="16"/>
        </w:rPr>
      </w:pPr>
      <w:r w:rsidRPr="006D2D69">
        <w:rPr>
          <w:rStyle w:val="StyleUnderline"/>
          <w:highlight w:val="cyan"/>
        </w:rPr>
        <w:t>There is no doubt that</w:t>
      </w:r>
      <w:r w:rsidRPr="00623846">
        <w:rPr>
          <w:rStyle w:val="StyleUnderline"/>
        </w:rPr>
        <w:t xml:space="preserve"> providing a new global </w:t>
      </w:r>
      <w:proofErr w:type="spellStart"/>
      <w:r w:rsidRPr="00623846">
        <w:rPr>
          <w:rStyle w:val="StyleUnderline"/>
        </w:rPr>
        <w:t>decentralised</w:t>
      </w:r>
      <w:proofErr w:type="spellEnd"/>
      <w:r w:rsidRPr="00623846">
        <w:rPr>
          <w:rStyle w:val="StyleUnderline"/>
        </w:rPr>
        <w:t xml:space="preserve"> high-speed public internet service </w:t>
      </w:r>
      <w:r w:rsidRPr="006D2D69">
        <w:rPr>
          <w:rStyle w:val="StyleUnderline"/>
          <w:highlight w:val="cyan"/>
        </w:rPr>
        <w:t>will have political dimensions</w:t>
      </w:r>
      <w:r w:rsidRPr="003B5523">
        <w:rPr>
          <w:sz w:val="16"/>
        </w:rPr>
        <w:t>. Elon knows this, and knows that if he does play hardball the Chinese EV market won't be Tesla-shaped</w:t>
      </w:r>
      <w:r w:rsidRPr="00623846">
        <w:rPr>
          <w:rStyle w:val="StyleUnderline"/>
        </w:rPr>
        <w:t xml:space="preserve">. He could stop steering beams into China from outside. </w:t>
      </w:r>
      <w:r w:rsidRPr="003B5523">
        <w:rPr>
          <w:sz w:val="16"/>
        </w:rPr>
        <w:t>There are a lot of variables.</w:t>
      </w:r>
      <w:r w:rsidRPr="00623846">
        <w:rPr>
          <w:rStyle w:val="StyleUnderline"/>
        </w:rPr>
        <w:t xml:space="preserve"> But </w:t>
      </w:r>
      <w:r w:rsidRPr="003B5523">
        <w:rPr>
          <w:sz w:val="16"/>
        </w:rPr>
        <w:t xml:space="preserve">if you think that </w:t>
      </w:r>
      <w:proofErr w:type="spellStart"/>
      <w:r w:rsidRPr="003B5523">
        <w:rPr>
          <w:sz w:val="16"/>
        </w:rPr>
        <w:t>Starlink</w:t>
      </w:r>
      <w:proofErr w:type="spellEnd"/>
      <w:r w:rsidRPr="003B5523">
        <w:rPr>
          <w:sz w:val="16"/>
        </w:rPr>
        <w:t xml:space="preserve"> will just mean a lot of nice low-latency first-person virtual shoot-</w:t>
      </w:r>
      <w:proofErr w:type="spellStart"/>
      <w:r w:rsidRPr="003B5523">
        <w:rPr>
          <w:sz w:val="16"/>
        </w:rPr>
        <w:t>em</w:t>
      </w:r>
      <w:proofErr w:type="spellEnd"/>
      <w:r w:rsidRPr="003B5523">
        <w:rPr>
          <w:sz w:val="16"/>
        </w:rPr>
        <w:t>-ups from log cabins in Alaska, think again</w:t>
      </w:r>
      <w:r w:rsidRPr="00623846">
        <w:rPr>
          <w:rStyle w:val="StyleUnderline"/>
        </w:rPr>
        <w:t>. The real shoot-</w:t>
      </w:r>
      <w:proofErr w:type="spellStart"/>
      <w:r w:rsidRPr="00623846">
        <w:rPr>
          <w:rStyle w:val="StyleUnderline"/>
        </w:rPr>
        <w:t>em</w:t>
      </w:r>
      <w:proofErr w:type="spellEnd"/>
      <w:r w:rsidRPr="00623846">
        <w:rPr>
          <w:rStyle w:val="StyleUnderline"/>
        </w:rPr>
        <w:t>-ups may be on their way.</w:t>
      </w:r>
      <w:r w:rsidRPr="003B5523">
        <w:rPr>
          <w:sz w:val="16"/>
        </w:rPr>
        <w:t xml:space="preserve"> ®</w:t>
      </w:r>
    </w:p>
    <w:p w14:paraId="14455519" w14:textId="77777777" w:rsidR="009D2E5B" w:rsidRPr="00623846" w:rsidRDefault="009D2E5B" w:rsidP="009D2E5B"/>
    <w:p w14:paraId="42DE50C9" w14:textId="77777777" w:rsidR="009D2E5B" w:rsidRPr="00623846" w:rsidRDefault="009D2E5B" w:rsidP="009D2E5B">
      <w:pPr>
        <w:pStyle w:val="Heading4"/>
        <w:rPr>
          <w:rFonts w:cs="Calibri"/>
        </w:rPr>
      </w:pPr>
      <w:r>
        <w:rPr>
          <w:rFonts w:cs="Calibri"/>
        </w:rPr>
        <w:t xml:space="preserve">China </w:t>
      </w:r>
      <w:r w:rsidRPr="00623846">
        <w:rPr>
          <w:rFonts w:cs="Calibri"/>
        </w:rPr>
        <w:t>India war goes nuclear.</w:t>
      </w:r>
    </w:p>
    <w:p w14:paraId="65CE0B67" w14:textId="77777777" w:rsidR="009D2E5B" w:rsidRPr="00623846" w:rsidRDefault="009D2E5B" w:rsidP="009D2E5B">
      <w:proofErr w:type="spellStart"/>
      <w:r w:rsidRPr="00623846">
        <w:rPr>
          <w:rStyle w:val="Style13ptBold"/>
        </w:rPr>
        <w:t>Rachman</w:t>
      </w:r>
      <w:proofErr w:type="spellEnd"/>
      <w:r w:rsidRPr="00623846">
        <w:rPr>
          <w:rStyle w:val="Style13ptBold"/>
        </w:rPr>
        <w:t xml:space="preserve"> 20 </w:t>
      </w:r>
      <w:r w:rsidRPr="00623846">
        <w:t xml:space="preserve">“Erosion of nuclear deterrence makes India-China relations critical” GIDEON RACHMAN [Gideon </w:t>
      </w:r>
      <w:proofErr w:type="spellStart"/>
      <w:r w:rsidRPr="00623846">
        <w:t>Rachman</w:t>
      </w:r>
      <w:proofErr w:type="spellEnd"/>
      <w:r w:rsidRPr="00623846">
        <w:t xml:space="preserve"> became chief foreign affairs columnist for the Financial Times in July 2006. He joined the FT after a 15-year career at The Economist, which included spells as a foreign correspondent in Brussels, Washington and Bangkok.] September 7, 2020 </w:t>
      </w:r>
      <w:hyperlink r:id="rId27" w:history="1">
        <w:r w:rsidRPr="00623846">
          <w:rPr>
            <w:rStyle w:val="Hyperlink"/>
          </w:rPr>
          <w:t>https://www.ft.com/content/311694ac-d1a4-4d92-a850-97e161ad887c</w:t>
        </w:r>
      </w:hyperlink>
      <w:r w:rsidRPr="00623846">
        <w:t xml:space="preserve"> SM</w:t>
      </w:r>
    </w:p>
    <w:p w14:paraId="2C986D33" w14:textId="77777777" w:rsidR="009D2E5B" w:rsidRPr="00623846" w:rsidRDefault="009D2E5B" w:rsidP="009D2E5B">
      <w:pPr>
        <w:rPr>
          <w:rStyle w:val="StyleUnderline"/>
        </w:rPr>
      </w:pPr>
      <w:r w:rsidRPr="00623846">
        <w:rPr>
          <w:rStyle w:val="StyleUnderline"/>
        </w:rPr>
        <w:t xml:space="preserve">Erosion of nuclear deterrence makes </w:t>
      </w:r>
      <w:r w:rsidRPr="00054EEC">
        <w:rPr>
          <w:rStyle w:val="StyleUnderline"/>
          <w:highlight w:val="cyan"/>
        </w:rPr>
        <w:t>India-China relations</w:t>
      </w:r>
      <w:r w:rsidRPr="00623846">
        <w:rPr>
          <w:rStyle w:val="StyleUnderline"/>
        </w:rPr>
        <w:t xml:space="preserve"> critical</w:t>
      </w:r>
    </w:p>
    <w:p w14:paraId="6EA1FDE3" w14:textId="77777777" w:rsidR="009D2E5B" w:rsidRPr="00623846" w:rsidRDefault="009D2E5B" w:rsidP="009D2E5B">
      <w:pPr>
        <w:rPr>
          <w:rStyle w:val="StyleUnderline"/>
        </w:rPr>
      </w:pPr>
      <w:r w:rsidRPr="00623846">
        <w:rPr>
          <w:rStyle w:val="StyleUnderline"/>
        </w:rPr>
        <w:t xml:space="preserve">Countries with nuclear weapons are </w:t>
      </w:r>
      <w:r w:rsidRPr="00054EEC">
        <w:rPr>
          <w:rStyle w:val="StyleUnderline"/>
          <w:highlight w:val="cyan"/>
        </w:rPr>
        <w:t xml:space="preserve">moving </w:t>
      </w:r>
      <w:r w:rsidRPr="00623846">
        <w:rPr>
          <w:rStyle w:val="StyleUnderline"/>
        </w:rPr>
        <w:t xml:space="preserve">closer </w:t>
      </w:r>
      <w:r w:rsidRPr="00054EEC">
        <w:rPr>
          <w:rStyle w:val="StyleUnderline"/>
          <w:highlight w:val="cyan"/>
        </w:rPr>
        <w:t>to military confrontation</w:t>
      </w:r>
    </w:p>
    <w:p w14:paraId="5795EECA" w14:textId="77777777" w:rsidR="009D2E5B" w:rsidRPr="003B5523" w:rsidRDefault="009D2E5B" w:rsidP="009D2E5B">
      <w:pPr>
        <w:rPr>
          <w:sz w:val="16"/>
          <w:szCs w:val="16"/>
        </w:rPr>
      </w:pPr>
      <w:r w:rsidRPr="003B5523">
        <w:rPr>
          <w:sz w:val="16"/>
          <w:szCs w:val="16"/>
        </w:rPr>
        <w:t>My generation grew up in the shadow of a possible nuclear war. I was born a few months after the Cuba missile crisis — the closest humanity has come to nuclear Armageddon. The Campaign for Nuclear Disarmament was a big political force as I was growing up.</w:t>
      </w:r>
    </w:p>
    <w:p w14:paraId="2DF6A901" w14:textId="77777777" w:rsidR="009D2E5B" w:rsidRPr="00623846" w:rsidRDefault="009D2E5B" w:rsidP="009D2E5B">
      <w:pPr>
        <w:rPr>
          <w:rStyle w:val="StyleUnderline"/>
        </w:rPr>
      </w:pPr>
      <w:r w:rsidRPr="003B5523">
        <w:rPr>
          <w:sz w:val="16"/>
        </w:rPr>
        <w:t xml:space="preserve">My children’s generation are much more likely to demonstrate against climate change than nuclear weapons. Leading politicians also no longer worry so much about nukes. </w:t>
      </w:r>
      <w:r w:rsidRPr="00054EEC">
        <w:rPr>
          <w:rStyle w:val="StyleUnderline"/>
          <w:highlight w:val="cyan"/>
        </w:rPr>
        <w:t>Nuclear arms-control</w:t>
      </w:r>
      <w:r w:rsidRPr="00623846">
        <w:rPr>
          <w:rStyle w:val="StyleUnderline"/>
        </w:rPr>
        <w:t xml:space="preserve"> negotiations, a staple of the cold war, </w:t>
      </w:r>
      <w:r w:rsidRPr="00054EEC">
        <w:rPr>
          <w:rStyle w:val="StyleUnderline"/>
          <w:highlight w:val="cyan"/>
        </w:rPr>
        <w:t>have fallen into abeyance</w:t>
      </w:r>
      <w:r w:rsidRPr="00623846">
        <w:rPr>
          <w:rStyle w:val="StyleUnderline"/>
        </w:rPr>
        <w:t xml:space="preserve">. But </w:t>
      </w:r>
      <w:r w:rsidRPr="00054EEC">
        <w:rPr>
          <w:rStyle w:val="StyleUnderline"/>
          <w:highlight w:val="cyan"/>
        </w:rPr>
        <w:t>this</w:t>
      </w:r>
      <w:r w:rsidRPr="00623846">
        <w:rPr>
          <w:rStyle w:val="StyleUnderline"/>
        </w:rPr>
        <w:t xml:space="preserve"> relatively </w:t>
      </w:r>
      <w:r w:rsidRPr="00054EEC">
        <w:rPr>
          <w:rStyle w:val="StyleUnderline"/>
          <w:highlight w:val="cyan"/>
        </w:rPr>
        <w:t>relaxed attitude is</w:t>
      </w:r>
      <w:r w:rsidRPr="00623846">
        <w:rPr>
          <w:rStyle w:val="StyleUnderline"/>
        </w:rPr>
        <w:t xml:space="preserve"> having a </w:t>
      </w:r>
      <w:r w:rsidRPr="00054EEC">
        <w:rPr>
          <w:rStyle w:val="StyleUnderline"/>
          <w:highlight w:val="cyan"/>
        </w:rPr>
        <w:t>paradoxical</w:t>
      </w:r>
      <w:r w:rsidRPr="00623846">
        <w:rPr>
          <w:rStyle w:val="StyleUnderline"/>
        </w:rPr>
        <w:t xml:space="preserve"> effect. It seems to be making </w:t>
      </w:r>
      <w:r w:rsidRPr="00054EEC">
        <w:rPr>
          <w:rStyle w:val="StyleUnderline"/>
          <w:highlight w:val="cyan"/>
        </w:rPr>
        <w:t>countries</w:t>
      </w:r>
      <w:r w:rsidRPr="00623846">
        <w:rPr>
          <w:rStyle w:val="StyleUnderline"/>
        </w:rPr>
        <w:t xml:space="preserve"> armed </w:t>
      </w:r>
      <w:r w:rsidRPr="00054EEC">
        <w:rPr>
          <w:rStyle w:val="StyleUnderline"/>
          <w:highlight w:val="cyan"/>
        </w:rPr>
        <w:t>with nuclear weapons more willing to risk</w:t>
      </w:r>
      <w:r w:rsidRPr="00623846">
        <w:rPr>
          <w:rStyle w:val="StyleUnderline"/>
        </w:rPr>
        <w:t xml:space="preserve"> military </w:t>
      </w:r>
      <w:r w:rsidRPr="00054EEC">
        <w:rPr>
          <w:rStyle w:val="StyleUnderline"/>
          <w:highlight w:val="cyan"/>
        </w:rPr>
        <w:t>confrontation</w:t>
      </w:r>
      <w:r w:rsidRPr="00623846">
        <w:rPr>
          <w:rStyle w:val="StyleUnderline"/>
        </w:rPr>
        <w:t xml:space="preserve"> with each other.</w:t>
      </w:r>
    </w:p>
    <w:p w14:paraId="6ABE5B3C" w14:textId="77777777" w:rsidR="009D2E5B" w:rsidRPr="003B5523" w:rsidRDefault="009D2E5B" w:rsidP="009D2E5B">
      <w:pPr>
        <w:rPr>
          <w:sz w:val="16"/>
        </w:rPr>
      </w:pPr>
      <w:r w:rsidRPr="00623846">
        <w:rPr>
          <w:rStyle w:val="StyleUnderline"/>
        </w:rPr>
        <w:t xml:space="preserve">There are three international rivalries where tensions between nuclear-weapons states are reaching dangerous levels. </w:t>
      </w:r>
      <w:r w:rsidRPr="00054EEC">
        <w:rPr>
          <w:rStyle w:val="StyleUnderline"/>
          <w:highlight w:val="cyan"/>
        </w:rPr>
        <w:t>The biggest</w:t>
      </w:r>
      <w:r w:rsidRPr="00623846">
        <w:rPr>
          <w:rStyle w:val="StyleUnderline"/>
        </w:rPr>
        <w:t xml:space="preserve"> current </w:t>
      </w:r>
      <w:r w:rsidRPr="00054EEC">
        <w:rPr>
          <w:rStyle w:val="StyleUnderline"/>
          <w:highlight w:val="cyan"/>
        </w:rPr>
        <w:t>risk is</w:t>
      </w:r>
      <w:r w:rsidRPr="00623846">
        <w:rPr>
          <w:rStyle w:val="StyleUnderline"/>
        </w:rPr>
        <w:t xml:space="preserve"> on the </w:t>
      </w:r>
      <w:r w:rsidRPr="00054EEC">
        <w:rPr>
          <w:rStyle w:val="StyleUnderline"/>
          <w:highlight w:val="cyan"/>
        </w:rPr>
        <w:t>China-India</w:t>
      </w:r>
      <w:r w:rsidRPr="00623846">
        <w:rPr>
          <w:rStyle w:val="StyleUnderline"/>
        </w:rPr>
        <w:t xml:space="preserve"> border — </w:t>
      </w:r>
      <w:r w:rsidRPr="00054EEC">
        <w:rPr>
          <w:rStyle w:val="StyleUnderline"/>
          <w:highlight w:val="cyan"/>
        </w:rPr>
        <w:t>where</w:t>
      </w:r>
      <w:r w:rsidRPr="00623846">
        <w:rPr>
          <w:rStyle w:val="StyleUnderline"/>
        </w:rPr>
        <w:t xml:space="preserve"> recent </w:t>
      </w:r>
      <w:r w:rsidRPr="00054EEC">
        <w:rPr>
          <w:rStyle w:val="StyleUnderline"/>
          <w:highlight w:val="cyan"/>
        </w:rPr>
        <w:t>clashes have led to 21 Indian</w:t>
      </w:r>
      <w:r w:rsidRPr="00623846">
        <w:rPr>
          <w:rStyle w:val="StyleUnderline"/>
        </w:rPr>
        <w:t xml:space="preserve"> fatalities </w:t>
      </w:r>
      <w:r w:rsidRPr="00054EEC">
        <w:rPr>
          <w:rStyle w:val="StyleUnderline"/>
          <w:highlight w:val="cyan"/>
        </w:rPr>
        <w:t>and</w:t>
      </w:r>
      <w:r w:rsidRPr="00623846">
        <w:rPr>
          <w:rStyle w:val="StyleUnderline"/>
        </w:rPr>
        <w:t xml:space="preserve"> an </w:t>
      </w:r>
      <w:r w:rsidRPr="00054EEC">
        <w:rPr>
          <w:rStyle w:val="StyleUnderline"/>
          <w:highlight w:val="cyan"/>
        </w:rPr>
        <w:t>unknown</w:t>
      </w:r>
      <w:r w:rsidRPr="00623846">
        <w:rPr>
          <w:rStyle w:val="StyleUnderline"/>
        </w:rPr>
        <w:t xml:space="preserve"> number of </w:t>
      </w:r>
      <w:r w:rsidRPr="00054EEC">
        <w:rPr>
          <w:rStyle w:val="StyleUnderline"/>
          <w:highlight w:val="cyan"/>
        </w:rPr>
        <w:t>Chinese casualties</w:t>
      </w:r>
      <w:r w:rsidRPr="00623846">
        <w:rPr>
          <w:rStyle w:val="StyleUnderline"/>
        </w:rPr>
        <w:t>.</w:t>
      </w:r>
      <w:r w:rsidRPr="003B5523">
        <w:rPr>
          <w:sz w:val="16"/>
        </w:rPr>
        <w:t xml:space="preserve"> Military tensions are also rising between China and the US in the Pacific. Meanwhile, the crisis in Belarus has led to fears of Russian military intervention, which would put </w:t>
      </w:r>
      <w:proofErr w:type="spellStart"/>
      <w:r w:rsidRPr="003B5523">
        <w:rPr>
          <w:sz w:val="16"/>
        </w:rPr>
        <w:t>Nato</w:t>
      </w:r>
      <w:proofErr w:type="spellEnd"/>
      <w:r w:rsidRPr="003B5523">
        <w:rPr>
          <w:sz w:val="16"/>
        </w:rPr>
        <w:t xml:space="preserve"> on alert.</w:t>
      </w:r>
    </w:p>
    <w:p w14:paraId="23BEFEC4" w14:textId="77777777" w:rsidR="009D2E5B" w:rsidRPr="00623846" w:rsidRDefault="009D2E5B" w:rsidP="009D2E5B">
      <w:pPr>
        <w:rPr>
          <w:rStyle w:val="StyleUnderline"/>
        </w:rPr>
      </w:pPr>
      <w:r w:rsidRPr="00623846">
        <w:rPr>
          <w:rStyle w:val="StyleUnderline"/>
        </w:rPr>
        <w:t xml:space="preserve">The </w:t>
      </w:r>
      <w:r w:rsidRPr="00054EEC">
        <w:rPr>
          <w:rStyle w:val="StyleUnderline"/>
          <w:highlight w:val="cyan"/>
        </w:rPr>
        <w:t xml:space="preserve">erosion of nuclear deterrence gives rise to </w:t>
      </w:r>
      <w:r w:rsidRPr="00623846">
        <w:rPr>
          <w:rStyle w:val="StyleUnderline"/>
        </w:rPr>
        <w:t xml:space="preserve">two distinct, but related, risks. The first is of a conventional war, which could happen if two nuclear-weapons states believe they can fight each other without the risk of nuclear escalation. The second is of a </w:t>
      </w:r>
      <w:r w:rsidRPr="00054EEC">
        <w:rPr>
          <w:rStyle w:val="StyleUnderline"/>
          <w:highlight w:val="cyan"/>
        </w:rPr>
        <w:t>nuclear war</w:t>
      </w:r>
      <w:r w:rsidRPr="00623846">
        <w:rPr>
          <w:rStyle w:val="StyleUnderline"/>
        </w:rPr>
        <w:t>, which could happen if a conventional war escalated unexpectedly.</w:t>
      </w:r>
    </w:p>
    <w:p w14:paraId="7140633E" w14:textId="77777777" w:rsidR="009D2E5B" w:rsidRPr="00623846" w:rsidRDefault="009D2E5B" w:rsidP="009D2E5B">
      <w:pPr>
        <w:rPr>
          <w:rStyle w:val="StyleUnderline"/>
        </w:rPr>
      </w:pPr>
      <w:r w:rsidRPr="003B5523">
        <w:rPr>
          <w:sz w:val="16"/>
        </w:rPr>
        <w:t xml:space="preserve">During the cold war, the US and the USSR were too conscious of the dangers of nuclear warfare ever to risk striking each other directly with conventional weapons. But </w:t>
      </w:r>
      <w:r w:rsidRPr="00623846">
        <w:rPr>
          <w:rStyle w:val="StyleUnderline"/>
        </w:rPr>
        <w:t xml:space="preserve">the </w:t>
      </w:r>
      <w:r w:rsidRPr="00054EEC">
        <w:rPr>
          <w:rStyle w:val="StyleUnderline"/>
          <w:highlight w:val="cyan"/>
        </w:rPr>
        <w:t>Chinese leadership</w:t>
      </w:r>
      <w:r w:rsidRPr="00623846">
        <w:rPr>
          <w:rStyle w:val="StyleUnderline"/>
        </w:rPr>
        <w:t xml:space="preserve"> has taken the risk of </w:t>
      </w:r>
      <w:r w:rsidRPr="00054EEC">
        <w:rPr>
          <w:rStyle w:val="StyleUnderline"/>
          <w:highlight w:val="cyan"/>
        </w:rPr>
        <w:t>killing Indian troops</w:t>
      </w:r>
      <w:r w:rsidRPr="00623846">
        <w:rPr>
          <w:rStyle w:val="StyleUnderline"/>
        </w:rPr>
        <w:t xml:space="preserve">, despite India's possession of nuclear weapons — </w:t>
      </w:r>
      <w:r w:rsidRPr="00054EEC">
        <w:rPr>
          <w:rStyle w:val="StyleUnderline"/>
          <w:highlight w:val="cyan"/>
        </w:rPr>
        <w:t>and New Delhi is pushing back</w:t>
      </w:r>
      <w:r w:rsidRPr="00623846">
        <w:rPr>
          <w:rStyle w:val="StyleUnderline"/>
        </w:rPr>
        <w:t>.</w:t>
      </w:r>
    </w:p>
    <w:p w14:paraId="4E2C2AA6" w14:textId="77777777" w:rsidR="009D2E5B" w:rsidRPr="003B5523" w:rsidRDefault="009D2E5B" w:rsidP="009D2E5B">
      <w:pPr>
        <w:rPr>
          <w:sz w:val="16"/>
        </w:rPr>
      </w:pPr>
      <w:r w:rsidRPr="00623846">
        <w:rPr>
          <w:rStyle w:val="StyleUnderline"/>
        </w:rPr>
        <w:t>The deadly clash in the Himalayas over the summer was only the second time that two nuclear-weapons states have fought.</w:t>
      </w:r>
      <w:r w:rsidRPr="003B5523">
        <w:rPr>
          <w:sz w:val="16"/>
        </w:rPr>
        <w:t xml:space="preserve"> The first was the </w:t>
      </w:r>
      <w:proofErr w:type="spellStart"/>
      <w:r w:rsidRPr="003B5523">
        <w:rPr>
          <w:sz w:val="16"/>
        </w:rPr>
        <w:t>Kargil</w:t>
      </w:r>
      <w:proofErr w:type="spellEnd"/>
      <w:r w:rsidRPr="003B5523">
        <w:rPr>
          <w:sz w:val="16"/>
        </w:rPr>
        <w:t xml:space="preserve"> war between India and Pakistan in 1999. That confrontation did not go nuclear. But it left world leaders profoundly shaken. Bill Clinton, the US president at the time, called the frontline where the two sides had clashed “the most dangerous place in the world”.</w:t>
      </w:r>
    </w:p>
    <w:p w14:paraId="0F6CF627" w14:textId="77777777" w:rsidR="009D2E5B" w:rsidRPr="00623846" w:rsidRDefault="009D2E5B" w:rsidP="009D2E5B">
      <w:pPr>
        <w:rPr>
          <w:rStyle w:val="StyleUnderline"/>
        </w:rPr>
      </w:pPr>
      <w:r w:rsidRPr="003B5523">
        <w:rPr>
          <w:sz w:val="16"/>
        </w:rPr>
        <w:t>There are fewer nuclear-alarm sirens sounding this time around. Most</w:t>
      </w:r>
      <w:r w:rsidRPr="00623846">
        <w:rPr>
          <w:rStyle w:val="StyleUnderline"/>
        </w:rPr>
        <w:t xml:space="preserve"> experts take comfort from the fact that India and China both have a policy of “no first use” of nuclear weapons. But </w:t>
      </w:r>
      <w:r w:rsidRPr="00054EEC">
        <w:rPr>
          <w:rStyle w:val="StyleUnderline"/>
          <w:highlight w:val="cyan"/>
        </w:rPr>
        <w:t>if Beijing and</w:t>
      </w:r>
      <w:r w:rsidRPr="00623846">
        <w:rPr>
          <w:rStyle w:val="StyleUnderline"/>
        </w:rPr>
        <w:t xml:space="preserve"> New </w:t>
      </w:r>
      <w:r w:rsidRPr="00054EEC">
        <w:rPr>
          <w:rStyle w:val="StyleUnderline"/>
          <w:highlight w:val="cyan"/>
        </w:rPr>
        <w:t>Delhi’s confidence</w:t>
      </w:r>
      <w:r w:rsidRPr="00623846">
        <w:rPr>
          <w:rStyle w:val="StyleUnderline"/>
        </w:rPr>
        <w:t xml:space="preserve"> that </w:t>
      </w:r>
      <w:r w:rsidRPr="00054EEC">
        <w:rPr>
          <w:rStyle w:val="StyleUnderline"/>
          <w:highlight w:val="cyan"/>
        </w:rPr>
        <w:t>the other</w:t>
      </w:r>
      <w:r w:rsidRPr="00623846">
        <w:rPr>
          <w:rStyle w:val="StyleUnderline"/>
        </w:rPr>
        <w:t xml:space="preserve"> side </w:t>
      </w:r>
      <w:r w:rsidRPr="00054EEC">
        <w:rPr>
          <w:rStyle w:val="StyleUnderline"/>
          <w:highlight w:val="cyan"/>
        </w:rPr>
        <w:t>will not use nuclear weapons persuades China to press</w:t>
      </w:r>
      <w:r w:rsidRPr="00623846">
        <w:rPr>
          <w:rStyle w:val="StyleUnderline"/>
        </w:rPr>
        <w:t xml:space="preserve"> home </w:t>
      </w:r>
      <w:r w:rsidRPr="00054EEC">
        <w:rPr>
          <w:rStyle w:val="StyleUnderline"/>
          <w:highlight w:val="cyan"/>
        </w:rPr>
        <w:t>its military advantage</w:t>
      </w:r>
      <w:r w:rsidRPr="00623846">
        <w:rPr>
          <w:rStyle w:val="StyleUnderline"/>
        </w:rPr>
        <w:t xml:space="preserve">, then </w:t>
      </w:r>
      <w:r w:rsidRPr="00054EEC">
        <w:rPr>
          <w:rStyle w:val="StyleUnderline"/>
          <w:highlight w:val="cyan"/>
        </w:rPr>
        <w:t>India may be tempted to alter</w:t>
      </w:r>
      <w:r w:rsidRPr="00623846">
        <w:rPr>
          <w:rStyle w:val="StyleUnderline"/>
        </w:rPr>
        <w:t xml:space="preserve"> its </w:t>
      </w:r>
      <w:r w:rsidRPr="00054EEC">
        <w:rPr>
          <w:rStyle w:val="StyleUnderline"/>
          <w:highlight w:val="cyan"/>
        </w:rPr>
        <w:t>policy</w:t>
      </w:r>
      <w:r w:rsidRPr="00623846">
        <w:rPr>
          <w:rStyle w:val="StyleUnderline"/>
        </w:rPr>
        <w:t xml:space="preserve"> in an attempt to restore deterrence. Some </w:t>
      </w:r>
      <w:r w:rsidRPr="00054EEC">
        <w:rPr>
          <w:rStyle w:val="StyleUnderline"/>
          <w:highlight w:val="cyan"/>
        </w:rPr>
        <w:t>experts point to</w:t>
      </w:r>
      <w:r w:rsidRPr="00623846">
        <w:rPr>
          <w:rStyle w:val="StyleUnderline"/>
        </w:rPr>
        <w:t xml:space="preserve"> the possibility of </w:t>
      </w:r>
      <w:r w:rsidRPr="00054EEC">
        <w:rPr>
          <w:rStyle w:val="StyleUnderline"/>
          <w:highlight w:val="cyan"/>
        </w:rPr>
        <w:t>India deploying</w:t>
      </w:r>
      <w:r w:rsidRPr="00623846">
        <w:rPr>
          <w:rStyle w:val="StyleUnderline"/>
        </w:rPr>
        <w:t xml:space="preserve"> tactical </w:t>
      </w:r>
      <w:r w:rsidRPr="00054EEC">
        <w:rPr>
          <w:rStyle w:val="StyleUnderline"/>
          <w:highlight w:val="cyan"/>
        </w:rPr>
        <w:t>nuclear weapons in the Himalayas, or</w:t>
      </w:r>
      <w:r w:rsidRPr="00623846">
        <w:rPr>
          <w:rStyle w:val="StyleUnderline"/>
        </w:rPr>
        <w:t xml:space="preserve"> formally </w:t>
      </w:r>
      <w:r w:rsidRPr="00054EEC">
        <w:rPr>
          <w:rStyle w:val="StyleUnderline"/>
          <w:highlight w:val="cyan"/>
        </w:rPr>
        <w:t>renouncing</w:t>
      </w:r>
      <w:r w:rsidRPr="00623846">
        <w:rPr>
          <w:rStyle w:val="StyleUnderline"/>
        </w:rPr>
        <w:t xml:space="preserve"> its </w:t>
      </w:r>
      <w:r w:rsidRPr="00054EEC">
        <w:rPr>
          <w:rStyle w:val="StyleUnderline"/>
          <w:highlight w:val="cyan"/>
        </w:rPr>
        <w:t>no-first-use</w:t>
      </w:r>
      <w:r w:rsidRPr="00623846">
        <w:rPr>
          <w:rStyle w:val="StyleUnderline"/>
        </w:rPr>
        <w:t xml:space="preserve"> policy.</w:t>
      </w:r>
    </w:p>
    <w:p w14:paraId="622BF375" w14:textId="77777777" w:rsidR="009D2E5B" w:rsidRPr="003B5523" w:rsidRDefault="009D2E5B" w:rsidP="009D2E5B">
      <w:pPr>
        <w:rPr>
          <w:sz w:val="16"/>
        </w:rPr>
      </w:pPr>
      <w:r w:rsidRPr="00623846">
        <w:rPr>
          <w:rStyle w:val="StyleUnderline"/>
        </w:rPr>
        <w:t xml:space="preserve">Threatening to use </w:t>
      </w:r>
      <w:r w:rsidRPr="00054EEC">
        <w:rPr>
          <w:rStyle w:val="StyleUnderline"/>
          <w:highlight w:val="cyan"/>
        </w:rPr>
        <w:t>nuclear weapons</w:t>
      </w:r>
      <w:r w:rsidRPr="00623846">
        <w:rPr>
          <w:rStyle w:val="StyleUnderline"/>
        </w:rPr>
        <w:t xml:space="preserve"> is </w:t>
      </w:r>
      <w:r w:rsidRPr="00054EEC">
        <w:rPr>
          <w:rStyle w:val="StyleUnderline"/>
          <w:highlight w:val="cyan"/>
        </w:rPr>
        <w:t>always tempting for a country that fears it might lose</w:t>
      </w:r>
      <w:r w:rsidRPr="00623846">
        <w:rPr>
          <w:rStyle w:val="StyleUnderline"/>
        </w:rPr>
        <w:t xml:space="preserve"> a conventional war</w:t>
      </w:r>
      <w:r w:rsidRPr="003B5523">
        <w:rPr>
          <w:sz w:val="16"/>
        </w:rPr>
        <w:t>. Pakistani military doctrine envisages an early resort to nuclear weapons, in the event of an invasion by India that would otherwise lead to defeat.</w:t>
      </w:r>
    </w:p>
    <w:p w14:paraId="4B27BFAC" w14:textId="77777777" w:rsidR="009D2E5B" w:rsidRPr="00623846" w:rsidRDefault="009D2E5B" w:rsidP="009D2E5B"/>
    <w:p w14:paraId="4EF1001A" w14:textId="77777777" w:rsidR="009D2E5B" w:rsidRDefault="009D2E5B" w:rsidP="009D2E5B">
      <w:pPr>
        <w:pStyle w:val="Heading4"/>
      </w:pPr>
      <w:r>
        <w:t>Scenario Two is US-Russia war.</w:t>
      </w:r>
    </w:p>
    <w:p w14:paraId="0E9DBE63" w14:textId="77777777" w:rsidR="009D2E5B" w:rsidRDefault="009D2E5B" w:rsidP="009D2E5B">
      <w:pPr>
        <w:rPr>
          <w:sz w:val="16"/>
        </w:rPr>
      </w:pPr>
      <w:r>
        <w:rPr>
          <w:rStyle w:val="Style13ptBold"/>
        </w:rPr>
        <w:t xml:space="preserve">Lewis 4 </w:t>
      </w:r>
      <w:r>
        <w:rPr>
          <w:sz w:val="20"/>
          <w:szCs w:val="28"/>
        </w:rPr>
        <w:t xml:space="preserve">Jeffrey Lewis, in the Advanced Methods of Cooperative Study Program- Worked In the Office of the Undersecretary of Defense for Policy, Center for Defense Information, ‘4, "What if Space Were Weaponized," July 2004 </w:t>
      </w:r>
      <w:proofErr w:type="spellStart"/>
      <w:r>
        <w:rPr>
          <w:sz w:val="20"/>
          <w:szCs w:val="28"/>
        </w:rPr>
        <w:t>pg</w:t>
      </w:r>
      <w:proofErr w:type="spellEnd"/>
      <w:r>
        <w:rPr>
          <w:sz w:val="20"/>
          <w:szCs w:val="28"/>
        </w:rPr>
        <w:t xml:space="preserve"> online @ www.cdi.org/PDFs/scenarios.pdf)</w:t>
      </w:r>
    </w:p>
    <w:p w14:paraId="549DA6BE" w14:textId="77777777" w:rsidR="009D2E5B" w:rsidRDefault="009D2E5B" w:rsidP="009D2E5B">
      <w:pPr>
        <w:rPr>
          <w:sz w:val="16"/>
        </w:rPr>
      </w:pPr>
      <w:r>
        <w:rPr>
          <w:sz w:val="16"/>
        </w:rPr>
        <w:t xml:space="preserve">Accidental Nuclear War Scenario Crisis Over </w:t>
      </w:r>
      <w:proofErr w:type="spellStart"/>
      <w:r>
        <w:rPr>
          <w:sz w:val="16"/>
        </w:rPr>
        <w:t>Kalningrad</w:t>
      </w:r>
      <w:proofErr w:type="spellEnd"/>
      <w:r>
        <w:rPr>
          <w:sz w:val="16"/>
        </w:rPr>
        <w:t xml:space="preserve">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Pr>
          <w:rStyle w:val="StyleUnderline"/>
        </w:rPr>
        <w:t>e United States canceled its own ASAT program in the 1980s over concerns that the deployment of these weapons might be deeply destabilizi</w:t>
      </w:r>
      <w:r>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asked “What do we need all these weapons for?” 43 The answer, as it was during the Cold War, is that </w:t>
      </w:r>
      <w:r>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Pr>
          <w:sz w:val="16"/>
        </w:rPr>
        <w:t xml:space="preserve">. In the mid-1990s, </w:t>
      </w:r>
      <w:r w:rsidRPr="00054EEC">
        <w:rPr>
          <w:rStyle w:val="StyleUnderline"/>
          <w:highlight w:val="cyan"/>
        </w:rPr>
        <w:t>Russia dropped its pledge to refrain from</w:t>
      </w:r>
      <w:r>
        <w:rPr>
          <w:sz w:val="16"/>
        </w:rPr>
        <w:t xml:space="preserve"> the “</w:t>
      </w:r>
      <w:r w:rsidRPr="00054EEC">
        <w:rPr>
          <w:rStyle w:val="StyleUnderline"/>
          <w:highlight w:val="cyan"/>
        </w:rPr>
        <w:t>ﬁrst use</w:t>
      </w:r>
      <w:r>
        <w:rPr>
          <w:sz w:val="16"/>
        </w:rPr>
        <w:t xml:space="preserve">” of nuclear weapons and conducted a series of exercises in which Russian nuclear forces prepared to use nuclear weapons to repel a NATO invasion. In October 2003, </w:t>
      </w:r>
      <w:r>
        <w:rPr>
          <w:rStyle w:val="Emphasis"/>
        </w:rPr>
        <w:t>Russian Defense Minister</w:t>
      </w:r>
      <w:r>
        <w:rPr>
          <w:sz w:val="16"/>
        </w:rPr>
        <w:t xml:space="preserve"> </w:t>
      </w:r>
      <w:r>
        <w:rPr>
          <w:rStyle w:val="StyleUnderline"/>
        </w:rPr>
        <w:t xml:space="preserve">Sergei </w:t>
      </w:r>
      <w:r w:rsidRPr="00054EEC">
        <w:rPr>
          <w:rStyle w:val="StyleUnderline"/>
          <w:highlight w:val="cyan"/>
        </w:rPr>
        <w:t>Ivanov reiterated that Moscow might use nuc</w:t>
      </w:r>
      <w:r w:rsidRPr="00054EEC">
        <w:rPr>
          <w:rStyle w:val="StyleUnderline"/>
        </w:rPr>
        <w:t>lear</w:t>
      </w:r>
      <w:r>
        <w:rPr>
          <w:rStyle w:val="StyleUnderline"/>
        </w:rPr>
        <w:t xml:space="preserve"> weapon</w:t>
      </w:r>
      <w:r w:rsidRPr="00054EEC">
        <w:rPr>
          <w:rStyle w:val="StyleUnderline"/>
          <w:highlight w:val="cyan"/>
        </w:rPr>
        <w:t>s</w:t>
      </w:r>
      <w:r>
        <w:rPr>
          <w:rStyle w:val="StyleUnderline"/>
        </w:rPr>
        <w:t xml:space="preserve"> “</w:t>
      </w:r>
      <w:r w:rsidRPr="00054EEC">
        <w:rPr>
          <w:rStyle w:val="StyleUnderline"/>
          <w:highlight w:val="cyan"/>
        </w:rPr>
        <w:t>preemptively</w:t>
      </w:r>
      <w:r>
        <w:rPr>
          <w:rStyle w:val="StyleUnderline"/>
        </w:rPr>
        <w:t xml:space="preserve">” in any number of contingencies, </w:t>
      </w:r>
      <w:r>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brand new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Pr>
          <w:rStyle w:val="StyleUnderline"/>
        </w:rPr>
        <w:t>Russian observers were conﬁdent that what appeared to be a “small” attack was not a fragmentary picture of a much larger one.</w:t>
      </w:r>
      <w:r>
        <w:rPr>
          <w:sz w:val="16"/>
        </w:rPr>
        <w:t xml:space="preserve"> In the case of the Norwegian sounding rocket, </w:t>
      </w:r>
      <w:r>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Pr>
          <w:sz w:val="16"/>
        </w:rPr>
        <w:t xml:space="preserve">. 47 Further, </w:t>
      </w:r>
      <w:r>
        <w:rPr>
          <w:rStyle w:val="StyleUnderline"/>
        </w:rPr>
        <w:t>Russia’s constellation of early-warning satellites has been allowed to decline</w:t>
      </w:r>
      <w:r>
        <w:rPr>
          <w:sz w:val="16"/>
        </w:rPr>
        <w:t xml:space="preserve"> – </w:t>
      </w:r>
      <w:r>
        <w:rPr>
          <w:rStyle w:val="StyleUnderline"/>
        </w:rPr>
        <w:t>only one or two of the six satellites remain operational</w:t>
      </w:r>
      <w:r>
        <w:rPr>
          <w:sz w:val="16"/>
        </w:rPr>
        <w:t xml:space="preserve">, </w:t>
      </w:r>
      <w:r>
        <w:rPr>
          <w:rStyle w:val="StyleUnderline"/>
        </w:rPr>
        <w:t xml:space="preserve">leaving Russia with early warning for only </w:t>
      </w:r>
      <w:r>
        <w:rPr>
          <w:rStyle w:val="Emphasis"/>
        </w:rPr>
        <w:t>six hours a day</w:t>
      </w:r>
      <w:r>
        <w:rPr>
          <w:sz w:val="16"/>
        </w:rPr>
        <w:t xml:space="preserve">. Russia is attempting to reconstitute its constellation of early-warning satellites, with several launches planned in the next few years. But </w:t>
      </w:r>
      <w:r>
        <w:rPr>
          <w:rStyle w:val="StyleUnderline"/>
        </w:rPr>
        <w:t>Russia will still have limited warning and will depend heavily on its space-based systems to provide warning of an American attack.</w:t>
      </w:r>
      <w:r>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Pr>
          <w:rStyle w:val="StyleUnderline"/>
        </w:rPr>
        <w:t>Moscow would certainly have to worry that these ASATs could be used in conjunction with other space-enabled systems</w:t>
      </w:r>
      <w:r>
        <w:rPr>
          <w:sz w:val="16"/>
        </w:rPr>
        <w:t xml:space="preserve"> – for example, long-range strike systems that could attack targets in less than 90 minutes – </w:t>
      </w:r>
      <w:r>
        <w:rPr>
          <w:rStyle w:val="StyleUnderline"/>
        </w:rPr>
        <w:t xml:space="preserve">to disable Russia’s nuclear deterrent before the Russian leadership understood what was </w:t>
      </w:r>
      <w:r>
        <w:rPr>
          <w:rStyle w:val="StyleUnderline"/>
        </w:rPr>
        <w:lastRenderedPageBreak/>
        <w:t xml:space="preserve">going on. </w:t>
      </w:r>
      <w:r w:rsidRPr="00054EEC">
        <w:rPr>
          <w:rStyle w:val="Emphasis"/>
          <w:highlight w:val="cyan"/>
        </w:rPr>
        <w:t>What would happen if</w:t>
      </w:r>
      <w:r>
        <w:rPr>
          <w:rStyle w:val="Emphasis"/>
        </w:rPr>
        <w:t xml:space="preserve"> a piece of space </w:t>
      </w:r>
      <w:r w:rsidRPr="00054EEC">
        <w:rPr>
          <w:rStyle w:val="Emphasis"/>
          <w:highlight w:val="cyan"/>
        </w:rPr>
        <w:t>debris were to</w:t>
      </w:r>
      <w:r>
        <w:rPr>
          <w:rStyle w:val="Emphasis"/>
        </w:rPr>
        <w:t xml:space="preserve"> </w:t>
      </w:r>
      <w:r>
        <w:rPr>
          <w:sz w:val="16"/>
        </w:rPr>
        <w:t xml:space="preserve">disable </w:t>
      </w:r>
      <w:r w:rsidRPr="00054EEC">
        <w:rPr>
          <w:rStyle w:val="Emphasis"/>
          <w:highlight w:val="cyan"/>
        </w:rPr>
        <w:t>[hit] a Russian early-warning satellite</w:t>
      </w:r>
      <w:r>
        <w:rPr>
          <w:rStyle w:val="Emphasis"/>
        </w:rPr>
        <w:t xml:space="preserve"> under these conditions</w:t>
      </w:r>
      <w:r>
        <w:rPr>
          <w:sz w:val="16"/>
        </w:rPr>
        <w:t xml:space="preserve">? </w:t>
      </w:r>
      <w:r>
        <w:rPr>
          <w:rStyle w:val="StyleUnderline"/>
        </w:rPr>
        <w:t>Could the Russian military distinguish between an accident in space and the ﬁrst phase of a U.S. attack?</w:t>
      </w:r>
      <w:r>
        <w:rPr>
          <w:sz w:val="16"/>
        </w:rPr>
        <w:t xml:space="preserve"> Most Russian early-warning satellites are in elliptical </w:t>
      </w:r>
      <w:proofErr w:type="spellStart"/>
      <w:r>
        <w:rPr>
          <w:sz w:val="16"/>
        </w:rPr>
        <w:t>Molniya</w:t>
      </w:r>
      <w:proofErr w:type="spellEnd"/>
      <w:r>
        <w:rPr>
          <w:sz w:val="16"/>
        </w:rPr>
        <w:t xml:space="preserve"> orbits (a few are in GEO) and thus difﬁcult to attack from the ground or air. At a minimum, Moscow would probably have some tactical warning of such a suspicious launch, but </w:t>
      </w:r>
      <w:r>
        <w:rPr>
          <w:rStyle w:val="StyleUnderline"/>
        </w:rPr>
        <w:t>given the sorry state of Russia’s warning, optical imaging and signals intelligence satellites there is reason to ask the question</w:t>
      </w:r>
      <w:r>
        <w:rPr>
          <w:sz w:val="16"/>
        </w:rPr>
        <w:t xml:space="preserve">. Further, the </w:t>
      </w:r>
      <w:r>
        <w:rPr>
          <w:rStyle w:val="StyleUnderline"/>
        </w:rPr>
        <w:t>advent of U.S. on-orbit ASATs</w:t>
      </w:r>
      <w:r>
        <w:rPr>
          <w:sz w:val="16"/>
        </w:rPr>
        <w:t xml:space="preserve">, as now envisioned 50 could </w:t>
      </w:r>
      <w:r>
        <w:rPr>
          <w:rStyle w:val="StyleUnderline"/>
        </w:rPr>
        <w:t>make both the more difﬁcult orbital plane and any warning systems moot</w:t>
      </w:r>
      <w:r>
        <w:rPr>
          <w:sz w:val="16"/>
        </w:rPr>
        <w:t xml:space="preserve">. The unpleasant truth is that the </w:t>
      </w:r>
      <w:r w:rsidRPr="00054EEC">
        <w:rPr>
          <w:rStyle w:val="StyleUnderline"/>
          <w:highlight w:val="cyan"/>
        </w:rPr>
        <w:t>Russians</w:t>
      </w:r>
      <w:r>
        <w:rPr>
          <w:rStyle w:val="StyleUnderline"/>
        </w:rPr>
        <w:t xml:space="preserve"> likely </w:t>
      </w:r>
      <w:r w:rsidRPr="00054EEC">
        <w:rPr>
          <w:rStyle w:val="StyleUnderline"/>
          <w:highlight w:val="cyan"/>
        </w:rPr>
        <w:t>would</w:t>
      </w:r>
      <w:r>
        <w:rPr>
          <w:rStyle w:val="StyleUnderline"/>
        </w:rPr>
        <w:t xml:space="preserve"> have to </w:t>
      </w:r>
      <w:r w:rsidRPr="00054EEC">
        <w:rPr>
          <w:rStyle w:val="Emphasis"/>
          <w:highlight w:val="cyan"/>
        </w:rPr>
        <w:t>make a judgment call</w:t>
      </w:r>
      <w:r>
        <w:rPr>
          <w:sz w:val="16"/>
        </w:rPr>
        <w:t xml:space="preserve">. No </w:t>
      </w:r>
      <w:r>
        <w:rPr>
          <w:rStyle w:val="StyleUnderline"/>
        </w:rPr>
        <w:t xml:space="preserve">state has the ability to deﬁnitively determine the cause of the satellite’s failure. </w:t>
      </w:r>
      <w:r>
        <w:rPr>
          <w:sz w:val="16"/>
        </w:rPr>
        <w:t xml:space="preserve">Even the Accidental Nuclear War Scenarios 27 </w:t>
      </w:r>
      <w:r w:rsidRPr="00054EEC">
        <w:rPr>
          <w:rStyle w:val="StyleUnderline"/>
          <w:highlight w:val="cyan"/>
        </w:rPr>
        <w:t>U</w:t>
      </w:r>
      <w:r>
        <w:rPr>
          <w:rStyle w:val="StyleUnderline"/>
        </w:rPr>
        <w:t xml:space="preserve">nited </w:t>
      </w:r>
      <w:r w:rsidRPr="00054EEC">
        <w:rPr>
          <w:rStyle w:val="StyleUnderline"/>
          <w:highlight w:val="cyan"/>
        </w:rPr>
        <w:t>S</w:t>
      </w:r>
      <w:r>
        <w:rPr>
          <w:rStyle w:val="StyleUnderline"/>
        </w:rPr>
        <w:t xml:space="preserve">tates </w:t>
      </w:r>
      <w:r w:rsidRPr="00054EEC">
        <w:rPr>
          <w:rStyle w:val="StyleUnderline"/>
          <w:highlight w:val="cyan"/>
        </w:rPr>
        <w:t>does not maintain</w:t>
      </w:r>
      <w:r>
        <w:rPr>
          <w:sz w:val="16"/>
        </w:rPr>
        <w:t xml:space="preserve"> (nor is it likely to have in place by 2010) </w:t>
      </w:r>
      <w:r w:rsidRPr="00054EEC">
        <w:rPr>
          <w:rStyle w:val="StyleUnderline"/>
          <w:highlight w:val="cyan"/>
        </w:rPr>
        <w:t>a</w:t>
      </w:r>
      <w:r>
        <w:rPr>
          <w:rStyle w:val="StyleUnderline"/>
        </w:rPr>
        <w:t xml:space="preserve"> sophisticated space surveillance </w:t>
      </w:r>
      <w:r w:rsidRPr="00054EEC">
        <w:rPr>
          <w:rStyle w:val="StyleUnderline"/>
          <w:highlight w:val="cyan"/>
        </w:rPr>
        <w:t>system that would allow it to distinguish between</w:t>
      </w:r>
      <w:r>
        <w:rPr>
          <w:rStyle w:val="StyleUnderline"/>
        </w:rPr>
        <w:t xml:space="preserve"> a satellite malfunction, </w:t>
      </w:r>
      <w:r w:rsidRPr="00054EEC">
        <w:rPr>
          <w:rStyle w:val="StyleUnderline"/>
          <w:highlight w:val="cyan"/>
        </w:rPr>
        <w:t>a debris strike or</w:t>
      </w:r>
      <w:r>
        <w:rPr>
          <w:rStyle w:val="StyleUnderline"/>
        </w:rPr>
        <w:t xml:space="preserve"> a deliberate </w:t>
      </w:r>
      <w:r w:rsidRPr="00054EEC">
        <w:rPr>
          <w:rStyle w:val="StyleUnderline"/>
          <w:highlight w:val="cyan"/>
        </w:rPr>
        <w:t>attack</w:t>
      </w:r>
      <w:r>
        <w:rPr>
          <w:sz w:val="16"/>
        </w:rPr>
        <w:t xml:space="preserve"> – </w:t>
      </w:r>
      <w:r>
        <w:rPr>
          <w:rStyle w:val="StyleUnderline"/>
        </w:rPr>
        <w:t xml:space="preserve">and Russian space surveillance capabilities are much more limited by comparison. </w:t>
      </w:r>
      <w:r>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Pr>
          <w:sz w:val="16"/>
        </w:rPr>
        <w:t xml:space="preserve"> – according to information obtained under the Freedom of Information Act, the U.S.-Canadian North American Aerospace Defense Command (</w:t>
      </w:r>
      <w:r>
        <w:rPr>
          <w:rStyle w:val="StyleUnderline"/>
        </w:rPr>
        <w:t>NORAD</w:t>
      </w:r>
      <w:r>
        <w:rPr>
          <w:sz w:val="16"/>
        </w:rPr>
        <w:t xml:space="preserve">) </w:t>
      </w:r>
      <w:r>
        <w:rPr>
          <w:rStyle w:val="StyleUnderline"/>
        </w:rPr>
        <w:t>experienced 1,172 “moderately serious” false alarms between 1977 and 1983</w:t>
      </w:r>
      <w:r>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w:t>
      </w:r>
      <w:proofErr w:type="spellStart"/>
      <w:r>
        <w:rPr>
          <w:sz w:val="16"/>
        </w:rPr>
        <w:t>earlywarning</w:t>
      </w:r>
      <w:proofErr w:type="spellEnd"/>
      <w:r>
        <w:rPr>
          <w:sz w:val="16"/>
        </w:rPr>
        <w:t xml:space="preserve">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Pr>
          <w:rStyle w:val="StyleUnderline"/>
        </w:rPr>
        <w:t>The loss of an early-warning satellite could look rather ominous if it occurred during a period of major tension in the relationship.</w:t>
      </w:r>
      <w:r>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54EEC">
        <w:rPr>
          <w:rStyle w:val="Emphasis"/>
          <w:highlight w:val="cyan"/>
        </w:rPr>
        <w:t>It is any military’s nature during a crisis to interpret events in their worst-case</w:t>
      </w:r>
      <w:r>
        <w:rPr>
          <w:rStyle w:val="Emphasis"/>
        </w:rPr>
        <w:t xml:space="preserve"> light</w:t>
      </w:r>
      <w:r>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w:t>
      </w:r>
      <w:proofErr w:type="spellStart"/>
      <w:r>
        <w:rPr>
          <w:sz w:val="16"/>
        </w:rPr>
        <w:t>Goodpaster</w:t>
      </w:r>
      <w:proofErr w:type="spellEnd"/>
      <w:r>
        <w:rPr>
          <w:sz w:val="16"/>
        </w:rPr>
        <w:t xml:space="preserve"> was reported to have worried that the conﬂuence of events “might trigger off … the NATO operations plan” that called for a nuclear strike on the Soviet Union. Yet, all of these reports were false. The “jets” over Turkey were a ﬂock of swans; the Soviet MiGs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Pr>
          <w:rStyle w:val="StyleUnderline"/>
        </w:rPr>
        <w:t>conﬁdence is often the difference between war and peace. In times of crisis, false alarms can have a momentum of their own</w:t>
      </w:r>
      <w:r>
        <w:rPr>
          <w:sz w:val="16"/>
        </w:rPr>
        <w:t xml:space="preserve">. As </w:t>
      </w:r>
      <w:r>
        <w:rPr>
          <w:sz w:val="16"/>
        </w:rPr>
        <w:lastRenderedPageBreak/>
        <w:t xml:space="preserve">in the second scenario in this monograph, the lesson is that commanders rely on the steady ﬂow of reliable information. </w:t>
      </w:r>
      <w:r w:rsidRPr="00054EEC">
        <w:rPr>
          <w:rStyle w:val="StyleUnderline"/>
          <w:highlight w:val="cyan"/>
        </w:rPr>
        <w:t>When</w:t>
      </w:r>
      <w:r>
        <w:rPr>
          <w:sz w:val="16"/>
        </w:rPr>
        <w:t xml:space="preserve"> that </w:t>
      </w:r>
      <w:r w:rsidRPr="00054EEC">
        <w:rPr>
          <w:rStyle w:val="StyleUnderline"/>
          <w:highlight w:val="cyan"/>
        </w:rPr>
        <w:t>information ﬂow is disrupted</w:t>
      </w:r>
      <w:r>
        <w:rPr>
          <w:sz w:val="16"/>
        </w:rPr>
        <w:t xml:space="preserve"> – </w:t>
      </w:r>
      <w:r>
        <w:rPr>
          <w:rStyle w:val="StyleUnderline"/>
        </w:rPr>
        <w:t xml:space="preserve">whether </w:t>
      </w:r>
      <w:r w:rsidRPr="00054EEC">
        <w:rPr>
          <w:rStyle w:val="StyleUnderline"/>
          <w:highlight w:val="cyan"/>
        </w:rPr>
        <w:t>by</w:t>
      </w:r>
      <w:r>
        <w:rPr>
          <w:rStyle w:val="StyleUnderline"/>
        </w:rPr>
        <w:t xml:space="preserve"> a deliberate </w:t>
      </w:r>
      <w:r w:rsidRPr="00054EEC">
        <w:rPr>
          <w:rStyle w:val="StyleUnderline"/>
          <w:highlight w:val="cyan"/>
        </w:rPr>
        <w:t>attack or</w:t>
      </w:r>
      <w:r>
        <w:rPr>
          <w:rStyle w:val="StyleUnderline"/>
        </w:rPr>
        <w:t xml:space="preserve"> an </w:t>
      </w:r>
      <w:r w:rsidRPr="00054EEC">
        <w:rPr>
          <w:rStyle w:val="StyleUnderline"/>
          <w:highlight w:val="cyan"/>
        </w:rPr>
        <w:t>accident</w:t>
      </w:r>
      <w:r>
        <w:rPr>
          <w:sz w:val="16"/>
        </w:rPr>
        <w:t xml:space="preserve"> – </w:t>
      </w:r>
      <w:r>
        <w:rPr>
          <w:rStyle w:val="StyleUnderline"/>
        </w:rPr>
        <w:t xml:space="preserve">conﬁdence collapses and </w:t>
      </w:r>
      <w:r w:rsidRPr="00054EEC">
        <w:rPr>
          <w:rStyle w:val="StyleUnderline"/>
          <w:highlight w:val="cyan"/>
        </w:rPr>
        <w:t>the result is</w:t>
      </w:r>
      <w:r>
        <w:rPr>
          <w:rStyle w:val="StyleUnderline"/>
        </w:rPr>
        <w:t xml:space="preserve"> panic and </w:t>
      </w:r>
      <w:r w:rsidRPr="00054EEC">
        <w:rPr>
          <w:rStyle w:val="StyleUnderline"/>
          <w:highlight w:val="cyan"/>
        </w:rPr>
        <w:t>escalation</w:t>
      </w:r>
      <w:r>
        <w:rPr>
          <w:sz w:val="16"/>
        </w:rPr>
        <w:t xml:space="preserve">. Introducing ASAT weapons into this mix is all the more dangerous, because such weapons target the elements of the command system that keep leaders aware, informed and in control. As a result, the mere presence of such weapons is corrosive to the conﬁdence that allows national nuclear forces to operate safely. </w:t>
      </w:r>
    </w:p>
    <w:p w14:paraId="3F12AB81" w14:textId="77777777" w:rsidR="009D2E5B" w:rsidRDefault="009D2E5B" w:rsidP="009D2E5B">
      <w:pPr>
        <w:pStyle w:val="Heading4"/>
      </w:pPr>
      <w:r>
        <w:t xml:space="preserve">Russia war uniquely causes extinction </w:t>
      </w:r>
    </w:p>
    <w:p w14:paraId="4A4A3D98" w14:textId="77777777" w:rsidR="009D2E5B" w:rsidRDefault="009D2E5B" w:rsidP="009D2E5B">
      <w:r>
        <w:t>Cotton-</w:t>
      </w:r>
      <w:r>
        <w:rPr>
          <w:rStyle w:val="Style13ptBold"/>
          <w:szCs w:val="26"/>
        </w:rPr>
        <w:t>Barratt 17</w:t>
      </w:r>
      <w:r>
        <w:t xml:space="preserve"> [Owen Cotton-Barratt, et al, PhD in Pure Mathematics, Oxford, Lecturer in Mathematics at Oxford, Research Associate at the Future of Humanity Institute, 2/3/2017, Existential Risk: Diplomacy and Governance, https://www.fhi.ox.ac.uk/wp-content/uploads/Existential-Risks-2017-01-23.pdf]</w:t>
      </w:r>
    </w:p>
    <w:p w14:paraId="1D29BFDF" w14:textId="77777777" w:rsidR="009D2E5B" w:rsidRDefault="009D2E5B" w:rsidP="009D2E5B">
      <w:pPr>
        <w:rPr>
          <w:sz w:val="16"/>
        </w:rPr>
      </w:pPr>
      <w:r>
        <w:rPr>
          <w:sz w:val="16"/>
        </w:rPr>
        <w:t xml:space="preserve">The bombings of Hiroshima and Nagasaki demonstrated the unprecedented destructive power of nuclear weapons. However, </w:t>
      </w:r>
      <w:r>
        <w:rPr>
          <w:rStyle w:val="StyleUnderline"/>
        </w:rPr>
        <w:t xml:space="preserve">even in an all-out nuclear war between the </w:t>
      </w:r>
      <w:r>
        <w:rPr>
          <w:rStyle w:val="Emphasis"/>
        </w:rPr>
        <w:t>U</w:t>
      </w:r>
      <w:r>
        <w:rPr>
          <w:sz w:val="16"/>
        </w:rPr>
        <w:t xml:space="preserve">nited </w:t>
      </w:r>
      <w:r>
        <w:rPr>
          <w:rStyle w:val="Emphasis"/>
        </w:rPr>
        <w:t>S</w:t>
      </w:r>
      <w:r>
        <w:rPr>
          <w:sz w:val="16"/>
        </w:rPr>
        <w:t xml:space="preserve">tates </w:t>
      </w:r>
      <w:r>
        <w:rPr>
          <w:rStyle w:val="StyleUnderline"/>
        </w:rPr>
        <w:t xml:space="preserve">and </w:t>
      </w:r>
      <w:r>
        <w:rPr>
          <w:rStyle w:val="Emphasis"/>
        </w:rPr>
        <w:t>Russia</w:t>
      </w:r>
      <w:r>
        <w:rPr>
          <w:sz w:val="16"/>
        </w:rPr>
        <w:t xml:space="preserve">, despite horrific casualties, </w:t>
      </w:r>
      <w:r>
        <w:rPr>
          <w:rStyle w:val="StyleUnderline"/>
        </w:rPr>
        <w:t xml:space="preserve">neither country’s population is likely to be completely destroyed </w:t>
      </w:r>
      <w:r>
        <w:rPr>
          <w:rStyle w:val="Emphasis"/>
        </w:rPr>
        <w:t>by the direct effects of the blast</w:t>
      </w:r>
      <w:r>
        <w:rPr>
          <w:sz w:val="16"/>
        </w:rPr>
        <w:t xml:space="preserve">, fire, and radiation.8 </w:t>
      </w:r>
      <w:r>
        <w:rPr>
          <w:rStyle w:val="StyleUnderline"/>
        </w:rPr>
        <w:t xml:space="preserve">The aftermath could be </w:t>
      </w:r>
      <w:r>
        <w:rPr>
          <w:rStyle w:val="Emphasis"/>
        </w:rPr>
        <w:t>much worse</w:t>
      </w:r>
      <w:r>
        <w:rPr>
          <w:sz w:val="16"/>
        </w:rPr>
        <w:t xml:space="preserve">: the </w:t>
      </w:r>
      <w:r>
        <w:rPr>
          <w:rStyle w:val="StyleUnderline"/>
        </w:rPr>
        <w:t>burning</w:t>
      </w:r>
      <w:r>
        <w:rPr>
          <w:sz w:val="16"/>
        </w:rPr>
        <w:t xml:space="preserve"> of </w:t>
      </w:r>
      <w:r>
        <w:rPr>
          <w:rStyle w:val="StyleUnderline"/>
        </w:rPr>
        <w:t>flammable materials could send massive amounts of smoke into the atmosphere</w:t>
      </w:r>
      <w:r>
        <w:rPr>
          <w:sz w:val="16"/>
        </w:rPr>
        <w:t xml:space="preserve">, which would absorb sunlight and cause sustained global cooling, severe ozone loss, and agricultural disruption – </w:t>
      </w:r>
      <w:r>
        <w:rPr>
          <w:rStyle w:val="Emphasis"/>
        </w:rPr>
        <w:t>a nuclear winter</w:t>
      </w:r>
      <w:r>
        <w:rPr>
          <w:sz w:val="16"/>
        </w:rPr>
        <w:t>.</w:t>
      </w:r>
    </w:p>
    <w:p w14:paraId="65B284B5" w14:textId="77777777" w:rsidR="009D2E5B" w:rsidRDefault="009D2E5B" w:rsidP="009D2E5B">
      <w:pPr>
        <w:rPr>
          <w:sz w:val="16"/>
        </w:rPr>
      </w:pPr>
      <w:r>
        <w:rPr>
          <w:sz w:val="16"/>
        </w:rPr>
        <w:t xml:space="preserve">According to one model 9 , </w:t>
      </w:r>
      <w:r>
        <w:rPr>
          <w:rStyle w:val="StyleUnderline"/>
        </w:rPr>
        <w:t>an all-out exchange of 4,000 weapons</w:t>
      </w:r>
      <w:r>
        <w:rPr>
          <w:sz w:val="16"/>
        </w:rPr>
        <w:t xml:space="preserve">10 </w:t>
      </w:r>
      <w:r>
        <w:rPr>
          <w:rStyle w:val="StyleUnderline"/>
        </w:rPr>
        <w:t xml:space="preserve">could lead to a drop in global temperatures of around 8°C, making it </w:t>
      </w:r>
      <w:r>
        <w:rPr>
          <w:rStyle w:val="Emphasis"/>
        </w:rPr>
        <w:t>impossible to grow food for</w:t>
      </w:r>
      <w:r>
        <w:rPr>
          <w:sz w:val="16"/>
        </w:rPr>
        <w:t xml:space="preserve"> 4 to </w:t>
      </w:r>
      <w:r>
        <w:rPr>
          <w:rStyle w:val="Emphasis"/>
        </w:rPr>
        <w:t>5 years</w:t>
      </w:r>
      <w:r>
        <w:rPr>
          <w:rStyle w:val="StyleUnderline"/>
        </w:rPr>
        <w:t>. This could leave some survivors</w:t>
      </w:r>
      <w:r>
        <w:rPr>
          <w:sz w:val="16"/>
        </w:rPr>
        <w:t xml:space="preserve"> in parts of Australia and New Zealand, </w:t>
      </w:r>
      <w:r>
        <w:rPr>
          <w:rStyle w:val="StyleUnderline"/>
        </w:rPr>
        <w:t xml:space="preserve">but they would be in a very precarious situation and the </w:t>
      </w:r>
      <w:r>
        <w:rPr>
          <w:rStyle w:val="Emphasis"/>
          <w:highlight w:val="cyan"/>
        </w:rPr>
        <w:t xml:space="preserve">threat of extinction </w:t>
      </w:r>
      <w:r>
        <w:rPr>
          <w:rStyle w:val="Emphasis"/>
        </w:rPr>
        <w:t xml:space="preserve">from other sources would be </w:t>
      </w:r>
      <w:r>
        <w:rPr>
          <w:rStyle w:val="Emphasis"/>
          <w:highlight w:val="cyan"/>
        </w:rPr>
        <w:t>great</w:t>
      </w:r>
      <w:r>
        <w:rPr>
          <w:rStyle w:val="StyleUnderline"/>
        </w:rPr>
        <w:t xml:space="preserve">. An </w:t>
      </w:r>
      <w:r>
        <w:rPr>
          <w:rStyle w:val="StyleUnderline"/>
          <w:highlight w:val="cyan"/>
        </w:rPr>
        <w:t xml:space="preserve">exchange </w:t>
      </w:r>
      <w:r>
        <w:rPr>
          <w:rStyle w:val="StyleUnderline"/>
        </w:rPr>
        <w:t xml:space="preserve">on this scale is </w:t>
      </w:r>
      <w:r>
        <w:rPr>
          <w:rStyle w:val="Emphasis"/>
          <w:highlight w:val="cyan"/>
        </w:rPr>
        <w:t xml:space="preserve">only possible </w:t>
      </w:r>
      <w:r>
        <w:rPr>
          <w:rStyle w:val="Emphasis"/>
        </w:rPr>
        <w:t>between the US and Russia</w:t>
      </w:r>
      <w:r>
        <w:rPr>
          <w:rStyle w:val="StyleUnderline"/>
        </w:rPr>
        <w:t xml:space="preserve"> who have more than </w:t>
      </w:r>
      <w:r>
        <w:rPr>
          <w:rStyle w:val="StyleUnderline"/>
          <w:highlight w:val="cyan"/>
        </w:rPr>
        <w:t xml:space="preserve">90% of the world’s </w:t>
      </w:r>
      <w:r>
        <w:rPr>
          <w:rStyle w:val="StyleUnderline"/>
        </w:rPr>
        <w:t xml:space="preserve">nuclear </w:t>
      </w:r>
      <w:r>
        <w:rPr>
          <w:rStyle w:val="StyleUnderline"/>
          <w:highlight w:val="cyan"/>
        </w:rPr>
        <w:t>weapons</w:t>
      </w:r>
      <w:r>
        <w:rPr>
          <w:sz w:val="16"/>
        </w:rPr>
        <w:t xml:space="preserve">, with stockpiles of around 4,500 warheads each, although many are not operationally deployed.11 Some models suggest that even </w:t>
      </w:r>
      <w:r>
        <w:rPr>
          <w:rStyle w:val="StyleUnderline"/>
        </w:rPr>
        <w:t xml:space="preserve">a small </w:t>
      </w:r>
      <w:r>
        <w:rPr>
          <w:rStyle w:val="StyleUnderline"/>
          <w:highlight w:val="cyan"/>
        </w:rPr>
        <w:t>regional nuclear war</w:t>
      </w:r>
      <w:r>
        <w:rPr>
          <w:rStyle w:val="StyleUnderline"/>
        </w:rPr>
        <w:t xml:space="preserve"> involving 100 nuclear weapons would</w:t>
      </w:r>
      <w:r>
        <w:rPr>
          <w:sz w:val="16"/>
        </w:rPr>
        <w:t xml:space="preserve"> produce a nuclear winter serious enough to </w:t>
      </w:r>
      <w:r>
        <w:rPr>
          <w:rStyle w:val="StyleUnderline"/>
        </w:rPr>
        <w:t>put two billion</w:t>
      </w:r>
      <w:r>
        <w:rPr>
          <w:sz w:val="16"/>
        </w:rPr>
        <w:t xml:space="preserve"> people </w:t>
      </w:r>
      <w:r>
        <w:rPr>
          <w:rStyle w:val="StyleUnderline"/>
        </w:rPr>
        <w:t>at risk</w:t>
      </w:r>
      <w:r>
        <w:rPr>
          <w:sz w:val="16"/>
        </w:rPr>
        <w:t xml:space="preserve"> of starvation,12 </w:t>
      </w:r>
      <w:r>
        <w:rPr>
          <w:rStyle w:val="StyleUnderline"/>
        </w:rPr>
        <w:t>though this</w:t>
      </w:r>
      <w:r>
        <w:rPr>
          <w:sz w:val="16"/>
        </w:rPr>
        <w:t xml:space="preserve"> estimate </w:t>
      </w:r>
      <w:r>
        <w:rPr>
          <w:rStyle w:val="Emphasis"/>
        </w:rPr>
        <w:t>might be pessimistic</w:t>
      </w:r>
      <w:r>
        <w:rPr>
          <w:sz w:val="16"/>
        </w:rPr>
        <w:t xml:space="preserve">.13 </w:t>
      </w:r>
      <w:r>
        <w:rPr>
          <w:rStyle w:val="StyleUnderline"/>
        </w:rPr>
        <w:t xml:space="preserve">Wars on this scale </w:t>
      </w:r>
      <w:r w:rsidRPr="00EE1496">
        <w:rPr>
          <w:rStyle w:val="StyleUnderline"/>
        </w:rPr>
        <w:t xml:space="preserve">are </w:t>
      </w:r>
      <w:r w:rsidRPr="00EE1496">
        <w:rPr>
          <w:rStyle w:val="Emphasis"/>
        </w:rPr>
        <w:t>unlikely to lead to</w:t>
      </w:r>
      <w:r>
        <w:rPr>
          <w:sz w:val="16"/>
        </w:rPr>
        <w:t xml:space="preserve"> outright </w:t>
      </w:r>
      <w:r>
        <w:rPr>
          <w:rStyle w:val="Emphasis"/>
        </w:rPr>
        <w:t xml:space="preserve">human </w:t>
      </w:r>
      <w:r w:rsidRPr="00EE1496">
        <w:rPr>
          <w:rStyle w:val="Emphasis"/>
        </w:rPr>
        <w:t>extinction</w:t>
      </w:r>
      <w:r>
        <w:rPr>
          <w:sz w:val="16"/>
        </w:rPr>
        <w:t xml:space="preserve">, but this does suggest that conflicts which are around an order of magnitude larger may be likely to threaten </w:t>
      </w:r>
      <w:proofErr w:type="spellStart"/>
      <w:r>
        <w:rPr>
          <w:sz w:val="16"/>
        </w:rPr>
        <w:t>civilisation</w:t>
      </w:r>
      <w:proofErr w:type="spellEnd"/>
      <w:r>
        <w:rPr>
          <w:sz w:val="16"/>
        </w:rPr>
        <w:t xml:space="preserve">. It should be </w:t>
      </w:r>
      <w:proofErr w:type="spellStart"/>
      <w:r>
        <w:rPr>
          <w:sz w:val="16"/>
        </w:rPr>
        <w:t>emphasised</w:t>
      </w:r>
      <w:proofErr w:type="spellEnd"/>
      <w:r>
        <w:rPr>
          <w:sz w:val="16"/>
        </w:rPr>
        <w:t xml:space="preserve">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w:t>
      </w:r>
    </w:p>
    <w:p w14:paraId="0C9A0486" w14:textId="77777777" w:rsidR="009D2E5B" w:rsidRDefault="009D2E5B" w:rsidP="009D2E5B">
      <w:pPr>
        <w:rPr>
          <w:sz w:val="16"/>
        </w:rPr>
      </w:pPr>
      <w:r>
        <w:rPr>
          <w:rStyle w:val="StyleUnderline"/>
        </w:rPr>
        <w:t>It is</w:t>
      </w:r>
      <w:r>
        <w:rPr>
          <w:sz w:val="16"/>
        </w:rPr>
        <w:t xml:space="preserve"> very </w:t>
      </w:r>
      <w:r>
        <w:rPr>
          <w:rStyle w:val="StyleUnderline"/>
        </w:rPr>
        <w:t xml:space="preserve">difficult to precisely estimate the probability of </w:t>
      </w:r>
      <w:r>
        <w:rPr>
          <w:rStyle w:val="Emphasis"/>
        </w:rPr>
        <w:t>existential risk from nuclear war</w:t>
      </w:r>
      <w:r>
        <w:rPr>
          <w:sz w:val="16"/>
        </w:rPr>
        <w:t xml:space="preserve"> over the next century, and existing attempts leave very large confidence intervals. According to many experts, </w:t>
      </w:r>
      <w:r>
        <w:rPr>
          <w:rStyle w:val="StyleUnderline"/>
        </w:rPr>
        <w:t>the most likely nuclear war</w:t>
      </w:r>
      <w:r>
        <w:rPr>
          <w:sz w:val="16"/>
        </w:rPr>
        <w:t xml:space="preserve"> at present </w:t>
      </w:r>
      <w:r>
        <w:rPr>
          <w:rStyle w:val="StyleUnderline"/>
        </w:rPr>
        <w:t>is between India and Pakistan</w:t>
      </w:r>
      <w:r>
        <w:rPr>
          <w:sz w:val="16"/>
        </w:rPr>
        <w:t xml:space="preserve">.14 </w:t>
      </w:r>
      <w:r>
        <w:rPr>
          <w:rStyle w:val="StyleUnderline"/>
        </w:rPr>
        <w:t xml:space="preserve">However, given the relatively modest size of their arsenals, the risk of human </w:t>
      </w:r>
      <w:r>
        <w:rPr>
          <w:rStyle w:val="StyleUnderline"/>
          <w:highlight w:val="cyan"/>
        </w:rPr>
        <w:t xml:space="preserve">extinction is </w:t>
      </w:r>
      <w:r>
        <w:rPr>
          <w:rStyle w:val="Emphasis"/>
          <w:highlight w:val="cyan"/>
        </w:rPr>
        <w:t>plausibly greater</w:t>
      </w:r>
      <w:r>
        <w:rPr>
          <w:rStyle w:val="StyleUnderline"/>
        </w:rPr>
        <w:t xml:space="preserve"> </w:t>
      </w:r>
      <w:r>
        <w:rPr>
          <w:rStyle w:val="StyleUnderline"/>
          <w:highlight w:val="cyan"/>
        </w:rPr>
        <w:t>from</w:t>
      </w:r>
      <w:r>
        <w:rPr>
          <w:rStyle w:val="StyleUnderline"/>
        </w:rPr>
        <w:t xml:space="preserve"> a </w:t>
      </w:r>
      <w:r>
        <w:rPr>
          <w:rStyle w:val="StyleUnderline"/>
          <w:highlight w:val="cyan"/>
        </w:rPr>
        <w:t xml:space="preserve">conflict between the </w:t>
      </w:r>
      <w:r>
        <w:rPr>
          <w:rStyle w:val="Emphasis"/>
          <w:highlight w:val="cyan"/>
        </w:rPr>
        <w:t>U</w:t>
      </w:r>
      <w:r>
        <w:rPr>
          <w:sz w:val="16"/>
        </w:rPr>
        <w:t xml:space="preserve">nited </w:t>
      </w:r>
      <w:r>
        <w:rPr>
          <w:rStyle w:val="Emphasis"/>
          <w:highlight w:val="cyan"/>
        </w:rPr>
        <w:t>S</w:t>
      </w:r>
      <w:r>
        <w:rPr>
          <w:sz w:val="16"/>
        </w:rPr>
        <w:t xml:space="preserve">tates </w:t>
      </w:r>
      <w:r>
        <w:rPr>
          <w:rStyle w:val="StyleUnderline"/>
          <w:highlight w:val="cyan"/>
        </w:rPr>
        <w:t xml:space="preserve">and </w:t>
      </w:r>
      <w:r>
        <w:rPr>
          <w:rStyle w:val="Emphasis"/>
          <w:highlight w:val="cyan"/>
        </w:rPr>
        <w:t>Russia</w:t>
      </w:r>
      <w:r>
        <w:rPr>
          <w:sz w:val="16"/>
        </w:rPr>
        <w:t xml:space="preserve">. Tensions between these countries have increased in recent years and it seems unreasonable to rule out the possibility of them rising further in the future. </w:t>
      </w:r>
    </w:p>
    <w:p w14:paraId="0BAC4A52" w14:textId="77777777" w:rsidR="009D2E5B" w:rsidRDefault="009D2E5B" w:rsidP="009D2E5B">
      <w:pPr>
        <w:rPr>
          <w:sz w:val="16"/>
        </w:rPr>
      </w:pPr>
    </w:p>
    <w:p w14:paraId="6BABE3C2" w14:textId="77777777" w:rsidR="009D2E5B" w:rsidRPr="00DF0413" w:rsidRDefault="009D2E5B" w:rsidP="009D2E5B">
      <w:pPr>
        <w:pStyle w:val="Heading4"/>
        <w:rPr>
          <w:rFonts w:asciiTheme="minorHAnsi" w:hAnsiTheme="minorHAnsi" w:cstheme="minorHAnsi"/>
        </w:rPr>
      </w:pPr>
      <w:r>
        <w:rPr>
          <w:rFonts w:asciiTheme="minorHAnsi" w:hAnsiTheme="minorHAnsi" w:cstheme="minorHAnsi"/>
        </w:rPr>
        <w:t>Scenario Three is Ozone Destruction -- Satellite constellations</w:t>
      </w:r>
      <w:r w:rsidRPr="00DF0413">
        <w:rPr>
          <w:rFonts w:asciiTheme="minorHAnsi" w:hAnsiTheme="minorHAnsi" w:cstheme="minorHAnsi"/>
        </w:rPr>
        <w:t xml:space="preserve"> destroy the ozone layer.</w:t>
      </w:r>
    </w:p>
    <w:p w14:paraId="3C4D7D9E" w14:textId="77777777" w:rsidR="009D2E5B" w:rsidRDefault="009D2E5B" w:rsidP="009D2E5B">
      <w:pPr>
        <w:rPr>
          <w:rFonts w:asciiTheme="minorHAnsi" w:hAnsiTheme="minorHAnsi" w:cstheme="minorHAnsi"/>
        </w:rPr>
      </w:pPr>
      <w:proofErr w:type="spellStart"/>
      <w:r w:rsidRPr="00DF0413">
        <w:rPr>
          <w:rStyle w:val="Style13ptBold"/>
          <w:rFonts w:asciiTheme="minorHAnsi" w:hAnsiTheme="minorHAnsi" w:cstheme="minorHAnsi"/>
        </w:rPr>
        <w:t>Pultarova</w:t>
      </w:r>
      <w:proofErr w:type="spellEnd"/>
      <w:r w:rsidRPr="00DF0413">
        <w:rPr>
          <w:rStyle w:val="Style13ptBold"/>
          <w:rFonts w:asciiTheme="minorHAnsi" w:hAnsiTheme="minorHAnsi" w:cstheme="minorHAnsi"/>
        </w:rPr>
        <w:t xml:space="preserve"> 21 </w:t>
      </w:r>
      <w:r w:rsidRPr="00DF0413">
        <w:rPr>
          <w:rFonts w:asciiTheme="minorHAnsi" w:hAnsiTheme="minorHAnsi" w:cstheme="minorHAnsi"/>
        </w:rPr>
        <w:t xml:space="preserve">“Air pollution from reentering </w:t>
      </w:r>
      <w:proofErr w:type="spellStart"/>
      <w:r w:rsidRPr="00DF0413">
        <w:rPr>
          <w:rFonts w:asciiTheme="minorHAnsi" w:hAnsiTheme="minorHAnsi" w:cstheme="minorHAnsi"/>
        </w:rPr>
        <w:t>megaconstellation</w:t>
      </w:r>
      <w:proofErr w:type="spellEnd"/>
      <w:r w:rsidRPr="00DF0413">
        <w:rPr>
          <w:rFonts w:asciiTheme="minorHAnsi" w:hAnsiTheme="minorHAnsi" w:cstheme="minorHAnsi"/>
        </w:rPr>
        <w:t xml:space="preserve"> satellites could cause ozone hole 2.0” Tereza </w:t>
      </w:r>
      <w:proofErr w:type="spellStart"/>
      <w:r w:rsidRPr="00DF0413">
        <w:rPr>
          <w:rFonts w:asciiTheme="minorHAnsi" w:hAnsiTheme="minorHAnsi" w:cstheme="minorHAnsi"/>
        </w:rPr>
        <w:t>Pultarova</w:t>
      </w:r>
      <w:proofErr w:type="spellEnd"/>
      <w:r w:rsidRPr="00DF0413">
        <w:rPr>
          <w:rFonts w:asciiTheme="minorHAnsi" w:hAnsiTheme="minorHAnsi" w:cstheme="minorHAnsi"/>
        </w:rPr>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28" w:history="1">
        <w:r w:rsidRPr="00DF0413">
          <w:rPr>
            <w:rStyle w:val="Hyperlink"/>
            <w:rFonts w:asciiTheme="minorHAnsi" w:hAnsiTheme="minorHAnsi" w:cstheme="minorHAnsi"/>
          </w:rPr>
          <w:t>https://www.space.com/starlink-satellite-reentry-ozone-depletion-atmosphere</w:t>
        </w:r>
      </w:hyperlink>
      <w:r w:rsidRPr="00DF0413">
        <w:rPr>
          <w:rFonts w:asciiTheme="minorHAnsi" w:hAnsiTheme="minorHAnsi" w:cstheme="minorHAnsi"/>
        </w:rPr>
        <w:t xml:space="preserve"> </w:t>
      </w:r>
    </w:p>
    <w:p w14:paraId="03D8DEDC" w14:textId="77777777" w:rsidR="009D2E5B" w:rsidRPr="00C86602" w:rsidRDefault="009D2E5B" w:rsidP="009D2E5B">
      <w:pPr>
        <w:rPr>
          <w:rFonts w:asciiTheme="minorHAnsi" w:hAnsiTheme="minorHAnsi" w:cstheme="minorHAnsi"/>
          <w:sz w:val="16"/>
        </w:rPr>
      </w:pPr>
      <w:r w:rsidRPr="00DF0413">
        <w:rPr>
          <w:rStyle w:val="StyleUnderline"/>
          <w:rFonts w:asciiTheme="minorHAnsi" w:hAnsiTheme="minorHAnsi" w:cstheme="minorHAnsi"/>
        </w:rPr>
        <w:lastRenderedPageBreak/>
        <w:t xml:space="preserve">The aluminum from </w:t>
      </w:r>
      <w:r w:rsidRPr="00C86602">
        <w:rPr>
          <w:rStyle w:val="StyleUnderline"/>
          <w:rFonts w:asciiTheme="minorHAnsi" w:hAnsiTheme="minorHAnsi" w:cstheme="minorHAnsi"/>
          <w:highlight w:val="cyan"/>
        </w:rPr>
        <w:t>re-entering satellites</w:t>
      </w:r>
      <w:r w:rsidRPr="00DF0413">
        <w:rPr>
          <w:rStyle w:val="StyleUnderline"/>
          <w:rFonts w:asciiTheme="minorHAnsi" w:hAnsiTheme="minorHAnsi" w:cstheme="minorHAnsi"/>
        </w:rPr>
        <w:t xml:space="preserve"> also has a potential to </w:t>
      </w:r>
      <w:r w:rsidRPr="00C86602">
        <w:rPr>
          <w:rStyle w:val="StyleUnderline"/>
          <w:rFonts w:asciiTheme="minorHAnsi" w:hAnsiTheme="minorHAnsi" w:cstheme="minorHAnsi"/>
          <w:highlight w:val="cyan"/>
        </w:rPr>
        <w:t xml:space="preserve">damage </w:t>
      </w:r>
      <w:r w:rsidRPr="005D100E">
        <w:rPr>
          <w:rStyle w:val="StyleUnderline"/>
          <w:rFonts w:asciiTheme="minorHAnsi" w:hAnsiTheme="minorHAnsi" w:cstheme="minorHAnsi"/>
        </w:rPr>
        <w:t xml:space="preserve">the </w:t>
      </w:r>
      <w:r w:rsidRPr="00C86602">
        <w:rPr>
          <w:rStyle w:val="StyleUnderline"/>
          <w:rFonts w:asciiTheme="minorHAnsi" w:hAnsiTheme="minorHAnsi" w:cstheme="minorHAnsi"/>
          <w:highlight w:val="cyan"/>
        </w:rPr>
        <w:t>ozone</w:t>
      </w:r>
      <w:r w:rsidRPr="00DF0413">
        <w:rPr>
          <w:rStyle w:val="StyleUnderline"/>
          <w:rFonts w:asciiTheme="minorHAnsi" w:hAnsiTheme="minorHAnsi" w:cstheme="minorHAnsi"/>
        </w:rPr>
        <w:t xml:space="preserve"> layer</w:t>
      </w:r>
      <w:r w:rsidRPr="00C86602">
        <w:rPr>
          <w:rFonts w:asciiTheme="minorHAnsi" w:hAnsiTheme="minorHAnsi" w:cstheme="minorHAnsi"/>
          <w:sz w:val="16"/>
        </w:rPr>
        <w:t xml:space="preserve">, a problem well known to humanity, which has been successfully solved by widespread bans on the use of chlorofluorocarbons, chemicals used in the past in aerosol sprays and refrigerators. </w:t>
      </w:r>
    </w:p>
    <w:p w14:paraId="31EA43D6" w14:textId="77777777" w:rsidR="009D2E5B" w:rsidRPr="00DF0413" w:rsidRDefault="009D2E5B" w:rsidP="009D2E5B">
      <w:pPr>
        <w:rPr>
          <w:rStyle w:val="StyleUnderline"/>
          <w:rFonts w:asciiTheme="minorHAnsi" w:hAnsiTheme="minorHAnsi" w:cstheme="minorHAnsi"/>
        </w:rPr>
      </w:pPr>
      <w:r w:rsidRPr="00C86602">
        <w:rPr>
          <w:rFonts w:asciiTheme="minorHAnsi" w:hAnsiTheme="minorHAnsi" w:cstheme="minorHAnsi"/>
          <w:sz w:val="16"/>
        </w:rPr>
        <w:t xml:space="preserve">In their paper, </w:t>
      </w:r>
      <w:proofErr w:type="spellStart"/>
      <w:r w:rsidRPr="00C86602">
        <w:rPr>
          <w:rFonts w:asciiTheme="minorHAnsi" w:hAnsiTheme="minorHAnsi" w:cstheme="minorHAnsi"/>
          <w:sz w:val="16"/>
        </w:rPr>
        <w:t>Boley</w:t>
      </w:r>
      <w:proofErr w:type="spellEnd"/>
      <w:r w:rsidRPr="00C86602">
        <w:rPr>
          <w:rFonts w:asciiTheme="minorHAnsi" w:hAnsiTheme="minorHAnsi" w:cstheme="minorHAnsi"/>
          <w:sz w:val="16"/>
        </w:rPr>
        <w:t xml:space="preserve"> and his colleague Michael Byers cite </w:t>
      </w:r>
      <w:r w:rsidRPr="00DF0413">
        <w:rPr>
          <w:rStyle w:val="StyleUnderline"/>
          <w:rFonts w:asciiTheme="minorHAnsi" w:hAnsiTheme="minorHAnsi" w:cstheme="minorHAnsi"/>
        </w:rPr>
        <w:t>research by their counterparts from the Aerospace Corporation, a U.S. non-profit research organization, which identified local damage to the planet's ozone layer triggered by the passage of polluting rockets through the atmosphere.</w:t>
      </w:r>
    </w:p>
    <w:p w14:paraId="03393F23" w14:textId="77777777" w:rsidR="009D2E5B" w:rsidRPr="00DF0413" w:rsidRDefault="009D2E5B" w:rsidP="009D2E5B">
      <w:pPr>
        <w:rPr>
          <w:rStyle w:val="StyleUnderline"/>
          <w:rFonts w:asciiTheme="minorHAnsi" w:hAnsiTheme="minorHAnsi" w:cstheme="minorHAnsi"/>
        </w:rPr>
      </w:pPr>
      <w:r w:rsidRPr="00DF0413">
        <w:rPr>
          <w:rStyle w:val="StyleUnderline"/>
          <w:rFonts w:asciiTheme="minorHAnsi" w:hAnsiTheme="minorHAnsi" w:cstheme="minorHAnsi"/>
        </w:rPr>
        <w:t xml:space="preserve">"We know that </w:t>
      </w:r>
      <w:r w:rsidRPr="00C86602">
        <w:rPr>
          <w:rStyle w:val="StyleUnderline"/>
          <w:rFonts w:asciiTheme="minorHAnsi" w:hAnsiTheme="minorHAnsi" w:cstheme="minorHAnsi"/>
          <w:highlight w:val="cyan"/>
        </w:rPr>
        <w:t xml:space="preserve">alumina </w:t>
      </w:r>
      <w:r w:rsidRPr="003F1207">
        <w:rPr>
          <w:rStyle w:val="StyleUnderline"/>
          <w:rFonts w:asciiTheme="minorHAnsi" w:hAnsiTheme="minorHAnsi" w:cstheme="minorHAnsi"/>
        </w:rPr>
        <w:t xml:space="preserve">does </w:t>
      </w:r>
      <w:r w:rsidRPr="00C86602">
        <w:rPr>
          <w:rStyle w:val="StyleUnderline"/>
          <w:rFonts w:asciiTheme="minorHAnsi" w:hAnsiTheme="minorHAnsi" w:cstheme="minorHAnsi"/>
          <w:highlight w:val="cyan"/>
        </w:rPr>
        <w:t>deplete ozone</w:t>
      </w:r>
      <w:r w:rsidRPr="00DF0413">
        <w:rPr>
          <w:rStyle w:val="StyleUnderline"/>
          <w:rFonts w:asciiTheme="minorHAnsi" w:hAnsiTheme="minorHAnsi" w:cstheme="minorHAnsi"/>
        </w:rPr>
        <w:t xml:space="preserve"> just </w:t>
      </w:r>
      <w:r w:rsidRPr="00C86602">
        <w:rPr>
          <w:rStyle w:val="StyleUnderline"/>
          <w:rFonts w:asciiTheme="minorHAnsi" w:hAnsiTheme="minorHAnsi" w:cstheme="minorHAnsi"/>
          <w:highlight w:val="cyan"/>
        </w:rPr>
        <w:t>from</w:t>
      </w:r>
      <w:r w:rsidRPr="00DF0413">
        <w:rPr>
          <w:rStyle w:val="StyleUnderline"/>
          <w:rFonts w:asciiTheme="minorHAnsi" w:hAnsiTheme="minorHAnsi" w:cstheme="minorHAnsi"/>
        </w:rPr>
        <w:t xml:space="preserve"> rocket </w:t>
      </w:r>
      <w:r w:rsidRPr="00C86602">
        <w:rPr>
          <w:rStyle w:val="StyleUnderline"/>
          <w:rFonts w:asciiTheme="minorHAnsi" w:hAnsiTheme="minorHAnsi" w:cstheme="minorHAnsi"/>
          <w:highlight w:val="cyan"/>
        </w:rPr>
        <w:t>launches</w:t>
      </w:r>
      <w:r w:rsidRPr="00DF0413">
        <w:rPr>
          <w:rStyle w:val="StyleUnderline"/>
          <w:rFonts w:asciiTheme="minorHAnsi" w:hAnsiTheme="minorHAnsi" w:cstheme="minorHAnsi"/>
        </w:rPr>
        <w:t xml:space="preserve"> themselves </w:t>
      </w:r>
      <w:r w:rsidRPr="00C86602">
        <w:rPr>
          <w:rStyle w:val="StyleUnderline"/>
          <w:rFonts w:asciiTheme="minorHAnsi" w:hAnsiTheme="minorHAnsi" w:cstheme="minorHAnsi"/>
          <w:highlight w:val="cyan"/>
        </w:rPr>
        <w:t>because</w:t>
      </w:r>
      <w:r w:rsidRPr="00DF0413">
        <w:rPr>
          <w:rStyle w:val="StyleUnderline"/>
          <w:rFonts w:asciiTheme="minorHAnsi" w:hAnsiTheme="minorHAnsi" w:cstheme="minorHAnsi"/>
        </w:rPr>
        <w:t xml:space="preserve"> a lot </w:t>
      </w:r>
      <w:r w:rsidRPr="00C86602">
        <w:rPr>
          <w:rStyle w:val="StyleUnderline"/>
          <w:rFonts w:asciiTheme="minorHAnsi" w:hAnsiTheme="minorHAnsi" w:cstheme="minorHAnsi"/>
          <w:highlight w:val="cyan"/>
        </w:rPr>
        <w:t>of solid-fuel</w:t>
      </w:r>
      <w:r w:rsidRPr="00DF0413">
        <w:rPr>
          <w:rStyle w:val="StyleUnderline"/>
          <w:rFonts w:asciiTheme="minorHAnsi" w:hAnsiTheme="minorHAnsi" w:cstheme="minorHAnsi"/>
        </w:rPr>
        <w:t xml:space="preserve"> rockets use, or have, alumina as a byproduct," </w:t>
      </w:r>
      <w:proofErr w:type="spellStart"/>
      <w:r w:rsidRPr="00DF0413">
        <w:rPr>
          <w:rStyle w:val="StyleUnderline"/>
          <w:rFonts w:asciiTheme="minorHAnsi" w:hAnsiTheme="minorHAnsi" w:cstheme="minorHAnsi"/>
        </w:rPr>
        <w:t>Boley</w:t>
      </w:r>
      <w:proofErr w:type="spellEnd"/>
      <w:r w:rsidRPr="00DF0413">
        <w:rPr>
          <w:rStyle w:val="StyleUnderline"/>
          <w:rFonts w:asciiTheme="minorHAnsi" w:hAnsiTheme="minorHAnsi" w:cstheme="minorHAnsi"/>
        </w:rPr>
        <w:t xml:space="preserve"> said. "</w:t>
      </w:r>
      <w:r w:rsidRPr="00C86602">
        <w:rPr>
          <w:rStyle w:val="StyleUnderline"/>
          <w:rFonts w:asciiTheme="minorHAnsi" w:hAnsiTheme="minorHAnsi" w:cstheme="minorHAnsi"/>
          <w:highlight w:val="cyan"/>
        </w:rPr>
        <w:t>That creates</w:t>
      </w:r>
      <w:r w:rsidRPr="00DF0413">
        <w:rPr>
          <w:rStyle w:val="StyleUnderline"/>
          <w:rFonts w:asciiTheme="minorHAnsi" w:hAnsiTheme="minorHAnsi" w:cstheme="minorHAnsi"/>
        </w:rPr>
        <w:t xml:space="preserve"> these little </w:t>
      </w:r>
      <w:r w:rsidRPr="003F1207">
        <w:rPr>
          <w:rStyle w:val="StyleUnderline"/>
          <w:rFonts w:asciiTheme="minorHAnsi" w:hAnsiTheme="minorHAnsi" w:cstheme="minorHAnsi"/>
        </w:rPr>
        <w:t xml:space="preserve">temporary </w:t>
      </w:r>
      <w:r w:rsidRPr="00C86602">
        <w:rPr>
          <w:rStyle w:val="StyleUnderline"/>
          <w:rFonts w:asciiTheme="minorHAnsi" w:hAnsiTheme="minorHAnsi" w:cstheme="minorHAnsi"/>
          <w:highlight w:val="cyan"/>
        </w:rPr>
        <w:t>holes in</w:t>
      </w:r>
      <w:r w:rsidRPr="00DF0413">
        <w:rPr>
          <w:rStyle w:val="StyleUnderline"/>
          <w:rFonts w:asciiTheme="minorHAnsi" w:hAnsiTheme="minorHAnsi" w:cstheme="minorHAnsi"/>
        </w:rPr>
        <w:t xml:space="preserve"> the </w:t>
      </w:r>
      <w:r w:rsidRPr="005D100E">
        <w:rPr>
          <w:rStyle w:val="StyleUnderline"/>
          <w:rFonts w:asciiTheme="minorHAnsi" w:hAnsiTheme="minorHAnsi" w:cstheme="minorHAnsi"/>
          <w:highlight w:val="cyan"/>
        </w:rPr>
        <w:t>stratospher</w:t>
      </w:r>
      <w:r w:rsidRPr="003F1207">
        <w:rPr>
          <w:rStyle w:val="StyleUnderline"/>
          <w:rFonts w:asciiTheme="minorHAnsi" w:hAnsiTheme="minorHAnsi" w:cstheme="minorHAnsi"/>
        </w:rPr>
        <w:t xml:space="preserve">ic </w:t>
      </w:r>
      <w:r w:rsidRPr="005D100E">
        <w:rPr>
          <w:rStyle w:val="StyleUnderline"/>
          <w:rFonts w:asciiTheme="minorHAnsi" w:hAnsiTheme="minorHAnsi" w:cstheme="minorHAnsi"/>
        </w:rPr>
        <w:t>ozon</w:t>
      </w:r>
      <w:r w:rsidRPr="003F1207">
        <w:rPr>
          <w:rStyle w:val="StyleUnderline"/>
          <w:rFonts w:asciiTheme="minorHAnsi" w:hAnsiTheme="minorHAnsi" w:cstheme="minorHAnsi"/>
          <w:highlight w:val="cyan"/>
        </w:rPr>
        <w:t>e</w:t>
      </w:r>
      <w:r w:rsidRPr="005D100E">
        <w:rPr>
          <w:rStyle w:val="StyleUnderline"/>
          <w:rFonts w:asciiTheme="minorHAnsi" w:hAnsiTheme="minorHAnsi" w:cstheme="minorHAnsi"/>
        </w:rPr>
        <w:t xml:space="preserve"> layer</w:t>
      </w:r>
      <w:r w:rsidRPr="00DF0413">
        <w:rPr>
          <w:rStyle w:val="StyleUnderline"/>
          <w:rFonts w:asciiTheme="minorHAnsi" w:hAnsiTheme="minorHAnsi" w:cstheme="minorHAnsi"/>
        </w:rPr>
        <w:t>. That's one of the biggest concerns about compositional changes to the atmosphere that spaceflight can cause."</w:t>
      </w:r>
    </w:p>
    <w:p w14:paraId="4637E5C0" w14:textId="77777777" w:rsidR="009D2E5B" w:rsidRPr="00DF0413" w:rsidRDefault="009D2E5B" w:rsidP="009D2E5B">
      <w:pPr>
        <w:rPr>
          <w:rFonts w:asciiTheme="minorHAnsi" w:hAnsiTheme="minorHAnsi" w:cstheme="minorHAnsi"/>
          <w:b/>
          <w:u w:val="single"/>
        </w:rPr>
      </w:pPr>
      <w:r w:rsidRPr="00DF0413">
        <w:rPr>
          <w:rStyle w:val="StyleUnderline"/>
          <w:rFonts w:asciiTheme="minorHAnsi" w:hAnsiTheme="minorHAnsi" w:cstheme="minorHAnsi"/>
        </w:rPr>
        <w:t xml:space="preserve">The </w:t>
      </w:r>
      <w:r w:rsidRPr="00C86602">
        <w:rPr>
          <w:rStyle w:val="StyleUnderline"/>
          <w:rFonts w:asciiTheme="minorHAnsi" w:hAnsiTheme="minorHAnsi" w:cstheme="minorHAnsi"/>
          <w:highlight w:val="cyan"/>
        </w:rPr>
        <w:t>ozone</w:t>
      </w:r>
      <w:r w:rsidRPr="00DF0413">
        <w:rPr>
          <w:rStyle w:val="StyleUnderline"/>
          <w:rFonts w:asciiTheme="minorHAnsi" w:hAnsiTheme="minorHAnsi" w:cstheme="minorHAnsi"/>
        </w:rPr>
        <w:t xml:space="preserve"> layer </w:t>
      </w:r>
      <w:r w:rsidRPr="00C86602">
        <w:rPr>
          <w:rStyle w:val="StyleUnderline"/>
          <w:rFonts w:asciiTheme="minorHAnsi" w:hAnsiTheme="minorHAnsi" w:cstheme="minorHAnsi"/>
          <w:highlight w:val="cyan"/>
        </w:rPr>
        <w:t>protects life</w:t>
      </w:r>
      <w:r w:rsidRPr="00DF0413">
        <w:rPr>
          <w:rStyle w:val="StyleUnderline"/>
          <w:rFonts w:asciiTheme="minorHAnsi" w:hAnsiTheme="minorHAnsi" w:cstheme="minorHAnsi"/>
        </w:rPr>
        <w:t xml:space="preserve"> on Earth </w:t>
      </w:r>
      <w:r w:rsidRPr="00C86602">
        <w:rPr>
          <w:rStyle w:val="StyleUnderline"/>
          <w:rFonts w:asciiTheme="minorHAnsi" w:hAnsiTheme="minorHAnsi" w:cstheme="minorHAnsi"/>
          <w:highlight w:val="cyan"/>
        </w:rPr>
        <w:t>from harmful UV radiation</w:t>
      </w:r>
      <w:r w:rsidRPr="00DF0413">
        <w:rPr>
          <w:rStyle w:val="StyleUnderline"/>
          <w:rFonts w:asciiTheme="minorHAnsi" w:hAnsiTheme="minorHAnsi" w:cstheme="minorHAnsi"/>
        </w:rPr>
        <w:t xml:space="preserve">. The </w:t>
      </w:r>
      <w:r w:rsidRPr="00C86602">
        <w:rPr>
          <w:rStyle w:val="StyleUnderline"/>
          <w:rFonts w:asciiTheme="minorHAnsi" w:hAnsiTheme="minorHAnsi" w:cstheme="minorHAnsi"/>
          <w:highlight w:val="cyan"/>
        </w:rPr>
        <w:t>depletion</w:t>
      </w:r>
      <w:r w:rsidRPr="00DF0413">
        <w:rPr>
          <w:rStyle w:val="StyleUnderline"/>
          <w:rFonts w:asciiTheme="minorHAnsi" w:hAnsiTheme="minorHAnsi" w:cstheme="minorHAnsi"/>
        </w:rPr>
        <w:t xml:space="preserve"> of ozone in the stratosphere, the second lowest layer of the atmosphere extending between altitudes of approximately 7 to 40 miles (10 to 60 kilometers</w:t>
      </w:r>
      <w:r w:rsidRPr="003F1207">
        <w:rPr>
          <w:rStyle w:val="StyleUnderline"/>
          <w:rFonts w:asciiTheme="minorHAnsi" w:hAnsiTheme="minorHAnsi" w:cstheme="minorHAnsi"/>
        </w:rPr>
        <w:t>), led to</w:t>
      </w:r>
      <w:r w:rsidRPr="00DF0413">
        <w:rPr>
          <w:rStyle w:val="StyleUnderline"/>
          <w:rFonts w:asciiTheme="minorHAnsi" w:hAnsiTheme="minorHAnsi" w:cstheme="minorHAnsi"/>
        </w:rPr>
        <w:t xml:space="preserve"> an </w:t>
      </w:r>
      <w:r w:rsidRPr="003F1207">
        <w:rPr>
          <w:rStyle w:val="StyleUnderline"/>
          <w:rFonts w:asciiTheme="minorHAnsi" w:hAnsiTheme="minorHAnsi" w:cstheme="minorHAnsi"/>
        </w:rPr>
        <w:t>increased</w:t>
      </w:r>
      <w:r w:rsidRPr="00DF0413">
        <w:rPr>
          <w:rStyle w:val="StyleUnderline"/>
          <w:rFonts w:asciiTheme="minorHAnsi" w:hAnsiTheme="minorHAnsi" w:cstheme="minorHAnsi"/>
        </w:rPr>
        <w:t xml:space="preserve"> risk of </w:t>
      </w:r>
      <w:r w:rsidRPr="003F1207">
        <w:rPr>
          <w:rStyle w:val="StyleUnderline"/>
          <w:rFonts w:asciiTheme="minorHAnsi" w:hAnsiTheme="minorHAnsi" w:cstheme="minorHAnsi"/>
        </w:rPr>
        <w:t xml:space="preserve">cancer and eye damage </w:t>
      </w:r>
      <w:r w:rsidRPr="00C86602">
        <w:rPr>
          <w:rStyle w:val="StyleUnderline"/>
          <w:rFonts w:asciiTheme="minorHAnsi" w:hAnsiTheme="minorHAnsi" w:cstheme="minorHAnsi"/>
        </w:rPr>
        <w:t>for</w:t>
      </w:r>
      <w:r w:rsidRPr="00DF0413">
        <w:rPr>
          <w:rStyle w:val="StyleUnderline"/>
          <w:rFonts w:asciiTheme="minorHAnsi" w:hAnsiTheme="minorHAnsi" w:cstheme="minorHAnsi"/>
        </w:rPr>
        <w:t xml:space="preserve"> humans on Earth. </w:t>
      </w:r>
    </w:p>
    <w:p w14:paraId="6975CDE4" w14:textId="77777777" w:rsidR="009D2E5B" w:rsidRPr="00C86602" w:rsidRDefault="009D2E5B" w:rsidP="009D2E5B">
      <w:pPr>
        <w:rPr>
          <w:rFonts w:asciiTheme="minorHAnsi" w:hAnsiTheme="minorHAnsi" w:cstheme="minorHAnsi"/>
          <w:sz w:val="16"/>
          <w:szCs w:val="16"/>
        </w:rPr>
      </w:pPr>
      <w:r w:rsidRPr="00C86602">
        <w:rPr>
          <w:rFonts w:asciiTheme="minorHAnsi" w:hAnsiTheme="minorHAnsi" w:cstheme="minorHAnsi"/>
          <w:sz w:val="16"/>
          <w:szCs w:val="16"/>
        </w:rPr>
        <w:t xml:space="preserve">Gerhard </w:t>
      </w:r>
      <w:proofErr w:type="spellStart"/>
      <w:r w:rsidRPr="00C86602">
        <w:rPr>
          <w:rFonts w:asciiTheme="minorHAnsi" w:hAnsiTheme="minorHAnsi" w:cstheme="minorHAnsi"/>
          <w:sz w:val="16"/>
          <w:szCs w:val="16"/>
        </w:rPr>
        <w:t>Drolshagen</w:t>
      </w:r>
      <w:proofErr w:type="spellEnd"/>
      <w:r w:rsidRPr="00C86602">
        <w:rPr>
          <w:rFonts w:asciiTheme="minorHAnsi" w:hAnsiTheme="minorHAnsi" w:cstheme="minorHAnsi"/>
          <w:sz w:val="16"/>
          <w:szCs w:val="16"/>
        </w:rPr>
        <w:t xml:space="preserve">,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67689E2F" w14:textId="77777777" w:rsidR="009D2E5B" w:rsidRPr="00C86602" w:rsidRDefault="009D2E5B" w:rsidP="009D2E5B">
      <w:pPr>
        <w:rPr>
          <w:rFonts w:asciiTheme="minorHAnsi" w:hAnsiTheme="minorHAnsi" w:cstheme="minorHAnsi"/>
          <w:sz w:val="16"/>
        </w:rPr>
      </w:pPr>
      <w:proofErr w:type="spellStart"/>
      <w:r w:rsidRPr="00C86602">
        <w:rPr>
          <w:rFonts w:asciiTheme="minorHAnsi" w:hAnsiTheme="minorHAnsi" w:cstheme="minorHAnsi"/>
          <w:sz w:val="16"/>
        </w:rPr>
        <w:t>Boley</w:t>
      </w:r>
      <w:proofErr w:type="spellEnd"/>
      <w:r w:rsidRPr="00C86602">
        <w:rPr>
          <w:rFonts w:asciiTheme="minorHAnsi" w:hAnsiTheme="minorHAnsi" w:cstheme="minorHAnsi"/>
          <w:sz w:val="16"/>
        </w:rPr>
        <w:t xml:space="preserve"> said that </w:t>
      </w:r>
      <w:r w:rsidRPr="00C86602">
        <w:rPr>
          <w:rStyle w:val="StyleUnderline"/>
          <w:rFonts w:asciiTheme="minorHAnsi" w:hAnsiTheme="minorHAnsi" w:cstheme="minorHAnsi"/>
          <w:highlight w:val="cyan"/>
        </w:rPr>
        <w:t>as</w:t>
      </w:r>
      <w:r w:rsidRPr="00DF0413">
        <w:rPr>
          <w:rStyle w:val="StyleUnderline"/>
          <w:rFonts w:asciiTheme="minorHAnsi" w:hAnsiTheme="minorHAnsi" w:cstheme="minorHAnsi"/>
        </w:rPr>
        <w:t xml:space="preserve"> the </w:t>
      </w:r>
      <w:r w:rsidRPr="00C86602">
        <w:rPr>
          <w:rStyle w:val="StyleUnderline"/>
          <w:rFonts w:asciiTheme="minorHAnsi" w:hAnsiTheme="minorHAnsi" w:cstheme="minorHAnsi"/>
          <w:highlight w:val="cyan"/>
        </w:rPr>
        <w:t>alumina sinks</w:t>
      </w:r>
      <w:r w:rsidRPr="00DF0413">
        <w:rPr>
          <w:rStyle w:val="StyleUnderline"/>
          <w:rFonts w:asciiTheme="minorHAnsi" w:hAnsiTheme="minorHAnsi" w:cstheme="minorHAnsi"/>
        </w:rPr>
        <w:t xml:space="preserve"> into the stratosphere, </w:t>
      </w:r>
      <w:r w:rsidRPr="005D100E">
        <w:rPr>
          <w:rStyle w:val="StyleUnderline"/>
          <w:rFonts w:asciiTheme="minorHAnsi" w:hAnsiTheme="minorHAnsi" w:cstheme="minorHAnsi"/>
        </w:rPr>
        <w:t xml:space="preserve">it </w:t>
      </w:r>
      <w:r w:rsidRPr="00C86602">
        <w:rPr>
          <w:rStyle w:val="StyleUnderline"/>
          <w:rFonts w:asciiTheme="minorHAnsi" w:hAnsiTheme="minorHAnsi" w:cstheme="minorHAnsi"/>
          <w:highlight w:val="cyan"/>
        </w:rPr>
        <w:t>will</w:t>
      </w:r>
      <w:r w:rsidRPr="00DF0413">
        <w:rPr>
          <w:rStyle w:val="StyleUnderline"/>
          <w:rFonts w:asciiTheme="minorHAnsi" w:hAnsiTheme="minorHAnsi" w:cstheme="minorHAnsi"/>
        </w:rPr>
        <w:t xml:space="preserve"> cause chemical reactions, which, based on existing knowledge, will likely </w:t>
      </w:r>
      <w:r w:rsidRPr="00C86602">
        <w:rPr>
          <w:rStyle w:val="StyleUnderline"/>
          <w:rFonts w:asciiTheme="minorHAnsi" w:hAnsiTheme="minorHAnsi" w:cstheme="minorHAnsi"/>
          <w:highlight w:val="cyan"/>
        </w:rPr>
        <w:t>trigger ozone destruction</w:t>
      </w:r>
      <w:r w:rsidRPr="00C86602">
        <w:rPr>
          <w:rFonts w:asciiTheme="minorHAnsi" w:hAnsiTheme="minorHAnsi" w:cstheme="minorHAnsi"/>
          <w:sz w:val="16"/>
        </w:rPr>
        <w:t>.</w:t>
      </w:r>
    </w:p>
    <w:p w14:paraId="338962AB" w14:textId="77777777" w:rsidR="009D2E5B" w:rsidRPr="00C86602" w:rsidRDefault="009D2E5B" w:rsidP="009D2E5B">
      <w:pPr>
        <w:rPr>
          <w:rFonts w:asciiTheme="minorHAnsi" w:hAnsiTheme="minorHAnsi" w:cstheme="minorHAnsi"/>
          <w:sz w:val="16"/>
          <w:szCs w:val="16"/>
        </w:rPr>
      </w:pPr>
      <w:proofErr w:type="spellStart"/>
      <w:r w:rsidRPr="00C86602">
        <w:rPr>
          <w:rFonts w:asciiTheme="minorHAnsi" w:hAnsiTheme="minorHAnsi" w:cstheme="minorHAnsi"/>
          <w:sz w:val="16"/>
          <w:szCs w:val="16"/>
        </w:rPr>
        <w:t>Drolshagen</w:t>
      </w:r>
      <w:proofErr w:type="spellEnd"/>
      <w:r w:rsidRPr="00C86602">
        <w:rPr>
          <w:rFonts w:asciiTheme="minorHAnsi" w:hAnsiTheme="minorHAnsi" w:cstheme="minorHAnsi"/>
          <w:sz w:val="16"/>
          <w:szCs w:val="16"/>
        </w:rPr>
        <w:t>, who wasn't involved in the recent study, agreed that because "satellites are mostly made of aluminum, the amount of aluminum deposited in the atmosphere will certainly increase."</w:t>
      </w:r>
    </w:p>
    <w:p w14:paraId="389AFBAF" w14:textId="77777777" w:rsidR="009D2E5B" w:rsidRPr="00C86602" w:rsidRDefault="009D2E5B" w:rsidP="009D2E5B">
      <w:pPr>
        <w:rPr>
          <w:rFonts w:asciiTheme="minorHAnsi" w:hAnsiTheme="minorHAnsi" w:cstheme="minorHAnsi"/>
          <w:sz w:val="16"/>
          <w:szCs w:val="16"/>
        </w:rPr>
      </w:pPr>
      <w:r w:rsidRPr="00C86602">
        <w:rPr>
          <w:rFonts w:asciiTheme="minorHAnsi" w:hAnsiTheme="minorHAnsi" w:cstheme="minorHAnsi"/>
          <w:sz w:val="16"/>
          <w:szCs w:val="16"/>
        </w:rPr>
        <w:t xml:space="preserve">Concerns about the effects of </w:t>
      </w:r>
      <w:proofErr w:type="spellStart"/>
      <w:r w:rsidRPr="00C86602">
        <w:rPr>
          <w:rFonts w:asciiTheme="minorHAnsi" w:hAnsiTheme="minorHAnsi" w:cstheme="minorHAnsi"/>
          <w:sz w:val="16"/>
          <w:szCs w:val="16"/>
        </w:rPr>
        <w:t>aluminium</w:t>
      </w:r>
      <w:proofErr w:type="spellEnd"/>
      <w:r w:rsidRPr="00C86602">
        <w:rPr>
          <w:rFonts w:asciiTheme="minorHAnsi" w:hAnsiTheme="minorHAnsi" w:cstheme="minorHAnsi"/>
          <w:sz w:val="16"/>
          <w:szCs w:val="16"/>
        </w:rPr>
        <w:t xml:space="preserve"> oxides on the atmosphere have been cited by U.S. telecommunications operator </w:t>
      </w:r>
      <w:proofErr w:type="spellStart"/>
      <w:r w:rsidRPr="00C86602">
        <w:rPr>
          <w:rFonts w:asciiTheme="minorHAnsi" w:hAnsiTheme="minorHAnsi" w:cstheme="minorHAnsi"/>
          <w:sz w:val="16"/>
          <w:szCs w:val="16"/>
        </w:rPr>
        <w:t>Viasat</w:t>
      </w:r>
      <w:proofErr w:type="spellEnd"/>
      <w:r w:rsidRPr="00C86602">
        <w:rPr>
          <w:rFonts w:asciiTheme="minorHAnsi" w:hAnsiTheme="minorHAnsi" w:cstheme="minorHAnsi"/>
          <w:sz w:val="16"/>
          <w:szCs w:val="16"/>
        </w:rPr>
        <w:t xml:space="preserve"> in its request to the US Federal Communications </w:t>
      </w:r>
      <w:proofErr w:type="spellStart"/>
      <w:r w:rsidRPr="00C86602">
        <w:rPr>
          <w:rFonts w:asciiTheme="minorHAnsi" w:hAnsiTheme="minorHAnsi" w:cstheme="minorHAnsi"/>
          <w:sz w:val="16"/>
          <w:szCs w:val="16"/>
        </w:rPr>
        <w:t>Commision</w:t>
      </w:r>
      <w:proofErr w:type="spellEnd"/>
      <w:r w:rsidRPr="00C86602">
        <w:rPr>
          <w:rFonts w:asciiTheme="minorHAnsi" w:hAnsiTheme="minorHAnsi" w:cstheme="minorHAnsi"/>
          <w:sz w:val="16"/>
          <w:szCs w:val="16"/>
        </w:rPr>
        <w:t xml:space="preserve"> to suspend launches of SpaceX's </w:t>
      </w:r>
      <w:proofErr w:type="spellStart"/>
      <w:r w:rsidRPr="00C86602">
        <w:rPr>
          <w:rFonts w:asciiTheme="minorHAnsi" w:hAnsiTheme="minorHAnsi" w:cstheme="minorHAnsi"/>
          <w:sz w:val="16"/>
          <w:szCs w:val="16"/>
        </w:rPr>
        <w:t>Starlink</w:t>
      </w:r>
      <w:proofErr w:type="spellEnd"/>
      <w:r w:rsidRPr="00C86602">
        <w:rPr>
          <w:rFonts w:asciiTheme="minorHAnsi" w:hAnsiTheme="minorHAnsi" w:cstheme="minorHAnsi"/>
          <w:sz w:val="16"/>
          <w:szCs w:val="16"/>
        </w:rPr>
        <w:t xml:space="preserve"> </w:t>
      </w:r>
      <w:proofErr w:type="spellStart"/>
      <w:r w:rsidRPr="00C86602">
        <w:rPr>
          <w:rFonts w:asciiTheme="minorHAnsi" w:hAnsiTheme="minorHAnsi" w:cstheme="minorHAnsi"/>
          <w:sz w:val="16"/>
          <w:szCs w:val="16"/>
        </w:rPr>
        <w:t>megaconstellation</w:t>
      </w:r>
      <w:proofErr w:type="spellEnd"/>
      <w:r w:rsidRPr="00C86602">
        <w:rPr>
          <w:rFonts w:asciiTheme="minorHAnsi" w:hAnsiTheme="minorHAnsi" w:cstheme="minorHAnsi"/>
          <w:sz w:val="16"/>
          <w:szCs w:val="16"/>
        </w:rPr>
        <w:t xml:space="preserve"> until a proper environmental review of its possible impacts is conducted.</w:t>
      </w:r>
    </w:p>
    <w:p w14:paraId="2CB63FF1" w14:textId="77777777" w:rsidR="009D2E5B" w:rsidRPr="00C86602" w:rsidRDefault="009D2E5B" w:rsidP="009D2E5B">
      <w:pPr>
        <w:rPr>
          <w:rFonts w:asciiTheme="minorHAnsi" w:hAnsiTheme="minorHAnsi" w:cstheme="minorHAnsi"/>
          <w:sz w:val="16"/>
          <w:szCs w:val="16"/>
        </w:rPr>
      </w:pPr>
      <w:r w:rsidRPr="00C86602">
        <w:rPr>
          <w:rFonts w:asciiTheme="minorHAnsi" w:hAnsiTheme="minorHAnsi" w:cstheme="minorHAnsi"/>
          <w:sz w:val="16"/>
          <w:szCs w:val="16"/>
        </w:rPr>
        <w:t>Learning from past mistakes</w:t>
      </w:r>
    </w:p>
    <w:p w14:paraId="66BFD272" w14:textId="77777777" w:rsidR="009D2E5B" w:rsidRPr="00DF0413" w:rsidRDefault="009D2E5B" w:rsidP="009D2E5B">
      <w:pPr>
        <w:rPr>
          <w:rFonts w:asciiTheme="minorHAnsi" w:hAnsiTheme="minorHAnsi" w:cstheme="minorHAnsi"/>
          <w:b/>
          <w:u w:val="single"/>
        </w:rPr>
      </w:pPr>
      <w:r w:rsidRPr="00DF0413">
        <w:rPr>
          <w:rStyle w:val="StyleUnderline"/>
          <w:rFonts w:asciiTheme="minorHAnsi" w:hAnsiTheme="minorHAnsi" w:cstheme="minorHAnsi"/>
        </w:rPr>
        <w:t xml:space="preserve">In their study, </w:t>
      </w:r>
      <w:proofErr w:type="spellStart"/>
      <w:r w:rsidRPr="00DF0413">
        <w:rPr>
          <w:rStyle w:val="StyleUnderline"/>
          <w:rFonts w:asciiTheme="minorHAnsi" w:hAnsiTheme="minorHAnsi" w:cstheme="minorHAnsi"/>
        </w:rPr>
        <w:t>Boley</w:t>
      </w:r>
      <w:proofErr w:type="spellEnd"/>
      <w:r w:rsidRPr="00DF0413">
        <w:rPr>
          <w:rStyle w:val="StyleUnderline"/>
          <w:rFonts w:asciiTheme="minorHAnsi" w:hAnsiTheme="minorHAnsi" w:cstheme="minorHAnsi"/>
        </w:rPr>
        <w:t xml:space="preserve"> and his colleagues looked only at the effects of the first generation of </w:t>
      </w:r>
      <w:r w:rsidRPr="00C86602">
        <w:rPr>
          <w:rStyle w:val="StyleUnderline"/>
          <w:rFonts w:asciiTheme="minorHAnsi" w:hAnsiTheme="minorHAnsi" w:cstheme="minorHAnsi"/>
          <w:highlight w:val="cyan"/>
        </w:rPr>
        <w:t xml:space="preserve">the </w:t>
      </w:r>
      <w:proofErr w:type="spellStart"/>
      <w:r w:rsidRPr="00C86602">
        <w:rPr>
          <w:rStyle w:val="StyleUnderline"/>
          <w:rFonts w:asciiTheme="minorHAnsi" w:hAnsiTheme="minorHAnsi" w:cstheme="minorHAnsi"/>
          <w:highlight w:val="cyan"/>
        </w:rPr>
        <w:t>Starlink</w:t>
      </w:r>
      <w:proofErr w:type="spellEnd"/>
      <w:r w:rsidRPr="00C86602">
        <w:rPr>
          <w:rStyle w:val="StyleUnderline"/>
          <w:rFonts w:asciiTheme="minorHAnsi" w:hAnsiTheme="minorHAnsi" w:cstheme="minorHAnsi"/>
          <w:highlight w:val="cyan"/>
        </w:rPr>
        <w:t xml:space="preserve"> </w:t>
      </w:r>
      <w:proofErr w:type="spellStart"/>
      <w:r w:rsidRPr="00C86602">
        <w:rPr>
          <w:rStyle w:val="StyleUnderline"/>
          <w:rFonts w:asciiTheme="minorHAnsi" w:hAnsiTheme="minorHAnsi" w:cstheme="minorHAnsi"/>
          <w:highlight w:val="cyan"/>
        </w:rPr>
        <w:t>megaconstellation</w:t>
      </w:r>
      <w:proofErr w:type="spellEnd"/>
      <w:r w:rsidRPr="00DF0413">
        <w:rPr>
          <w:rStyle w:val="StyleUnderline"/>
          <w:rFonts w:asciiTheme="minorHAnsi" w:hAnsiTheme="minorHAnsi" w:cstheme="minorHAnsi"/>
        </w:rPr>
        <w:t xml:space="preserve">, which is expected to </w:t>
      </w:r>
      <w:r w:rsidRPr="00C86602">
        <w:rPr>
          <w:rStyle w:val="StyleUnderline"/>
          <w:rFonts w:asciiTheme="minorHAnsi" w:hAnsiTheme="minorHAnsi" w:cstheme="minorHAnsi"/>
          <w:highlight w:val="cyan"/>
        </w:rPr>
        <w:t>consist of 12,000 satellites</w:t>
      </w:r>
      <w:r w:rsidRPr="00C86602">
        <w:rPr>
          <w:rStyle w:val="StyleUnderline"/>
          <w:rFonts w:asciiTheme="minorHAnsi" w:hAnsiTheme="minorHAnsi" w:cstheme="minorHAnsi"/>
        </w:rPr>
        <w:t>.</w:t>
      </w:r>
      <w:r w:rsidRPr="00C86602">
        <w:rPr>
          <w:rFonts w:asciiTheme="minorHAnsi" w:hAnsiTheme="minorHAnsi" w:cstheme="minorHAnsi"/>
          <w:sz w:val="16"/>
        </w:rPr>
        <w:t xml:space="preserve"> More than 1,700 of these have already been launched. </w:t>
      </w:r>
      <w:r w:rsidRPr="00DF0413">
        <w:rPr>
          <w:rStyle w:val="StyleUnderline"/>
          <w:rFonts w:asciiTheme="minorHAnsi" w:hAnsiTheme="minorHAnsi" w:cstheme="minorHAnsi"/>
        </w:rPr>
        <w:t xml:space="preserve">As a result of SpaceX's activities (and to a lesser extent those of other constellation operators), </w:t>
      </w:r>
      <w:r w:rsidRPr="00C86602">
        <w:rPr>
          <w:rStyle w:val="StyleUnderline"/>
          <w:rFonts w:asciiTheme="minorHAnsi" w:hAnsiTheme="minorHAnsi" w:cstheme="minorHAnsi"/>
          <w:highlight w:val="cyan"/>
        </w:rPr>
        <w:t>the number of</w:t>
      </w:r>
      <w:r w:rsidRPr="00DF0413">
        <w:rPr>
          <w:rStyle w:val="StyleUnderline"/>
          <w:rFonts w:asciiTheme="minorHAnsi" w:hAnsiTheme="minorHAnsi" w:cstheme="minorHAnsi"/>
        </w:rPr>
        <w:t xml:space="preserve"> active and defunct </w:t>
      </w:r>
      <w:r w:rsidRPr="00C86602">
        <w:rPr>
          <w:rStyle w:val="StyleUnderline"/>
          <w:rFonts w:asciiTheme="minorHAnsi" w:hAnsiTheme="minorHAnsi" w:cstheme="minorHAnsi"/>
          <w:highlight w:val="cyan"/>
        </w:rPr>
        <w:t>sat</w:t>
      </w:r>
      <w:r w:rsidRPr="00DF0413">
        <w:rPr>
          <w:rStyle w:val="StyleUnderline"/>
          <w:rFonts w:asciiTheme="minorHAnsi" w:hAnsiTheme="minorHAnsi" w:cstheme="minorHAnsi"/>
        </w:rPr>
        <w:t>ellite</w:t>
      </w:r>
      <w:r w:rsidRPr="00C86602">
        <w:rPr>
          <w:rStyle w:val="StyleUnderline"/>
          <w:rFonts w:asciiTheme="minorHAnsi" w:hAnsiTheme="minorHAnsi" w:cstheme="minorHAnsi"/>
          <w:highlight w:val="cyan"/>
        </w:rPr>
        <w:t>s in l</w:t>
      </w:r>
      <w:r w:rsidRPr="00DF0413">
        <w:rPr>
          <w:rStyle w:val="StyleUnderline"/>
          <w:rFonts w:asciiTheme="minorHAnsi" w:hAnsiTheme="minorHAnsi" w:cstheme="minorHAnsi"/>
        </w:rPr>
        <w:t xml:space="preserve">ow </w:t>
      </w:r>
      <w:r w:rsidRPr="00C86602">
        <w:rPr>
          <w:rStyle w:val="StyleUnderline"/>
          <w:rFonts w:asciiTheme="minorHAnsi" w:hAnsiTheme="minorHAnsi" w:cstheme="minorHAnsi"/>
          <w:highlight w:val="cyan"/>
        </w:rPr>
        <w:t>E</w:t>
      </w:r>
      <w:r w:rsidRPr="00DF0413">
        <w:rPr>
          <w:rStyle w:val="StyleUnderline"/>
          <w:rFonts w:asciiTheme="minorHAnsi" w:hAnsiTheme="minorHAnsi" w:cstheme="minorHAnsi"/>
        </w:rPr>
        <w:t xml:space="preserve">arth </w:t>
      </w:r>
      <w:r w:rsidRPr="00C86602">
        <w:rPr>
          <w:rStyle w:val="StyleUnderline"/>
          <w:rFonts w:asciiTheme="minorHAnsi" w:hAnsiTheme="minorHAnsi" w:cstheme="minorHAnsi"/>
          <w:highlight w:val="cyan"/>
        </w:rPr>
        <w:t>o</w:t>
      </w:r>
      <w:r w:rsidRPr="00DF0413">
        <w:rPr>
          <w:rStyle w:val="StyleUnderline"/>
          <w:rFonts w:asciiTheme="minorHAnsi" w:hAnsiTheme="minorHAnsi" w:cstheme="minorHAnsi"/>
        </w:rPr>
        <w:t xml:space="preserve">rbit, the region of space below the altitude of 620 miles (1,000 km), </w:t>
      </w:r>
      <w:r w:rsidRPr="00C86602">
        <w:rPr>
          <w:rStyle w:val="StyleUnderline"/>
          <w:rFonts w:asciiTheme="minorHAnsi" w:hAnsiTheme="minorHAnsi" w:cstheme="minorHAnsi"/>
          <w:highlight w:val="cyan"/>
        </w:rPr>
        <w:t>has increased</w:t>
      </w:r>
      <w:r w:rsidRPr="00DF0413">
        <w:rPr>
          <w:rStyle w:val="StyleUnderline"/>
          <w:rFonts w:asciiTheme="minorHAnsi" w:hAnsiTheme="minorHAnsi" w:cstheme="minorHAnsi"/>
        </w:rPr>
        <w:t xml:space="preserve"> by </w:t>
      </w:r>
      <w:r w:rsidRPr="00C86602">
        <w:rPr>
          <w:rStyle w:val="StyleUnderline"/>
          <w:rFonts w:asciiTheme="minorHAnsi" w:hAnsiTheme="minorHAnsi" w:cstheme="minorHAnsi"/>
          <w:highlight w:val="cyan"/>
        </w:rPr>
        <w:t>50% over</w:t>
      </w:r>
      <w:r w:rsidRPr="00DF0413">
        <w:rPr>
          <w:rStyle w:val="StyleUnderline"/>
          <w:rFonts w:asciiTheme="minorHAnsi" w:hAnsiTheme="minorHAnsi" w:cstheme="minorHAnsi"/>
        </w:rPr>
        <w:t xml:space="preserve"> the past </w:t>
      </w:r>
      <w:r w:rsidRPr="00C86602">
        <w:rPr>
          <w:rStyle w:val="StyleUnderline"/>
          <w:rFonts w:asciiTheme="minorHAnsi" w:hAnsiTheme="minorHAnsi" w:cstheme="minorHAnsi"/>
          <w:highlight w:val="cyan"/>
        </w:rPr>
        <w:t>two years</w:t>
      </w:r>
      <w:r w:rsidRPr="00DF0413">
        <w:rPr>
          <w:rStyle w:val="StyleUnderline"/>
          <w:rFonts w:asciiTheme="minorHAnsi" w:hAnsiTheme="minorHAnsi" w:cstheme="minorHAnsi"/>
        </w:rPr>
        <w:t xml:space="preserve">, according to the paper. </w:t>
      </w:r>
    </w:p>
    <w:p w14:paraId="67F94DB5" w14:textId="77777777" w:rsidR="009D2E5B" w:rsidRPr="002039F8" w:rsidRDefault="009D2E5B" w:rsidP="009D2E5B">
      <w:pPr>
        <w:rPr>
          <w:rFonts w:asciiTheme="minorHAnsi" w:hAnsiTheme="minorHAnsi" w:cstheme="minorHAnsi"/>
          <w:sz w:val="16"/>
        </w:rPr>
      </w:pPr>
      <w:r w:rsidRPr="002039F8">
        <w:rPr>
          <w:rStyle w:val="StyleUnderline"/>
          <w:rFonts w:asciiTheme="minorHAnsi" w:hAnsiTheme="minorHAnsi" w:cstheme="minorHAnsi"/>
        </w:rPr>
        <w:t xml:space="preserve">"The problem is that </w:t>
      </w:r>
      <w:r w:rsidRPr="002039F8">
        <w:rPr>
          <w:rStyle w:val="StyleUnderline"/>
          <w:rFonts w:asciiTheme="minorHAnsi" w:hAnsiTheme="minorHAnsi" w:cstheme="minorHAnsi"/>
          <w:highlight w:val="cyan"/>
        </w:rPr>
        <w:t>there are</w:t>
      </w:r>
      <w:r w:rsidRPr="002039F8">
        <w:rPr>
          <w:rStyle w:val="StyleUnderline"/>
          <w:rFonts w:asciiTheme="minorHAnsi" w:hAnsiTheme="minorHAnsi" w:cstheme="minorHAnsi"/>
        </w:rPr>
        <w:t xml:space="preserve"> now </w:t>
      </w:r>
      <w:r w:rsidRPr="002039F8">
        <w:rPr>
          <w:rStyle w:val="StyleUnderline"/>
          <w:rFonts w:asciiTheme="minorHAnsi" w:hAnsiTheme="minorHAnsi" w:cstheme="minorHAnsi"/>
          <w:highlight w:val="cyan"/>
        </w:rPr>
        <w:t>plans to launch</w:t>
      </w:r>
      <w:r w:rsidRPr="002039F8">
        <w:rPr>
          <w:rStyle w:val="StyleUnderline"/>
          <w:rFonts w:asciiTheme="minorHAnsi" w:hAnsiTheme="minorHAnsi" w:cstheme="minorHAnsi"/>
        </w:rPr>
        <w:t xml:space="preserve"> about </w:t>
      </w:r>
      <w:r w:rsidRPr="002039F8">
        <w:rPr>
          <w:rStyle w:val="StyleUnderline"/>
          <w:rFonts w:asciiTheme="minorHAnsi" w:hAnsiTheme="minorHAnsi" w:cstheme="minorHAnsi"/>
          <w:highlight w:val="cyan"/>
        </w:rPr>
        <w:t>55,000 satellites</w:t>
      </w:r>
      <w:r w:rsidRPr="002039F8">
        <w:rPr>
          <w:rFonts w:asciiTheme="minorHAnsi" w:hAnsiTheme="minorHAnsi" w:cstheme="minorHAnsi"/>
          <w:sz w:val="16"/>
        </w:rPr>
        <w:t xml:space="preserve">," </w:t>
      </w:r>
      <w:proofErr w:type="spellStart"/>
      <w:r w:rsidRPr="002039F8">
        <w:rPr>
          <w:rFonts w:asciiTheme="minorHAnsi" w:hAnsiTheme="minorHAnsi" w:cstheme="minorHAnsi"/>
          <w:sz w:val="16"/>
        </w:rPr>
        <w:t>Boley</w:t>
      </w:r>
      <w:proofErr w:type="spellEnd"/>
      <w:r w:rsidRPr="002039F8">
        <w:rPr>
          <w:rFonts w:asciiTheme="minorHAnsi" w:hAnsiTheme="minorHAnsi" w:cstheme="minorHAnsi"/>
          <w:sz w:val="16"/>
        </w:rPr>
        <w:t xml:space="preserve"> said. "</w:t>
      </w:r>
      <w:proofErr w:type="spellStart"/>
      <w:r w:rsidRPr="002039F8">
        <w:rPr>
          <w:rFonts w:asciiTheme="minorHAnsi" w:hAnsiTheme="minorHAnsi" w:cstheme="minorHAnsi"/>
          <w:sz w:val="16"/>
        </w:rPr>
        <w:t>Starlink</w:t>
      </w:r>
      <w:proofErr w:type="spellEnd"/>
      <w:r w:rsidRPr="002039F8">
        <w:rPr>
          <w:rFonts w:asciiTheme="minorHAnsi" w:hAnsiTheme="minorHAnsi" w:cstheme="minorHAnsi"/>
          <w:sz w:val="16"/>
        </w:rPr>
        <w:t xml:space="preserve"> second generation could consist of up to 30,000 satellites, then you have </w:t>
      </w:r>
      <w:proofErr w:type="spellStart"/>
      <w:r w:rsidRPr="002039F8">
        <w:rPr>
          <w:rFonts w:asciiTheme="minorHAnsi" w:hAnsiTheme="minorHAnsi" w:cstheme="minorHAnsi"/>
          <w:sz w:val="16"/>
        </w:rPr>
        <w:t>Starnet</w:t>
      </w:r>
      <w:proofErr w:type="spellEnd"/>
      <w:r w:rsidRPr="002039F8">
        <w:rPr>
          <w:rFonts w:asciiTheme="minorHAnsi" w:hAnsiTheme="minorHAnsi" w:cstheme="minorHAnsi"/>
          <w:sz w:val="16"/>
        </w:rPr>
        <w:t xml:space="preserve">, which is China's response to </w:t>
      </w:r>
      <w:proofErr w:type="spellStart"/>
      <w:r w:rsidRPr="002039F8">
        <w:rPr>
          <w:rFonts w:asciiTheme="minorHAnsi" w:hAnsiTheme="minorHAnsi" w:cstheme="minorHAnsi"/>
          <w:sz w:val="16"/>
        </w:rPr>
        <w:t>Starlink</w:t>
      </w:r>
      <w:proofErr w:type="spellEnd"/>
      <w:r w:rsidRPr="002039F8">
        <w:rPr>
          <w:rFonts w:asciiTheme="minorHAnsi" w:hAnsiTheme="minorHAnsi" w:cstheme="minorHAnsi"/>
          <w:sz w:val="16"/>
        </w:rPr>
        <w:t xml:space="preserve">, Amazon's Kuiper, </w:t>
      </w:r>
      <w:proofErr w:type="spellStart"/>
      <w:r w:rsidRPr="002039F8">
        <w:rPr>
          <w:rFonts w:asciiTheme="minorHAnsi" w:hAnsiTheme="minorHAnsi" w:cstheme="minorHAnsi"/>
          <w:sz w:val="16"/>
        </w:rPr>
        <w:t>OneWeb</w:t>
      </w:r>
      <w:proofErr w:type="spellEnd"/>
      <w:r w:rsidRPr="002039F8">
        <w:rPr>
          <w:rFonts w:asciiTheme="minorHAnsi" w:hAnsiTheme="minorHAnsi" w:cstheme="minorHAnsi"/>
          <w:sz w:val="16"/>
        </w:rPr>
        <w:t>. That could lead to unprecedented changes to the Earth’s upper atmosphere."</w:t>
      </w:r>
    </w:p>
    <w:p w14:paraId="622700FA" w14:textId="77777777" w:rsidR="009D2E5B" w:rsidRPr="00DF0413" w:rsidRDefault="009D2E5B" w:rsidP="009D2E5B">
      <w:pPr>
        <w:rPr>
          <w:rStyle w:val="StyleUnderline"/>
          <w:rFonts w:asciiTheme="minorHAnsi" w:hAnsiTheme="minorHAnsi" w:cstheme="minorHAnsi"/>
        </w:rPr>
      </w:pPr>
      <w:proofErr w:type="spellStart"/>
      <w:r w:rsidRPr="00DF0413">
        <w:rPr>
          <w:rStyle w:val="StyleUnderline"/>
          <w:rFonts w:asciiTheme="minorHAnsi" w:hAnsiTheme="minorHAnsi" w:cstheme="minorHAnsi"/>
        </w:rPr>
        <w:t>Megaconstellation</w:t>
      </w:r>
      <w:proofErr w:type="spellEnd"/>
      <w:r w:rsidRPr="00DF0413">
        <w:rPr>
          <w:rStyle w:val="StyleUnderline"/>
          <w:rFonts w:asciiTheme="minorHAnsi" w:hAnsiTheme="minorHAnsi" w:cstheme="minorHAnsi"/>
        </w:rPr>
        <w:t xml:space="preserve"> operators, inspired by the consumer technology model, </w:t>
      </w:r>
      <w:r w:rsidRPr="00C86602">
        <w:rPr>
          <w:rStyle w:val="StyleUnderline"/>
          <w:rFonts w:asciiTheme="minorHAnsi" w:hAnsiTheme="minorHAnsi" w:cstheme="minorHAnsi"/>
          <w:highlight w:val="cyan"/>
        </w:rPr>
        <w:t>expect fast development</w:t>
      </w:r>
      <w:r w:rsidRPr="00DF0413">
        <w:rPr>
          <w:rStyle w:val="StyleUnderline"/>
          <w:rFonts w:asciiTheme="minorHAnsi" w:hAnsiTheme="minorHAnsi" w:cstheme="minorHAnsi"/>
        </w:rPr>
        <w:t xml:space="preserve"> of new satellites </w:t>
      </w:r>
      <w:r w:rsidRPr="00C86602">
        <w:rPr>
          <w:rStyle w:val="StyleUnderline"/>
          <w:rFonts w:asciiTheme="minorHAnsi" w:hAnsiTheme="minorHAnsi" w:cstheme="minorHAnsi"/>
          <w:highlight w:val="cyan"/>
        </w:rPr>
        <w:t>and frequent replacement</w:t>
      </w:r>
      <w:r w:rsidRPr="00DF0413">
        <w:rPr>
          <w:rStyle w:val="StyleUnderline"/>
          <w:rFonts w:asciiTheme="minorHAnsi" w:hAnsiTheme="minorHAnsi" w:cstheme="minorHAnsi"/>
        </w:rPr>
        <w:t xml:space="preserve">, thus the high amount of satellites expected to be </w:t>
      </w:r>
      <w:r w:rsidRPr="005D100E">
        <w:rPr>
          <w:rStyle w:val="StyleUnderline"/>
          <w:rFonts w:asciiTheme="minorHAnsi" w:hAnsiTheme="minorHAnsi" w:cstheme="minorHAnsi"/>
          <w:highlight w:val="cyan"/>
        </w:rPr>
        <w:t>burning</w:t>
      </w:r>
      <w:r w:rsidRPr="00DF0413">
        <w:rPr>
          <w:rStyle w:val="StyleUnderline"/>
          <w:rFonts w:asciiTheme="minorHAnsi" w:hAnsiTheme="minorHAnsi" w:cstheme="minorHAnsi"/>
        </w:rPr>
        <w:t xml:space="preserve"> in </w:t>
      </w:r>
      <w:r w:rsidRPr="005D100E">
        <w:rPr>
          <w:rStyle w:val="StyleUnderline"/>
          <w:rFonts w:asciiTheme="minorHAnsi" w:hAnsiTheme="minorHAnsi" w:cstheme="minorHAnsi"/>
          <w:highlight w:val="cyan"/>
        </w:rPr>
        <w:t>the atmosphere</w:t>
      </w:r>
      <w:r w:rsidRPr="00DF0413">
        <w:rPr>
          <w:rStyle w:val="StyleUnderline"/>
          <w:rFonts w:asciiTheme="minorHAnsi" w:hAnsiTheme="minorHAnsi" w:cstheme="minorHAnsi"/>
        </w:rPr>
        <w:t xml:space="preserve"> on a </w:t>
      </w:r>
      <w:r w:rsidRPr="005D100E">
        <w:rPr>
          <w:rStyle w:val="StyleUnderline"/>
          <w:rFonts w:asciiTheme="minorHAnsi" w:hAnsiTheme="minorHAnsi" w:cstheme="minorHAnsi"/>
          <w:highlight w:val="cyan"/>
        </w:rPr>
        <w:t>daily</w:t>
      </w:r>
      <w:r w:rsidRPr="00DF0413">
        <w:rPr>
          <w:rStyle w:val="StyleUnderline"/>
          <w:rFonts w:asciiTheme="minorHAnsi" w:hAnsiTheme="minorHAnsi" w:cstheme="minorHAnsi"/>
        </w:rPr>
        <w:t xml:space="preserve"> basis. </w:t>
      </w:r>
    </w:p>
    <w:p w14:paraId="0D5D6A10" w14:textId="77777777" w:rsidR="009D2E5B" w:rsidRPr="00C86602" w:rsidRDefault="009D2E5B" w:rsidP="009D2E5B">
      <w:pPr>
        <w:rPr>
          <w:rFonts w:asciiTheme="minorHAnsi" w:hAnsiTheme="minorHAnsi" w:cstheme="minorHAnsi"/>
          <w:sz w:val="16"/>
        </w:rPr>
      </w:pPr>
      <w:r w:rsidRPr="00C86602">
        <w:rPr>
          <w:rFonts w:asciiTheme="minorHAnsi" w:hAnsiTheme="minorHAnsi" w:cstheme="minorHAnsi"/>
          <w:sz w:val="16"/>
        </w:rPr>
        <w:t>"</w:t>
      </w:r>
      <w:r w:rsidRPr="00DF0413">
        <w:rPr>
          <w:rStyle w:val="StyleUnderline"/>
          <w:rFonts w:asciiTheme="minorHAnsi" w:hAnsiTheme="minorHAnsi" w:cstheme="minorHAnsi"/>
        </w:rPr>
        <w:t>Humans are exceptionally good at underestimating our ability to change the environment,"</w:t>
      </w:r>
      <w:r w:rsidRPr="00C86602">
        <w:rPr>
          <w:rFonts w:asciiTheme="minorHAnsi" w:hAnsiTheme="minorHAnsi" w:cstheme="minorHAnsi"/>
          <w:sz w:val="16"/>
        </w:rPr>
        <w:t xml:space="preserve"> said </w:t>
      </w:r>
      <w:proofErr w:type="spellStart"/>
      <w:r w:rsidRPr="00C86602">
        <w:rPr>
          <w:rFonts w:asciiTheme="minorHAnsi" w:hAnsiTheme="minorHAnsi" w:cstheme="minorHAnsi"/>
          <w:sz w:val="16"/>
        </w:rPr>
        <w:t>Boley</w:t>
      </w:r>
      <w:proofErr w:type="spellEnd"/>
      <w:r w:rsidRPr="00C86602">
        <w:rPr>
          <w:rFonts w:asciiTheme="minorHAnsi" w:hAnsiTheme="minorHAnsi" w:cstheme="minorHAnsi"/>
          <w:sz w:val="16"/>
        </w:rPr>
        <w:t>.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53BAA939" w14:textId="77777777" w:rsidR="009D2E5B" w:rsidRPr="00DF0413" w:rsidRDefault="009D2E5B" w:rsidP="009D2E5B">
      <w:pPr>
        <w:rPr>
          <w:rFonts w:asciiTheme="minorHAnsi" w:hAnsiTheme="minorHAnsi" w:cstheme="minorHAnsi"/>
        </w:rPr>
      </w:pPr>
    </w:p>
    <w:p w14:paraId="3AFADF80" w14:textId="77777777" w:rsidR="009D2E5B" w:rsidRPr="00DF0413" w:rsidRDefault="009D2E5B" w:rsidP="009D2E5B">
      <w:pPr>
        <w:pStyle w:val="Heading4"/>
        <w:rPr>
          <w:rFonts w:asciiTheme="minorHAnsi" w:hAnsiTheme="minorHAnsi" w:cstheme="minorHAnsi"/>
        </w:rPr>
      </w:pPr>
      <w:r w:rsidRPr="00DF0413">
        <w:rPr>
          <w:rFonts w:asciiTheme="minorHAnsi" w:hAnsiTheme="minorHAnsi" w:cstheme="minorHAnsi"/>
        </w:rPr>
        <w:lastRenderedPageBreak/>
        <w:t>Ozone hole recovering now but depletion causes extinction.</w:t>
      </w:r>
    </w:p>
    <w:p w14:paraId="455D0BA4" w14:textId="77777777" w:rsidR="009D2E5B" w:rsidRPr="00DF0413" w:rsidRDefault="009D2E5B" w:rsidP="009D2E5B">
      <w:pPr>
        <w:rPr>
          <w:rFonts w:asciiTheme="minorHAnsi" w:hAnsiTheme="minorHAnsi" w:cstheme="minorHAnsi"/>
        </w:rPr>
      </w:pPr>
      <w:r w:rsidRPr="00DF0413">
        <w:rPr>
          <w:rStyle w:val="Style13ptBold"/>
          <w:rFonts w:asciiTheme="minorHAnsi" w:hAnsiTheme="minorHAnsi" w:cstheme="minorHAnsi"/>
        </w:rPr>
        <w:t xml:space="preserve">Browne 20 </w:t>
      </w:r>
      <w:r w:rsidRPr="00DF0413">
        <w:rPr>
          <w:rFonts w:asciiTheme="minorHAnsi" w:hAnsiTheme="minorHAnsi" w:cstheme="minorHAnsi"/>
        </w:rPr>
        <w:t xml:space="preserve">“Scientists warn erosion of ozone layer could lead to a modern mass extinction event” EDWARD BROWNE May 28, 2020 </w:t>
      </w:r>
      <w:hyperlink r:id="rId29" w:history="1">
        <w:r w:rsidRPr="00DF0413">
          <w:rPr>
            <w:rStyle w:val="Hyperlink"/>
            <w:rFonts w:asciiTheme="minorHAnsi" w:hAnsiTheme="minorHAnsi" w:cstheme="minorHAnsi"/>
          </w:rPr>
          <w:t>https://www.express.co.uk/news/science/1287983/ozone-layer-global-warming-mass-extinction-dinosaurs-Southampton</w:t>
        </w:r>
      </w:hyperlink>
      <w:r w:rsidRPr="00DF0413">
        <w:rPr>
          <w:rFonts w:asciiTheme="minorHAnsi" w:hAnsiTheme="minorHAnsi" w:cstheme="minorHAnsi"/>
        </w:rPr>
        <w:t xml:space="preserve"> SM</w:t>
      </w:r>
    </w:p>
    <w:p w14:paraId="1D9459C3" w14:textId="77777777" w:rsidR="009D2E5B" w:rsidRPr="00DF0413" w:rsidRDefault="009D2E5B" w:rsidP="009D2E5B">
      <w:pPr>
        <w:rPr>
          <w:rStyle w:val="StyleUnderline"/>
          <w:rFonts w:asciiTheme="minorHAnsi" w:hAnsiTheme="minorHAnsi" w:cstheme="minorHAnsi"/>
        </w:rPr>
      </w:pPr>
      <w:r w:rsidRPr="00C86602">
        <w:rPr>
          <w:rFonts w:asciiTheme="minorHAnsi" w:hAnsiTheme="minorHAnsi" w:cstheme="minorHAnsi"/>
          <w:sz w:val="16"/>
        </w:rPr>
        <w:t xml:space="preserve">Scientists warn </w:t>
      </w:r>
      <w:r w:rsidRPr="00C86602">
        <w:rPr>
          <w:rStyle w:val="StyleUnderline"/>
          <w:rFonts w:asciiTheme="minorHAnsi" w:hAnsiTheme="minorHAnsi" w:cstheme="minorHAnsi"/>
          <w:highlight w:val="cyan"/>
        </w:rPr>
        <w:t>erosion of ozone</w:t>
      </w:r>
      <w:r w:rsidRPr="00DF0413">
        <w:rPr>
          <w:rStyle w:val="StyleUnderline"/>
          <w:rFonts w:asciiTheme="minorHAnsi" w:hAnsiTheme="minorHAnsi" w:cstheme="minorHAnsi"/>
        </w:rPr>
        <w:t xml:space="preserve"> layer could </w:t>
      </w:r>
      <w:r w:rsidRPr="00C86602">
        <w:rPr>
          <w:rStyle w:val="StyleUnderline"/>
          <w:rFonts w:asciiTheme="minorHAnsi" w:hAnsiTheme="minorHAnsi" w:cstheme="minorHAnsi"/>
          <w:highlight w:val="cyan"/>
        </w:rPr>
        <w:t>lead to</w:t>
      </w:r>
      <w:r w:rsidRPr="00DF0413">
        <w:rPr>
          <w:rStyle w:val="StyleUnderline"/>
          <w:rFonts w:asciiTheme="minorHAnsi" w:hAnsiTheme="minorHAnsi" w:cstheme="minorHAnsi"/>
        </w:rPr>
        <w:t xml:space="preserve"> a modern </w:t>
      </w:r>
      <w:r w:rsidRPr="00C86602">
        <w:rPr>
          <w:rStyle w:val="StyleUnderline"/>
          <w:rFonts w:asciiTheme="minorHAnsi" w:hAnsiTheme="minorHAnsi" w:cstheme="minorHAnsi"/>
          <w:highlight w:val="cyan"/>
        </w:rPr>
        <w:t>mass extinction</w:t>
      </w:r>
      <w:r w:rsidRPr="00DF0413">
        <w:rPr>
          <w:rStyle w:val="StyleUnderline"/>
          <w:rFonts w:asciiTheme="minorHAnsi" w:hAnsiTheme="minorHAnsi" w:cstheme="minorHAnsi"/>
        </w:rPr>
        <w:t xml:space="preserve"> event</w:t>
      </w:r>
    </w:p>
    <w:p w14:paraId="5F4456BE" w14:textId="77777777" w:rsidR="009D2E5B" w:rsidRPr="00C86602" w:rsidRDefault="009D2E5B" w:rsidP="009D2E5B">
      <w:pPr>
        <w:rPr>
          <w:rFonts w:asciiTheme="minorHAnsi" w:hAnsiTheme="minorHAnsi" w:cstheme="minorHAnsi"/>
          <w:sz w:val="16"/>
          <w:szCs w:val="16"/>
        </w:rPr>
      </w:pPr>
      <w:r w:rsidRPr="00C86602">
        <w:rPr>
          <w:rFonts w:asciiTheme="minorHAnsi" w:hAnsiTheme="minorHAnsi" w:cstheme="minorHAnsi"/>
          <w:sz w:val="16"/>
          <w:szCs w:val="16"/>
        </w:rPr>
        <w:t>AN unexplained mass extinction event that occurred 359 million years ago may have been caused by erosion of the ozone layer, a UK study has found.</w:t>
      </w:r>
    </w:p>
    <w:p w14:paraId="5BC0AD1C" w14:textId="77777777" w:rsidR="009D2E5B" w:rsidRPr="00C86602" w:rsidRDefault="009D2E5B" w:rsidP="009D2E5B">
      <w:pPr>
        <w:rPr>
          <w:rFonts w:asciiTheme="minorHAnsi" w:hAnsiTheme="minorHAnsi" w:cstheme="minorHAnsi"/>
          <w:sz w:val="16"/>
          <w:szCs w:val="16"/>
        </w:rPr>
      </w:pPr>
      <w:r w:rsidRPr="00C86602">
        <w:rPr>
          <w:rFonts w:asciiTheme="minorHAnsi" w:hAnsiTheme="minorHAnsi" w:cstheme="minorHAnsi"/>
          <w:sz w:val="16"/>
          <w:szCs w:val="16"/>
        </w:rPr>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09BDEF34" w14:textId="77777777" w:rsidR="009D2E5B" w:rsidRPr="00DF0413" w:rsidRDefault="009D2E5B" w:rsidP="009D2E5B">
      <w:pPr>
        <w:rPr>
          <w:rStyle w:val="StyleUnderline"/>
          <w:rFonts w:asciiTheme="minorHAnsi" w:hAnsiTheme="minorHAnsi" w:cstheme="minorHAnsi"/>
        </w:rPr>
      </w:pPr>
      <w:r w:rsidRPr="00DF0413">
        <w:rPr>
          <w:rStyle w:val="StyleUnderline"/>
          <w:rFonts w:asciiTheme="minorHAnsi" w:hAnsiTheme="minorHAnsi" w:cstheme="minorHAnsi"/>
        </w:rPr>
        <w:t xml:space="preserve">During their study, they found evidence that plant spores from around the time had been damaged by UV radiation, suggesting that the </w:t>
      </w:r>
      <w:r w:rsidRPr="00C86602">
        <w:rPr>
          <w:rStyle w:val="StyleUnderline"/>
          <w:rFonts w:asciiTheme="minorHAnsi" w:hAnsiTheme="minorHAnsi" w:cstheme="minorHAnsi"/>
          <w:highlight w:val="cyan"/>
        </w:rPr>
        <w:t>Earth’s ozone</w:t>
      </w:r>
      <w:r w:rsidRPr="00DF0413">
        <w:rPr>
          <w:rStyle w:val="StyleUnderline"/>
          <w:rFonts w:asciiTheme="minorHAnsi" w:hAnsiTheme="minorHAnsi" w:cstheme="minorHAnsi"/>
        </w:rPr>
        <w:t xml:space="preserve"> layer </w:t>
      </w:r>
      <w:r w:rsidRPr="00C86602">
        <w:rPr>
          <w:rStyle w:val="StyleUnderline"/>
          <w:rFonts w:asciiTheme="minorHAnsi" w:hAnsiTheme="minorHAnsi" w:cstheme="minorHAnsi"/>
          <w:highlight w:val="cyan"/>
        </w:rPr>
        <w:t>was not providing</w:t>
      </w:r>
      <w:r w:rsidRPr="00DF0413">
        <w:rPr>
          <w:rStyle w:val="StyleUnderline"/>
          <w:rFonts w:asciiTheme="minorHAnsi" w:hAnsiTheme="minorHAnsi" w:cstheme="minorHAnsi"/>
        </w:rPr>
        <w:t xml:space="preserve"> sufficient </w:t>
      </w:r>
      <w:r w:rsidRPr="00C86602">
        <w:rPr>
          <w:rStyle w:val="StyleUnderline"/>
          <w:rFonts w:asciiTheme="minorHAnsi" w:hAnsiTheme="minorHAnsi" w:cstheme="minorHAnsi"/>
          <w:highlight w:val="cyan"/>
        </w:rPr>
        <w:t>protection from the sun’s deadly rays</w:t>
      </w:r>
      <w:r w:rsidRPr="00DF0413">
        <w:rPr>
          <w:rStyle w:val="StyleUnderline"/>
          <w:rFonts w:asciiTheme="minorHAnsi" w:hAnsiTheme="minorHAnsi" w:cstheme="minorHAnsi"/>
        </w:rPr>
        <w:t>.</w:t>
      </w:r>
    </w:p>
    <w:p w14:paraId="568E642C" w14:textId="77777777" w:rsidR="009D2E5B" w:rsidRPr="00C86602" w:rsidRDefault="009D2E5B" w:rsidP="009D2E5B">
      <w:pPr>
        <w:rPr>
          <w:rFonts w:asciiTheme="minorHAnsi" w:hAnsiTheme="minorHAnsi" w:cstheme="minorHAnsi"/>
          <w:sz w:val="16"/>
        </w:rPr>
      </w:pPr>
      <w:r w:rsidRPr="00C86602">
        <w:rPr>
          <w:rFonts w:asciiTheme="minorHAnsi" w:hAnsiTheme="minorHAnsi" w:cstheme="minorHAnsi"/>
          <w:sz w:val="16"/>
        </w:rPr>
        <w:t xml:space="preserve">While it is already known that </w:t>
      </w:r>
      <w:r w:rsidRPr="00DF0413">
        <w:rPr>
          <w:rStyle w:val="StyleUnderline"/>
          <w:rFonts w:asciiTheme="minorHAnsi" w:hAnsiTheme="minorHAnsi" w:cstheme="minorHAnsi"/>
        </w:rPr>
        <w:t>ozone depletion could lead to an extinction event</w:t>
      </w:r>
      <w:r w:rsidRPr="00C86602">
        <w:rPr>
          <w:rFonts w:asciiTheme="minorHAnsi" w:hAnsiTheme="minorHAnsi" w:cstheme="minorHAnsi"/>
          <w:sz w:val="16"/>
        </w:rPr>
        <w:t>, the scientists were alarmed by the reason behind why the ozone depletion seemed to have occurred.</w:t>
      </w:r>
    </w:p>
    <w:p w14:paraId="2FA5D45C" w14:textId="77777777" w:rsidR="009D2E5B" w:rsidRPr="00DF0413" w:rsidRDefault="009D2E5B" w:rsidP="009D2E5B">
      <w:pPr>
        <w:rPr>
          <w:rStyle w:val="StyleUnderline"/>
          <w:rFonts w:asciiTheme="minorHAnsi" w:hAnsiTheme="minorHAnsi" w:cstheme="minorHAnsi"/>
        </w:rPr>
      </w:pPr>
      <w:r w:rsidRPr="00C86602">
        <w:rPr>
          <w:rFonts w:asciiTheme="minorHAnsi" w:hAnsiTheme="minorHAnsi" w:cstheme="minorHAnsi"/>
          <w:sz w:val="16"/>
        </w:rPr>
        <w:t xml:space="preserve">The researchers discovered that this particular </w:t>
      </w:r>
      <w:r w:rsidRPr="00DF0413">
        <w:rPr>
          <w:rStyle w:val="StyleUnderline"/>
          <w:rFonts w:asciiTheme="minorHAnsi" w:hAnsiTheme="minorHAnsi" w:cstheme="minorHAnsi"/>
        </w:rPr>
        <w:t>ozone erasure</w:t>
      </w:r>
      <w:r w:rsidRPr="00C86602">
        <w:rPr>
          <w:rFonts w:asciiTheme="minorHAnsi" w:hAnsiTheme="minorHAnsi" w:cstheme="minorHAnsi"/>
          <w:sz w:val="16"/>
        </w:rPr>
        <w:t xml:space="preserve"> could have been linked to global warming, which the scientists described </w:t>
      </w:r>
      <w:r w:rsidRPr="00DF0413">
        <w:rPr>
          <w:rStyle w:val="StyleUnderline"/>
          <w:rFonts w:asciiTheme="minorHAnsi" w:hAnsiTheme="minorHAnsi" w:cstheme="minorHAnsi"/>
        </w:rPr>
        <w:t>as a “new mechanism for mass extinctions.”</w:t>
      </w:r>
    </w:p>
    <w:p w14:paraId="07D0A83D" w14:textId="77777777" w:rsidR="009D2E5B" w:rsidRPr="00C86602" w:rsidRDefault="009D2E5B" w:rsidP="009D2E5B">
      <w:pPr>
        <w:rPr>
          <w:rFonts w:asciiTheme="minorHAnsi" w:hAnsiTheme="minorHAnsi" w:cstheme="minorHAnsi"/>
          <w:sz w:val="16"/>
          <w:szCs w:val="16"/>
        </w:rPr>
      </w:pPr>
      <w:r w:rsidRPr="00C86602">
        <w:rPr>
          <w:rFonts w:asciiTheme="minorHAnsi" w:hAnsiTheme="minorHAnsi" w:cstheme="minorHAnsi"/>
          <w:sz w:val="16"/>
          <w:szCs w:val="16"/>
        </w:rPr>
        <w:t>Mass extinction events have occurred a number of times in Earth’s past, with known causes being asteroid impacts and large-scale volcanic eruptions, Phys.org reports.</w:t>
      </w:r>
    </w:p>
    <w:p w14:paraId="6AD2E554" w14:textId="77777777" w:rsidR="009D2E5B" w:rsidRPr="00C86602" w:rsidRDefault="009D2E5B" w:rsidP="009D2E5B">
      <w:pPr>
        <w:rPr>
          <w:rFonts w:asciiTheme="minorHAnsi" w:hAnsiTheme="minorHAnsi" w:cstheme="minorHAnsi"/>
          <w:sz w:val="16"/>
          <w:szCs w:val="16"/>
        </w:rPr>
      </w:pPr>
      <w:r w:rsidRPr="00C86602">
        <w:rPr>
          <w:rFonts w:asciiTheme="minorHAnsi" w:hAnsiTheme="minorHAnsi" w:cstheme="minorHAnsi"/>
          <w:sz w:val="16"/>
          <w:szCs w:val="16"/>
        </w:rPr>
        <w:t>Many will associate the asteroid impact event as the one that led to the extinction of the dinosaurs.</w:t>
      </w:r>
    </w:p>
    <w:p w14:paraId="37B4B80F" w14:textId="77777777" w:rsidR="009D2E5B" w:rsidRPr="00C86602" w:rsidRDefault="009D2E5B" w:rsidP="009D2E5B">
      <w:pPr>
        <w:rPr>
          <w:rFonts w:asciiTheme="minorHAnsi" w:hAnsiTheme="minorHAnsi" w:cstheme="minorHAnsi"/>
          <w:sz w:val="16"/>
          <w:szCs w:val="16"/>
        </w:rPr>
      </w:pPr>
      <w:r w:rsidRPr="00C86602">
        <w:rPr>
          <w:rFonts w:asciiTheme="minorHAnsi" w:hAnsiTheme="minorHAnsi" w:cstheme="minorHAnsi"/>
          <w:sz w:val="16"/>
          <w:szCs w:val="16"/>
        </w:rPr>
        <w:t>The extinction event that the Southampton scientists were studying came after a period of rapid global warming after an ice age, Phys.org continues.</w:t>
      </w:r>
    </w:p>
    <w:p w14:paraId="2B05EAB2" w14:textId="77777777" w:rsidR="009D2E5B" w:rsidRPr="00C86602" w:rsidRDefault="009D2E5B" w:rsidP="009D2E5B">
      <w:pPr>
        <w:rPr>
          <w:rFonts w:asciiTheme="minorHAnsi" w:hAnsiTheme="minorHAnsi" w:cstheme="minorHAnsi"/>
          <w:sz w:val="16"/>
          <w:szCs w:val="16"/>
        </w:rPr>
      </w:pPr>
      <w:r w:rsidRPr="00C86602">
        <w:rPr>
          <w:rFonts w:asciiTheme="minorHAnsi" w:hAnsiTheme="minorHAnsi" w:cstheme="minorHAnsi"/>
          <w:sz w:val="16"/>
          <w:szCs w:val="16"/>
        </w:rPr>
        <w:t>As part of their study, the researchers collected rocks from sites in Greenland as well as Bolivia in order to study any clues about what Earth conditions may have been like way back 360 million years ago.</w:t>
      </w:r>
    </w:p>
    <w:p w14:paraId="1D0980F0" w14:textId="77777777" w:rsidR="009D2E5B" w:rsidRPr="00C86602" w:rsidRDefault="009D2E5B" w:rsidP="009D2E5B">
      <w:pPr>
        <w:rPr>
          <w:rFonts w:asciiTheme="minorHAnsi" w:hAnsiTheme="minorHAnsi" w:cstheme="minorHAnsi"/>
          <w:sz w:val="16"/>
          <w:szCs w:val="16"/>
        </w:rPr>
      </w:pPr>
      <w:r w:rsidRPr="00C86602">
        <w:rPr>
          <w:rFonts w:asciiTheme="minorHAnsi" w:hAnsiTheme="minorHAnsi" w:cstheme="minorHAnsi"/>
          <w:sz w:val="16"/>
          <w:szCs w:val="16"/>
        </w:rPr>
        <w:t>Indeed, these rocks held some clues as to what had been happening around the time of the Devonian period.</w:t>
      </w:r>
    </w:p>
    <w:p w14:paraId="10A43B9A" w14:textId="77777777" w:rsidR="009D2E5B" w:rsidRPr="00DF0413" w:rsidRDefault="009D2E5B" w:rsidP="009D2E5B">
      <w:pPr>
        <w:rPr>
          <w:rStyle w:val="StyleUnderline"/>
          <w:rFonts w:asciiTheme="minorHAnsi" w:hAnsiTheme="minorHAnsi" w:cstheme="minorHAnsi"/>
        </w:rPr>
      </w:pPr>
      <w:r w:rsidRPr="00DF0413">
        <w:rPr>
          <w:rStyle w:val="StyleUnderline"/>
          <w:rFonts w:asciiTheme="minorHAnsi" w:hAnsiTheme="minorHAnsi" w:cstheme="minorHAnsi"/>
        </w:rPr>
        <w:t xml:space="preserve">The researchers found that the rocks contained </w:t>
      </w:r>
      <w:r w:rsidRPr="00C86602">
        <w:rPr>
          <w:rStyle w:val="StyleUnderline"/>
          <w:rFonts w:asciiTheme="minorHAnsi" w:hAnsiTheme="minorHAnsi" w:cstheme="minorHAnsi"/>
          <w:highlight w:val="cyan"/>
        </w:rPr>
        <w:t>plant spores</w:t>
      </w:r>
      <w:r w:rsidRPr="00DF0413">
        <w:rPr>
          <w:rStyle w:val="StyleUnderline"/>
          <w:rFonts w:asciiTheme="minorHAnsi" w:hAnsiTheme="minorHAnsi" w:cstheme="minorHAnsi"/>
        </w:rPr>
        <w:t xml:space="preserve"> – which plants use to reproduce – that had been preserved within them for hundreds of millions of years.</w:t>
      </w:r>
    </w:p>
    <w:p w14:paraId="078F3035" w14:textId="77777777" w:rsidR="009D2E5B" w:rsidRPr="00DF0413" w:rsidRDefault="009D2E5B" w:rsidP="009D2E5B">
      <w:pPr>
        <w:rPr>
          <w:rStyle w:val="StyleUnderline"/>
          <w:rFonts w:asciiTheme="minorHAnsi" w:hAnsiTheme="minorHAnsi" w:cstheme="minorHAnsi"/>
        </w:rPr>
      </w:pPr>
      <w:r w:rsidRPr="00DF0413">
        <w:rPr>
          <w:rStyle w:val="StyleUnderline"/>
          <w:rFonts w:asciiTheme="minorHAnsi" w:hAnsiTheme="minorHAnsi" w:cstheme="minorHAnsi"/>
        </w:rPr>
        <w:t xml:space="preserve">They discovered that some of these spores appeared to </w:t>
      </w:r>
      <w:r w:rsidRPr="00C86602">
        <w:rPr>
          <w:rStyle w:val="StyleUnderline"/>
          <w:rFonts w:asciiTheme="minorHAnsi" w:hAnsiTheme="minorHAnsi" w:cstheme="minorHAnsi"/>
          <w:highlight w:val="cyan"/>
        </w:rPr>
        <w:t>have been damaged by</w:t>
      </w:r>
      <w:r w:rsidRPr="00DF0413">
        <w:rPr>
          <w:rStyle w:val="StyleUnderline"/>
          <w:rFonts w:asciiTheme="minorHAnsi" w:hAnsiTheme="minorHAnsi" w:cstheme="minorHAnsi"/>
        </w:rPr>
        <w:t xml:space="preserve"> something, noting that they had “</w:t>
      </w:r>
      <w:r w:rsidRPr="00C86602">
        <w:rPr>
          <w:rStyle w:val="StyleUnderline"/>
          <w:rFonts w:asciiTheme="minorHAnsi" w:hAnsiTheme="minorHAnsi" w:cstheme="minorHAnsi"/>
          <w:highlight w:val="cyan"/>
        </w:rPr>
        <w:t>malformed sculpture</w:t>
      </w:r>
      <w:r w:rsidRPr="00DF0413">
        <w:rPr>
          <w:rStyle w:val="StyleUnderline"/>
          <w:rFonts w:asciiTheme="minorHAnsi" w:hAnsiTheme="minorHAnsi" w:cstheme="minorHAnsi"/>
        </w:rPr>
        <w:t xml:space="preserve"> and </w:t>
      </w:r>
      <w:r w:rsidRPr="00C86602">
        <w:rPr>
          <w:rStyle w:val="StyleUnderline"/>
          <w:rFonts w:asciiTheme="minorHAnsi" w:hAnsiTheme="minorHAnsi" w:cstheme="minorHAnsi"/>
          <w:highlight w:val="cyan"/>
        </w:rPr>
        <w:t>pigmented walls</w:t>
      </w:r>
      <w:r w:rsidRPr="00DF0413">
        <w:rPr>
          <w:rStyle w:val="StyleUnderline"/>
          <w:rFonts w:asciiTheme="minorHAnsi" w:hAnsiTheme="minorHAnsi" w:cstheme="minorHAnsi"/>
        </w:rPr>
        <w:t>”.</w:t>
      </w:r>
    </w:p>
    <w:p w14:paraId="1B3909A5" w14:textId="77777777" w:rsidR="009D2E5B" w:rsidRPr="00DF0413" w:rsidRDefault="009D2E5B" w:rsidP="009D2E5B">
      <w:pPr>
        <w:rPr>
          <w:rStyle w:val="StyleUnderline"/>
          <w:rFonts w:asciiTheme="minorHAnsi" w:hAnsiTheme="minorHAnsi" w:cstheme="minorHAnsi"/>
        </w:rPr>
      </w:pPr>
      <w:r w:rsidRPr="00DF0413">
        <w:rPr>
          <w:rStyle w:val="StyleUnderline"/>
          <w:rFonts w:asciiTheme="minorHAnsi" w:hAnsiTheme="minorHAnsi" w:cstheme="minorHAnsi"/>
        </w:rPr>
        <w:t xml:space="preserve">This sort of damage is similar to what would occur if the spores had been </w:t>
      </w:r>
      <w:r w:rsidRPr="00C86602">
        <w:rPr>
          <w:rStyle w:val="StyleUnderline"/>
          <w:rFonts w:asciiTheme="minorHAnsi" w:hAnsiTheme="minorHAnsi" w:cstheme="minorHAnsi"/>
          <w:highlight w:val="cyan"/>
        </w:rPr>
        <w:t xml:space="preserve">hit by high levels of </w:t>
      </w:r>
      <w:r w:rsidRPr="00DF0413">
        <w:rPr>
          <w:rStyle w:val="StyleUnderline"/>
          <w:rFonts w:asciiTheme="minorHAnsi" w:hAnsiTheme="minorHAnsi" w:cstheme="minorHAnsi"/>
        </w:rPr>
        <w:t xml:space="preserve">ultraviolet light – also called </w:t>
      </w:r>
      <w:r w:rsidRPr="00C86602">
        <w:rPr>
          <w:rStyle w:val="StyleUnderline"/>
          <w:rFonts w:asciiTheme="minorHAnsi" w:hAnsiTheme="minorHAnsi" w:cstheme="minorHAnsi"/>
          <w:highlight w:val="cyan"/>
        </w:rPr>
        <w:t>UV rays</w:t>
      </w:r>
      <w:r w:rsidRPr="00DF0413">
        <w:rPr>
          <w:rStyle w:val="StyleUnderline"/>
          <w:rFonts w:asciiTheme="minorHAnsi" w:hAnsiTheme="minorHAnsi" w:cstheme="minorHAnsi"/>
        </w:rPr>
        <w:t xml:space="preserve"> – that are given off by the sun.</w:t>
      </w:r>
    </w:p>
    <w:p w14:paraId="7633AEBE" w14:textId="77777777" w:rsidR="009D2E5B" w:rsidRPr="00DF0413" w:rsidRDefault="009D2E5B" w:rsidP="009D2E5B">
      <w:pPr>
        <w:rPr>
          <w:rStyle w:val="StyleUnderline"/>
          <w:rFonts w:asciiTheme="minorHAnsi" w:hAnsiTheme="minorHAnsi" w:cstheme="minorHAnsi"/>
        </w:rPr>
      </w:pPr>
      <w:r w:rsidRPr="00DF0413">
        <w:rPr>
          <w:rStyle w:val="StyleUnderline"/>
          <w:rFonts w:asciiTheme="minorHAnsi" w:hAnsiTheme="minorHAnsi" w:cstheme="minorHAnsi"/>
        </w:rPr>
        <w:t xml:space="preserve">The researchers explained: “This </w:t>
      </w:r>
      <w:r w:rsidRPr="00C86602">
        <w:rPr>
          <w:rStyle w:val="StyleUnderline"/>
          <w:rFonts w:asciiTheme="minorHAnsi" w:hAnsiTheme="minorHAnsi" w:cstheme="minorHAnsi"/>
          <w:highlight w:val="cyan"/>
        </w:rPr>
        <w:t>indicates</w:t>
      </w:r>
      <w:r w:rsidRPr="00DF0413">
        <w:rPr>
          <w:rStyle w:val="StyleUnderline"/>
          <w:rFonts w:asciiTheme="minorHAnsi" w:hAnsiTheme="minorHAnsi" w:cstheme="minorHAnsi"/>
        </w:rPr>
        <w:t xml:space="preserve"> the </w:t>
      </w:r>
      <w:r w:rsidRPr="00C86602">
        <w:rPr>
          <w:rStyle w:val="StyleUnderline"/>
          <w:rFonts w:asciiTheme="minorHAnsi" w:hAnsiTheme="minorHAnsi" w:cstheme="minorHAnsi"/>
          <w:highlight w:val="cyan"/>
        </w:rPr>
        <w:t>temporary loss of</w:t>
      </w:r>
      <w:r w:rsidRPr="00DF0413">
        <w:rPr>
          <w:rStyle w:val="StyleUnderline"/>
          <w:rFonts w:asciiTheme="minorHAnsi" w:hAnsiTheme="minorHAnsi" w:cstheme="minorHAnsi"/>
        </w:rPr>
        <w:t xml:space="preserve"> the </w:t>
      </w:r>
      <w:r w:rsidRPr="00C86602">
        <w:rPr>
          <w:rStyle w:val="StyleUnderline"/>
          <w:rFonts w:asciiTheme="minorHAnsi" w:hAnsiTheme="minorHAnsi" w:cstheme="minorHAnsi"/>
          <w:highlight w:val="cyan"/>
        </w:rPr>
        <w:t>global</w:t>
      </w:r>
      <w:r w:rsidRPr="00DF0413">
        <w:rPr>
          <w:rStyle w:val="StyleUnderline"/>
          <w:rFonts w:asciiTheme="minorHAnsi" w:hAnsiTheme="minorHAnsi" w:cstheme="minorHAnsi"/>
        </w:rPr>
        <w:t xml:space="preserve"> protective </w:t>
      </w:r>
      <w:r w:rsidRPr="00C86602">
        <w:rPr>
          <w:rStyle w:val="StyleUnderline"/>
          <w:rFonts w:asciiTheme="minorHAnsi" w:hAnsiTheme="minorHAnsi" w:cstheme="minorHAnsi"/>
          <w:highlight w:val="cyan"/>
        </w:rPr>
        <w:t>ozone</w:t>
      </w:r>
      <w:r w:rsidRPr="00DF0413">
        <w:rPr>
          <w:rStyle w:val="StyleUnderline"/>
          <w:rFonts w:asciiTheme="minorHAnsi" w:hAnsiTheme="minorHAnsi" w:cstheme="minorHAnsi"/>
        </w:rPr>
        <w:t xml:space="preserve"> layer.”</w:t>
      </w:r>
    </w:p>
    <w:p w14:paraId="37C3AAE1" w14:textId="77777777" w:rsidR="009D2E5B" w:rsidRPr="00C86602" w:rsidRDefault="009D2E5B" w:rsidP="009D2E5B">
      <w:pPr>
        <w:rPr>
          <w:rFonts w:asciiTheme="minorHAnsi" w:hAnsiTheme="minorHAnsi" w:cstheme="minorHAnsi"/>
          <w:sz w:val="16"/>
          <w:szCs w:val="16"/>
        </w:rPr>
      </w:pPr>
      <w:r w:rsidRPr="00C86602">
        <w:rPr>
          <w:rFonts w:asciiTheme="minorHAnsi" w:hAnsiTheme="minorHAnsi" w:cstheme="minorHAnsi"/>
          <w:sz w:val="16"/>
          <w:szCs w:val="16"/>
        </w:rPr>
        <w:t>This is because the ozone layer absorbs some of the UV light – a particular type called UBV – that travels from the sun to the Earth.</w:t>
      </w:r>
    </w:p>
    <w:p w14:paraId="687F5D51" w14:textId="77777777" w:rsidR="009D2E5B" w:rsidRPr="00C86602" w:rsidRDefault="009D2E5B" w:rsidP="009D2E5B">
      <w:pPr>
        <w:rPr>
          <w:rFonts w:asciiTheme="minorHAnsi" w:hAnsiTheme="minorHAnsi" w:cstheme="minorHAnsi"/>
          <w:sz w:val="16"/>
          <w:szCs w:val="16"/>
        </w:rPr>
      </w:pPr>
      <w:r w:rsidRPr="00C86602">
        <w:rPr>
          <w:rFonts w:asciiTheme="minorHAnsi" w:hAnsiTheme="minorHAnsi" w:cstheme="minorHAnsi"/>
          <w:sz w:val="16"/>
          <w:szCs w:val="16"/>
        </w:rPr>
        <w:t>The US Environmental Protection Agency (EPA) notes that UVB light has been linked to skin cancer and can cause harm to crops and marine life.</w:t>
      </w:r>
    </w:p>
    <w:p w14:paraId="792BD59F" w14:textId="77777777" w:rsidR="009D2E5B" w:rsidRPr="00C86602" w:rsidRDefault="009D2E5B" w:rsidP="009D2E5B">
      <w:pPr>
        <w:rPr>
          <w:rFonts w:asciiTheme="minorHAnsi" w:hAnsiTheme="minorHAnsi" w:cstheme="minorHAnsi"/>
          <w:sz w:val="16"/>
          <w:szCs w:val="16"/>
        </w:rPr>
      </w:pPr>
      <w:r w:rsidRPr="00C86602">
        <w:rPr>
          <w:rFonts w:asciiTheme="minorHAnsi" w:hAnsiTheme="minorHAnsi" w:cstheme="minorHAnsi"/>
          <w:sz w:val="16"/>
          <w:szCs w:val="16"/>
        </w:rPr>
        <w:t>The ozone layer is a part of Earth’s atmosphere located in the stratosphere between 9 and 18 miles up.</w:t>
      </w:r>
    </w:p>
    <w:p w14:paraId="21AF35DE" w14:textId="77777777" w:rsidR="009D2E5B" w:rsidRPr="00C86602" w:rsidRDefault="009D2E5B" w:rsidP="009D2E5B">
      <w:pPr>
        <w:rPr>
          <w:rFonts w:asciiTheme="minorHAnsi" w:hAnsiTheme="minorHAnsi" w:cstheme="minorHAnsi"/>
          <w:sz w:val="16"/>
          <w:szCs w:val="16"/>
        </w:rPr>
      </w:pPr>
      <w:r w:rsidRPr="00C86602">
        <w:rPr>
          <w:rFonts w:asciiTheme="minorHAnsi" w:hAnsiTheme="minorHAnsi" w:cstheme="minorHAnsi"/>
          <w:sz w:val="16"/>
          <w:szCs w:val="16"/>
        </w:rPr>
        <w:t>Professor Marshall, lead researcher for the team, said that “current estimates suggest we will reach similar global temperatures to those of 360 million years ago,” according to phys.org.</w:t>
      </w:r>
    </w:p>
    <w:p w14:paraId="59B237ED" w14:textId="77777777" w:rsidR="009D2E5B" w:rsidRPr="00DF0413" w:rsidRDefault="009D2E5B" w:rsidP="009D2E5B">
      <w:pPr>
        <w:rPr>
          <w:rStyle w:val="StyleUnderline"/>
          <w:rFonts w:asciiTheme="minorHAnsi" w:hAnsiTheme="minorHAnsi" w:cstheme="minorHAnsi"/>
        </w:rPr>
      </w:pPr>
      <w:r w:rsidRPr="00C86602">
        <w:rPr>
          <w:rFonts w:asciiTheme="minorHAnsi" w:hAnsiTheme="minorHAnsi" w:cstheme="minorHAnsi"/>
          <w:sz w:val="16"/>
        </w:rPr>
        <w:t xml:space="preserve">He added that this raises </w:t>
      </w:r>
      <w:r w:rsidRPr="00DF0413">
        <w:rPr>
          <w:rStyle w:val="StyleUnderline"/>
          <w:rFonts w:asciiTheme="minorHAnsi" w:hAnsiTheme="minorHAnsi" w:cstheme="minorHAnsi"/>
        </w:rPr>
        <w:t xml:space="preserve">the possibility of </w:t>
      </w:r>
      <w:r w:rsidRPr="00C86602">
        <w:rPr>
          <w:rStyle w:val="StyleUnderline"/>
          <w:rFonts w:asciiTheme="minorHAnsi" w:hAnsiTheme="minorHAnsi" w:cstheme="minorHAnsi"/>
          <w:highlight w:val="cyan"/>
        </w:rPr>
        <w:t>another collapse</w:t>
      </w:r>
      <w:r w:rsidRPr="00DF0413">
        <w:rPr>
          <w:rStyle w:val="StyleUnderline"/>
          <w:rFonts w:asciiTheme="minorHAnsi" w:hAnsiTheme="minorHAnsi" w:cstheme="minorHAnsi"/>
        </w:rPr>
        <w:t xml:space="preserve"> in the ozone layer, </w:t>
      </w:r>
      <w:r w:rsidRPr="00C86602">
        <w:rPr>
          <w:rFonts w:asciiTheme="minorHAnsi" w:hAnsiTheme="minorHAnsi" w:cstheme="minorHAnsi"/>
          <w:sz w:val="16"/>
        </w:rPr>
        <w:t>which</w:t>
      </w:r>
      <w:r w:rsidRPr="00DF0413">
        <w:rPr>
          <w:rStyle w:val="StyleUnderline"/>
          <w:rFonts w:asciiTheme="minorHAnsi" w:hAnsiTheme="minorHAnsi" w:cstheme="minorHAnsi"/>
        </w:rPr>
        <w:t xml:space="preserve"> could </w:t>
      </w:r>
      <w:r w:rsidRPr="00C86602">
        <w:rPr>
          <w:rStyle w:val="StyleUnderline"/>
          <w:rFonts w:asciiTheme="minorHAnsi" w:hAnsiTheme="minorHAnsi" w:cstheme="minorHAnsi"/>
          <w:highlight w:val="cyan"/>
        </w:rPr>
        <w:t>have disastrous consequences for all life</w:t>
      </w:r>
      <w:r w:rsidRPr="00DF0413">
        <w:rPr>
          <w:rStyle w:val="StyleUnderline"/>
          <w:rFonts w:asciiTheme="minorHAnsi" w:hAnsiTheme="minorHAnsi" w:cstheme="minorHAnsi"/>
        </w:rPr>
        <w:t xml:space="preserve"> on Earth, including us.</w:t>
      </w:r>
    </w:p>
    <w:p w14:paraId="2518545E" w14:textId="77777777" w:rsidR="009D2E5B" w:rsidRPr="00C86602" w:rsidRDefault="009D2E5B" w:rsidP="009D2E5B">
      <w:pPr>
        <w:rPr>
          <w:rFonts w:asciiTheme="minorHAnsi" w:hAnsiTheme="minorHAnsi" w:cstheme="minorHAnsi"/>
          <w:sz w:val="16"/>
          <w:szCs w:val="16"/>
        </w:rPr>
      </w:pPr>
      <w:r w:rsidRPr="00C86602">
        <w:rPr>
          <w:rFonts w:asciiTheme="minorHAnsi" w:hAnsiTheme="minorHAnsi" w:cstheme="minorHAnsi"/>
          <w:sz w:val="16"/>
          <w:szCs w:val="16"/>
        </w:rPr>
        <w:lastRenderedPageBreak/>
        <w:t>In the study’s abstract, the team said: “ozone loss during rapid warming is an inherent Earth system process with the unavoidable conclusion that we should be alert for such an eventuality in the future warming world.”</w:t>
      </w:r>
    </w:p>
    <w:p w14:paraId="316968C0" w14:textId="77777777" w:rsidR="009D2E5B" w:rsidRPr="00C86602" w:rsidRDefault="009D2E5B" w:rsidP="009D2E5B">
      <w:pPr>
        <w:rPr>
          <w:rFonts w:asciiTheme="minorHAnsi" w:hAnsiTheme="minorHAnsi" w:cstheme="minorHAnsi"/>
          <w:sz w:val="16"/>
          <w:szCs w:val="16"/>
        </w:rPr>
      </w:pPr>
      <w:r w:rsidRPr="00C86602">
        <w:rPr>
          <w:rFonts w:asciiTheme="minorHAnsi" w:hAnsiTheme="minorHAnsi" w:cstheme="minorHAnsi"/>
          <w:sz w:val="16"/>
          <w:szCs w:val="16"/>
        </w:rPr>
        <w:t>As well as global warming, human activity is associated with the depletion of the Earth’s vital ozone layer.</w:t>
      </w:r>
    </w:p>
    <w:p w14:paraId="33E455FB" w14:textId="77777777" w:rsidR="009D2E5B" w:rsidRPr="00DF0413" w:rsidRDefault="009D2E5B" w:rsidP="009D2E5B">
      <w:pPr>
        <w:rPr>
          <w:rStyle w:val="StyleUnderline"/>
          <w:rFonts w:asciiTheme="minorHAnsi" w:hAnsiTheme="minorHAnsi" w:cstheme="minorHAnsi"/>
        </w:rPr>
      </w:pPr>
      <w:r w:rsidRPr="00DF0413">
        <w:rPr>
          <w:rStyle w:val="StyleUnderline"/>
          <w:rFonts w:asciiTheme="minorHAnsi" w:hAnsiTheme="minorHAnsi" w:cstheme="minorHAnsi"/>
        </w:rPr>
        <w:t xml:space="preserve">Scientists have reported that </w:t>
      </w:r>
      <w:r w:rsidRPr="00C86602">
        <w:rPr>
          <w:rStyle w:val="StyleUnderline"/>
          <w:rFonts w:asciiTheme="minorHAnsi" w:hAnsiTheme="minorHAnsi" w:cstheme="minorHAnsi"/>
          <w:highlight w:val="cyan"/>
        </w:rPr>
        <w:t>a large</w:t>
      </w:r>
      <w:r w:rsidRPr="00DF0413">
        <w:rPr>
          <w:rStyle w:val="StyleUnderline"/>
          <w:rFonts w:asciiTheme="minorHAnsi" w:hAnsiTheme="minorHAnsi" w:cstheme="minorHAnsi"/>
        </w:rPr>
        <w:t xml:space="preserve"> ozone </w:t>
      </w:r>
      <w:r w:rsidRPr="00C86602">
        <w:rPr>
          <w:rStyle w:val="StyleUnderline"/>
          <w:rFonts w:asciiTheme="minorHAnsi" w:hAnsiTheme="minorHAnsi" w:cstheme="minorHAnsi"/>
          <w:highlight w:val="cyan"/>
        </w:rPr>
        <w:t>hole over the Antarctic is slowly beginning to recover</w:t>
      </w:r>
      <w:r w:rsidRPr="00DF0413">
        <w:rPr>
          <w:rStyle w:val="StyleUnderline"/>
          <w:rFonts w:asciiTheme="minorHAnsi" w:hAnsiTheme="minorHAnsi" w:cstheme="minorHAnsi"/>
        </w:rPr>
        <w:t xml:space="preserve"> amid international efforts to limit the amount of ozone-depleting substances belched out by mankind.</w:t>
      </w:r>
    </w:p>
    <w:p w14:paraId="59C35BEB" w14:textId="578D3FBB" w:rsidR="009D2E5B" w:rsidRPr="008B7A9D" w:rsidRDefault="00C73C85" w:rsidP="009D2E5B">
      <w:pPr>
        <w:pStyle w:val="Heading4"/>
        <w:rPr>
          <w:rFonts w:asciiTheme="minorHAnsi" w:hAnsiTheme="minorHAnsi" w:cstheme="minorHAnsi"/>
        </w:rPr>
      </w:pPr>
      <w:r>
        <w:rPr>
          <w:rFonts w:asciiTheme="minorHAnsi" w:hAnsiTheme="minorHAnsi" w:cstheme="minorHAnsi"/>
        </w:rPr>
        <w:t xml:space="preserve">Scenario 4 is disease -- </w:t>
      </w:r>
      <w:r w:rsidR="009D2E5B">
        <w:rPr>
          <w:rFonts w:asciiTheme="minorHAnsi" w:hAnsiTheme="minorHAnsi" w:cstheme="minorHAnsi"/>
        </w:rPr>
        <w:t xml:space="preserve">Increase </w:t>
      </w:r>
      <w:proofErr w:type="spellStart"/>
      <w:r w:rsidR="009D2E5B">
        <w:rPr>
          <w:rFonts w:asciiTheme="minorHAnsi" w:hAnsiTheme="minorHAnsi" w:cstheme="minorHAnsi"/>
        </w:rPr>
        <w:t>sats</w:t>
      </w:r>
      <w:proofErr w:type="spellEnd"/>
      <w:r w:rsidR="009D2E5B" w:rsidRPr="008B7A9D">
        <w:rPr>
          <w:rFonts w:asciiTheme="minorHAnsi" w:hAnsiTheme="minorHAnsi" w:cstheme="minorHAnsi"/>
        </w:rPr>
        <w:t xml:space="preserve"> creates antimicrobial resistant super bugs.</w:t>
      </w:r>
    </w:p>
    <w:p w14:paraId="36AA2921" w14:textId="77777777" w:rsidR="009D2E5B" w:rsidRPr="008B7A9D" w:rsidRDefault="009D2E5B" w:rsidP="009D2E5B">
      <w:pPr>
        <w:rPr>
          <w:rFonts w:asciiTheme="minorHAnsi" w:hAnsiTheme="minorHAnsi" w:cstheme="minorHAnsi"/>
        </w:rPr>
      </w:pPr>
      <w:r w:rsidRPr="008B7A9D">
        <w:rPr>
          <w:rStyle w:val="Style13ptBold"/>
          <w:rFonts w:asciiTheme="minorHAnsi" w:hAnsiTheme="minorHAnsi" w:cstheme="minorHAnsi"/>
        </w:rPr>
        <w:t>NW 21</w:t>
      </w:r>
      <w:r w:rsidRPr="008B7A9D">
        <w:rPr>
          <w:rFonts w:asciiTheme="minorHAnsi" w:hAnsiTheme="minorHAnsi" w:cstheme="minorHAnsi"/>
        </w:rPr>
        <w:t xml:space="preserve"> [News Nation World, Nation World News Desk, Science, “https://nationworldnews.com/experts-warn-that-alien-pathogens-can-hitchhike-to-earth-and-we-are-completely-unprepared/,” 19/11/2021,]/ </w:t>
      </w:r>
      <w:proofErr w:type="spellStart"/>
      <w:r w:rsidRPr="008B7A9D">
        <w:rPr>
          <w:rFonts w:asciiTheme="minorHAnsi" w:hAnsiTheme="minorHAnsi" w:cstheme="minorHAnsi"/>
        </w:rPr>
        <w:t>lm</w:t>
      </w:r>
      <w:proofErr w:type="spellEnd"/>
    </w:p>
    <w:p w14:paraId="38F899E6" w14:textId="77777777" w:rsidR="009D2E5B" w:rsidRPr="008B7A9D" w:rsidRDefault="009D2E5B" w:rsidP="009D2E5B">
      <w:pPr>
        <w:rPr>
          <w:rFonts w:asciiTheme="minorHAnsi" w:hAnsiTheme="minorHAnsi" w:cstheme="minorHAnsi"/>
          <w:u w:val="single"/>
        </w:rPr>
      </w:pPr>
      <w:r w:rsidRPr="00972FAD">
        <w:rPr>
          <w:rFonts w:asciiTheme="minorHAnsi" w:hAnsiTheme="minorHAnsi" w:cstheme="minorHAnsi"/>
          <w:highlight w:val="cyan"/>
          <w:u w:val="single"/>
        </w:rPr>
        <w:t>The race to commercial space</w:t>
      </w:r>
      <w:r w:rsidRPr="008B7A9D">
        <w:rPr>
          <w:rFonts w:asciiTheme="minorHAnsi" w:hAnsiTheme="minorHAnsi" w:cstheme="minorHAnsi"/>
          <w:u w:val="single"/>
        </w:rPr>
        <w:t xml:space="preserve"> travel </w:t>
      </w:r>
      <w:r w:rsidRPr="00972FAD">
        <w:rPr>
          <w:rFonts w:asciiTheme="minorHAnsi" w:hAnsiTheme="minorHAnsi" w:cstheme="minorHAnsi"/>
          <w:highlight w:val="cyan"/>
          <w:u w:val="single"/>
        </w:rPr>
        <w:t>has started</w:t>
      </w:r>
      <w:r w:rsidRPr="008B7A9D">
        <w:rPr>
          <w:rFonts w:asciiTheme="minorHAnsi" w:hAnsiTheme="minorHAnsi" w:cstheme="minorHAnsi"/>
          <w:sz w:val="16"/>
        </w:rPr>
        <w:t xml:space="preserve"> well and truly, with </w:t>
      </w:r>
      <w:r w:rsidRPr="008B7A9D">
        <w:rPr>
          <w:rFonts w:asciiTheme="minorHAnsi" w:hAnsiTheme="minorHAnsi" w:cstheme="minorHAnsi"/>
          <w:u w:val="single"/>
        </w:rPr>
        <w:t>over 85 companies</w:t>
      </w:r>
      <w:r w:rsidRPr="008B7A9D">
        <w:rPr>
          <w:rFonts w:asciiTheme="minorHAnsi" w:hAnsiTheme="minorHAnsi" w:cstheme="minorHAnsi"/>
          <w:sz w:val="16"/>
        </w:rPr>
        <w:t xml:space="preserve"> and organizations </w:t>
      </w:r>
      <w:r w:rsidRPr="008B7A9D">
        <w:rPr>
          <w:rFonts w:asciiTheme="minorHAnsi" w:hAnsiTheme="minorHAnsi" w:cstheme="minorHAnsi"/>
          <w:u w:val="single"/>
        </w:rPr>
        <w:t>looking for a future in interplanetary travel</w:t>
      </w:r>
      <w:r w:rsidRPr="008B7A9D">
        <w:rPr>
          <w:rFonts w:asciiTheme="minorHAnsi" w:hAnsiTheme="minorHAnsi" w:cstheme="minorHAnsi"/>
          <w:sz w:val="16"/>
        </w:rPr>
        <w:t xml:space="preserve">. However, some </w:t>
      </w:r>
      <w:r w:rsidRPr="008B7A9D">
        <w:rPr>
          <w:rFonts w:asciiTheme="minorHAnsi" w:hAnsiTheme="minorHAnsi" w:cstheme="minorHAnsi"/>
          <w:highlight w:val="cyan"/>
          <w:u w:val="single"/>
        </w:rPr>
        <w:t>researchers</w:t>
      </w:r>
      <w:r w:rsidRPr="008B7A9D">
        <w:rPr>
          <w:rFonts w:asciiTheme="minorHAnsi" w:hAnsiTheme="minorHAnsi" w:cstheme="minorHAnsi"/>
          <w:sz w:val="16"/>
        </w:rPr>
        <w:t xml:space="preserve"> fear that we might get ahead of ourselves. They </w:t>
      </w:r>
      <w:r w:rsidRPr="008B7A9D">
        <w:rPr>
          <w:rFonts w:asciiTheme="minorHAnsi" w:hAnsiTheme="minorHAnsi" w:cstheme="minorHAnsi"/>
          <w:highlight w:val="cyan"/>
          <w:u w:val="single"/>
        </w:rPr>
        <w:t>warn</w:t>
      </w:r>
      <w:r w:rsidRPr="008B7A9D">
        <w:rPr>
          <w:rFonts w:asciiTheme="minorHAnsi" w:hAnsiTheme="minorHAnsi" w:cstheme="minorHAnsi"/>
          <w:u w:val="single"/>
        </w:rPr>
        <w:t xml:space="preserve"> that </w:t>
      </w:r>
      <w:r w:rsidRPr="008B7A9D">
        <w:rPr>
          <w:rFonts w:asciiTheme="minorHAnsi" w:hAnsiTheme="minorHAnsi" w:cstheme="minorHAnsi"/>
          <w:highlight w:val="cyan"/>
          <w:u w:val="single"/>
        </w:rPr>
        <w:t>before travel beyond Earth</w:t>
      </w:r>
      <w:r w:rsidRPr="008B7A9D">
        <w:rPr>
          <w:rFonts w:asciiTheme="minorHAnsi" w:hAnsiTheme="minorHAnsi" w:cstheme="minorHAnsi"/>
          <w:u w:val="single"/>
        </w:rPr>
        <w:t xml:space="preserve"> becomes common, the </w:t>
      </w:r>
      <w:r w:rsidRPr="008B7A9D">
        <w:rPr>
          <w:rFonts w:asciiTheme="minorHAnsi" w:hAnsiTheme="minorHAnsi" w:cstheme="minorHAnsi"/>
          <w:highlight w:val="cyan"/>
          <w:u w:val="single"/>
        </w:rPr>
        <w:t>world needs</w:t>
      </w:r>
      <w:r w:rsidRPr="008B7A9D">
        <w:rPr>
          <w:rFonts w:asciiTheme="minorHAnsi" w:hAnsiTheme="minorHAnsi" w:cstheme="minorHAnsi"/>
          <w:u w:val="single"/>
        </w:rPr>
        <w:t xml:space="preserve"> to take some basic </w:t>
      </w:r>
      <w:r w:rsidRPr="008B7A9D">
        <w:rPr>
          <w:rFonts w:asciiTheme="minorHAnsi" w:hAnsiTheme="minorHAnsi" w:cstheme="minorHAnsi"/>
          <w:highlight w:val="cyan"/>
          <w:u w:val="single"/>
        </w:rPr>
        <w:t>biosecurity measures</w:t>
      </w:r>
      <w:r w:rsidRPr="008B7A9D">
        <w:rPr>
          <w:rFonts w:asciiTheme="minorHAnsi" w:hAnsiTheme="minorHAnsi" w:cstheme="minorHAnsi"/>
          <w:sz w:val="16"/>
        </w:rPr>
        <w:t xml:space="preserve">. </w:t>
      </w:r>
      <w:r w:rsidRPr="008B7A9D">
        <w:rPr>
          <w:rFonts w:asciiTheme="minorHAnsi" w:hAnsiTheme="minorHAnsi" w:cstheme="minorHAnsi"/>
          <w:highlight w:val="cyan"/>
          <w:u w:val="single"/>
        </w:rPr>
        <w:t>Otherwise, we</w:t>
      </w:r>
      <w:r w:rsidRPr="008B7A9D">
        <w:rPr>
          <w:rFonts w:asciiTheme="minorHAnsi" w:hAnsiTheme="minorHAnsi" w:cstheme="minorHAnsi"/>
          <w:u w:val="single"/>
        </w:rPr>
        <w:t xml:space="preserve"> might start </w:t>
      </w:r>
      <w:r w:rsidRPr="008B7A9D">
        <w:rPr>
          <w:rFonts w:asciiTheme="minorHAnsi" w:hAnsiTheme="minorHAnsi" w:cstheme="minorHAnsi"/>
          <w:highlight w:val="cyan"/>
          <w:u w:val="single"/>
        </w:rPr>
        <w:t>receivi</w:t>
      </w:r>
      <w:r w:rsidRPr="008B7A9D">
        <w:rPr>
          <w:rFonts w:asciiTheme="minorHAnsi" w:hAnsiTheme="minorHAnsi" w:cstheme="minorHAnsi"/>
          <w:u w:val="single"/>
        </w:rPr>
        <w:t xml:space="preserve">ng </w:t>
      </w:r>
      <w:r w:rsidRPr="008B7A9D">
        <w:rPr>
          <w:rFonts w:asciiTheme="minorHAnsi" w:hAnsiTheme="minorHAnsi" w:cstheme="minorHAnsi"/>
          <w:highlight w:val="cyan"/>
          <w:u w:val="single"/>
        </w:rPr>
        <w:t>unwanted alien visitors</w:t>
      </w:r>
      <w:r w:rsidRPr="008B7A9D">
        <w:rPr>
          <w:rFonts w:asciiTheme="minorHAnsi" w:hAnsiTheme="minorHAnsi" w:cstheme="minorHAnsi"/>
          <w:sz w:val="16"/>
        </w:rPr>
        <w:t xml:space="preserve">. </w:t>
      </w:r>
      <w:r w:rsidRPr="008B7A9D">
        <w:rPr>
          <w:rFonts w:asciiTheme="minorHAnsi" w:hAnsiTheme="minorHAnsi" w:cstheme="minorHAnsi"/>
          <w:u w:val="single"/>
        </w:rPr>
        <w:t xml:space="preserve">If a </w:t>
      </w:r>
      <w:r w:rsidRPr="008B7A9D">
        <w:rPr>
          <w:rFonts w:asciiTheme="minorHAnsi" w:hAnsiTheme="minorHAnsi" w:cstheme="minorHAnsi"/>
          <w:highlight w:val="cyan"/>
          <w:u w:val="single"/>
        </w:rPr>
        <w:t>foreign organism</w:t>
      </w:r>
      <w:r w:rsidRPr="008B7A9D">
        <w:rPr>
          <w:rFonts w:asciiTheme="minorHAnsi" w:hAnsiTheme="minorHAnsi" w:cstheme="minorHAnsi"/>
          <w:u w:val="single"/>
        </w:rPr>
        <w:t xml:space="preserve"> manages to </w:t>
      </w:r>
      <w:r w:rsidRPr="008B7A9D">
        <w:rPr>
          <w:rFonts w:asciiTheme="minorHAnsi" w:hAnsiTheme="minorHAnsi" w:cstheme="minorHAnsi"/>
          <w:highlight w:val="cyan"/>
          <w:u w:val="single"/>
        </w:rPr>
        <w:t xml:space="preserve">return </w:t>
      </w:r>
      <w:r w:rsidRPr="008B7A9D">
        <w:rPr>
          <w:rFonts w:asciiTheme="minorHAnsi" w:hAnsiTheme="minorHAnsi" w:cstheme="minorHAnsi"/>
          <w:u w:val="single"/>
        </w:rPr>
        <w:t xml:space="preserve">to our planet in </w:t>
      </w:r>
      <w:r w:rsidRPr="008B7A9D">
        <w:rPr>
          <w:rFonts w:asciiTheme="minorHAnsi" w:hAnsiTheme="minorHAnsi" w:cstheme="minorHAnsi"/>
          <w:highlight w:val="cyan"/>
          <w:u w:val="single"/>
        </w:rPr>
        <w:t>on</w:t>
      </w:r>
      <w:r w:rsidRPr="008B7A9D">
        <w:rPr>
          <w:rFonts w:asciiTheme="minorHAnsi" w:hAnsiTheme="minorHAnsi" w:cstheme="minorHAnsi"/>
          <w:u w:val="single"/>
        </w:rPr>
        <w:t xml:space="preserve">e of our </w:t>
      </w:r>
      <w:r w:rsidRPr="008B7A9D">
        <w:rPr>
          <w:rFonts w:asciiTheme="minorHAnsi" w:hAnsiTheme="minorHAnsi" w:cstheme="minorHAnsi"/>
          <w:highlight w:val="cyan"/>
          <w:u w:val="single"/>
        </w:rPr>
        <w:t>spaceships</w:t>
      </w:r>
      <w:r w:rsidRPr="008B7A9D">
        <w:rPr>
          <w:rFonts w:asciiTheme="minorHAnsi" w:hAnsiTheme="minorHAnsi" w:cstheme="minorHAnsi"/>
          <w:u w:val="single"/>
        </w:rPr>
        <w:t xml:space="preserve">, it could </w:t>
      </w:r>
      <w:r w:rsidRPr="008B7A9D">
        <w:rPr>
          <w:rFonts w:asciiTheme="minorHAnsi" w:hAnsiTheme="minorHAnsi" w:cstheme="minorHAnsi"/>
          <w:highlight w:val="cyan"/>
          <w:u w:val="single"/>
        </w:rPr>
        <w:t>damage the balance of</w:t>
      </w:r>
      <w:r w:rsidRPr="008B7A9D">
        <w:rPr>
          <w:rFonts w:asciiTheme="minorHAnsi" w:hAnsiTheme="minorHAnsi" w:cstheme="minorHAnsi"/>
          <w:u w:val="single"/>
        </w:rPr>
        <w:t xml:space="preserve"> the </w:t>
      </w:r>
      <w:r w:rsidRPr="008B7A9D">
        <w:rPr>
          <w:rFonts w:asciiTheme="minorHAnsi" w:hAnsiTheme="minorHAnsi" w:cstheme="minorHAnsi"/>
          <w:highlight w:val="cyan"/>
          <w:u w:val="single"/>
        </w:rPr>
        <w:t>Earth</w:t>
      </w:r>
      <w:r w:rsidRPr="008B7A9D">
        <w:rPr>
          <w:rFonts w:asciiTheme="minorHAnsi" w:hAnsiTheme="minorHAnsi" w:cstheme="minorHAnsi"/>
          <w:sz w:val="16"/>
        </w:rPr>
        <w:t xml:space="preserve">. The likelihood that this will actually happen is unlikely, especially since we have not yet found life outside the Earth. But given how bad things can be, some people think that we should prepare ourselves for this reality. </w:t>
      </w:r>
      <w:r w:rsidRPr="008B7A9D">
        <w:rPr>
          <w:rFonts w:asciiTheme="minorHAnsi" w:hAnsiTheme="minorHAnsi" w:cstheme="minorHAnsi"/>
          <w:u w:val="single"/>
        </w:rPr>
        <w:t>A</w:t>
      </w:r>
      <w:r w:rsidRPr="008B7A9D">
        <w:rPr>
          <w:rFonts w:asciiTheme="minorHAnsi" w:hAnsiTheme="minorHAnsi" w:cstheme="minorHAnsi"/>
          <w:sz w:val="16"/>
        </w:rPr>
        <w:t xml:space="preserve"> more </w:t>
      </w:r>
      <w:r w:rsidRPr="008B7A9D">
        <w:rPr>
          <w:rFonts w:asciiTheme="minorHAnsi" w:hAnsiTheme="minorHAnsi" w:cstheme="minorHAnsi"/>
          <w:u w:val="single"/>
        </w:rPr>
        <w:t>likely scenario would be a human tourist carrying an earthly organism into space, and this is also a significant risk</w:t>
      </w:r>
      <w:r w:rsidRPr="008B7A9D">
        <w:rPr>
          <w:rFonts w:asciiTheme="minorHAnsi" w:hAnsiTheme="minorHAnsi" w:cstheme="minorHAnsi"/>
          <w:sz w:val="16"/>
        </w:rPr>
        <w:t xml:space="preserve">. </w:t>
      </w:r>
      <w:r w:rsidRPr="008B7A9D">
        <w:rPr>
          <w:rFonts w:asciiTheme="minorHAnsi" w:hAnsiTheme="minorHAnsi" w:cstheme="minorHAnsi"/>
          <w:u w:val="single"/>
        </w:rPr>
        <w:t xml:space="preserve">Research has shown that </w:t>
      </w:r>
      <w:r w:rsidRPr="008B7A9D">
        <w:rPr>
          <w:rFonts w:asciiTheme="minorHAnsi" w:hAnsiTheme="minorHAnsi" w:cstheme="minorHAnsi"/>
          <w:highlight w:val="cyan"/>
          <w:u w:val="single"/>
        </w:rPr>
        <w:t>in space</w:t>
      </w:r>
      <w:r w:rsidRPr="008B7A9D">
        <w:rPr>
          <w:rFonts w:asciiTheme="minorHAnsi" w:hAnsiTheme="minorHAnsi" w:cstheme="minorHAnsi"/>
          <w:u w:val="single"/>
        </w:rPr>
        <w:t xml:space="preserve">, some </w:t>
      </w:r>
      <w:r w:rsidRPr="008B7A9D">
        <w:rPr>
          <w:rFonts w:asciiTheme="minorHAnsi" w:hAnsiTheme="minorHAnsi" w:cstheme="minorHAnsi"/>
          <w:highlight w:val="cyan"/>
          <w:u w:val="single"/>
        </w:rPr>
        <w:t>microbes</w:t>
      </w:r>
      <w:r w:rsidRPr="008B7A9D">
        <w:rPr>
          <w:rFonts w:asciiTheme="minorHAnsi" w:hAnsiTheme="minorHAnsi" w:cstheme="minorHAnsi"/>
          <w:u w:val="single"/>
        </w:rPr>
        <w:t xml:space="preserve"> can </w:t>
      </w:r>
      <w:r w:rsidRPr="008B7A9D">
        <w:rPr>
          <w:rFonts w:asciiTheme="minorHAnsi" w:hAnsiTheme="minorHAnsi" w:cstheme="minorHAnsi"/>
          <w:highlight w:val="cyan"/>
          <w:u w:val="single"/>
        </w:rPr>
        <w:t>undergo rapid genetic mutations</w:t>
      </w:r>
      <w:r w:rsidRPr="008B7A9D">
        <w:rPr>
          <w:rFonts w:asciiTheme="minorHAnsi" w:hAnsiTheme="minorHAnsi" w:cstheme="minorHAnsi"/>
          <w:sz w:val="16"/>
        </w:rPr>
        <w:t xml:space="preserve">. Having raised a thousand generations </w:t>
      </w:r>
      <w:proofErr w:type="spellStart"/>
      <w:r w:rsidRPr="008B7A9D">
        <w:rPr>
          <w:rFonts w:asciiTheme="minorHAnsi" w:hAnsiTheme="minorHAnsi" w:cstheme="minorHAnsi"/>
          <w:sz w:val="16"/>
        </w:rPr>
        <w:t>colibacillus</w:t>
      </w:r>
      <w:proofErr w:type="spellEnd"/>
      <w:r w:rsidRPr="008B7A9D">
        <w:rPr>
          <w:rFonts w:asciiTheme="minorHAnsi" w:hAnsiTheme="minorHAnsi" w:cstheme="minorHAnsi"/>
          <w:sz w:val="16"/>
        </w:rPr>
        <w:t xml:space="preserve"> For example, </w:t>
      </w:r>
      <w:r w:rsidRPr="008B7A9D">
        <w:rPr>
          <w:rFonts w:asciiTheme="minorHAnsi" w:hAnsiTheme="minorHAnsi" w:cstheme="minorHAnsi"/>
          <w:u w:val="single"/>
        </w:rPr>
        <w:t xml:space="preserve">in microgravity, researchers have found that harmful bacteria become even more competitive by </w:t>
      </w:r>
      <w:r w:rsidRPr="008B7A9D">
        <w:rPr>
          <w:rFonts w:asciiTheme="minorHAnsi" w:hAnsiTheme="minorHAnsi" w:cstheme="minorHAnsi"/>
          <w:highlight w:val="cyan"/>
          <w:u w:val="single"/>
        </w:rPr>
        <w:t>acquiring antibiotic resistance</w:t>
      </w:r>
      <w:r w:rsidRPr="008B7A9D">
        <w:rPr>
          <w:rFonts w:asciiTheme="minorHAnsi" w:hAnsiTheme="minorHAnsi" w:cstheme="minorHAnsi"/>
          <w:sz w:val="16"/>
        </w:rPr>
        <w:t xml:space="preserve">. </w:t>
      </w:r>
      <w:r w:rsidRPr="008B7A9D">
        <w:rPr>
          <w:rFonts w:asciiTheme="minorHAnsi" w:hAnsiTheme="minorHAnsi" w:cstheme="minorHAnsi"/>
          <w:highlight w:val="cyan"/>
          <w:u w:val="single"/>
        </w:rPr>
        <w:t>If</w:t>
      </w:r>
      <w:r w:rsidRPr="008B7A9D">
        <w:rPr>
          <w:rFonts w:asciiTheme="minorHAnsi" w:hAnsiTheme="minorHAnsi" w:cstheme="minorHAnsi"/>
          <w:u w:val="single"/>
        </w:rPr>
        <w:t xml:space="preserve"> this </w:t>
      </w:r>
      <w:r w:rsidRPr="008B7A9D">
        <w:rPr>
          <w:rFonts w:asciiTheme="minorHAnsi" w:hAnsiTheme="minorHAnsi" w:cstheme="minorHAnsi"/>
          <w:highlight w:val="cyan"/>
          <w:u w:val="single"/>
        </w:rPr>
        <w:t>resistant strain</w:t>
      </w:r>
      <w:r w:rsidRPr="008B7A9D">
        <w:rPr>
          <w:rFonts w:asciiTheme="minorHAnsi" w:hAnsiTheme="minorHAnsi" w:cstheme="minorHAnsi"/>
          <w:u w:val="single"/>
        </w:rPr>
        <w:t xml:space="preserve"> then </w:t>
      </w:r>
      <w:r w:rsidRPr="008B7A9D">
        <w:rPr>
          <w:rFonts w:asciiTheme="minorHAnsi" w:hAnsiTheme="minorHAnsi" w:cstheme="minorHAnsi"/>
          <w:highlight w:val="cyan"/>
          <w:u w:val="single"/>
        </w:rPr>
        <w:t>returns to Earth,</w:t>
      </w:r>
      <w:r w:rsidRPr="008B7A9D">
        <w:rPr>
          <w:rFonts w:asciiTheme="minorHAnsi" w:hAnsiTheme="minorHAnsi" w:cstheme="minorHAnsi"/>
          <w:u w:val="single"/>
        </w:rPr>
        <w:t xml:space="preserve"> </w:t>
      </w:r>
      <w:r w:rsidRPr="008B7A9D">
        <w:rPr>
          <w:rFonts w:asciiTheme="minorHAnsi" w:hAnsiTheme="minorHAnsi" w:cstheme="minorHAnsi"/>
          <w:highlight w:val="cyan"/>
          <w:u w:val="single"/>
        </w:rPr>
        <w:t>it</w:t>
      </w:r>
      <w:r w:rsidRPr="008B7A9D">
        <w:rPr>
          <w:rFonts w:asciiTheme="minorHAnsi" w:hAnsiTheme="minorHAnsi" w:cstheme="minorHAnsi"/>
          <w:u w:val="single"/>
        </w:rPr>
        <w:t xml:space="preserve"> could </w:t>
      </w:r>
      <w:r w:rsidRPr="008B7A9D">
        <w:rPr>
          <w:rFonts w:asciiTheme="minorHAnsi" w:hAnsiTheme="minorHAnsi" w:cstheme="minorHAnsi"/>
          <w:highlight w:val="cyan"/>
          <w:u w:val="single"/>
        </w:rPr>
        <w:t>seriously threaten human life</w:t>
      </w:r>
      <w:r w:rsidRPr="008B7A9D">
        <w:rPr>
          <w:rFonts w:asciiTheme="minorHAnsi" w:hAnsiTheme="minorHAnsi" w:cstheme="minorHAnsi"/>
          <w:sz w:val="16"/>
          <w:highlight w:val="cyan"/>
        </w:rPr>
        <w:t>.</w:t>
      </w:r>
      <w:r w:rsidRPr="008B7A9D">
        <w:rPr>
          <w:rFonts w:asciiTheme="minorHAnsi" w:hAnsiTheme="minorHAnsi" w:cstheme="minorHAnsi"/>
          <w:sz w:val="16"/>
        </w:rPr>
        <w:t xml:space="preserve"> “</w:t>
      </w:r>
      <w:r w:rsidRPr="008B7A9D">
        <w:rPr>
          <w:rFonts w:asciiTheme="minorHAnsi" w:hAnsiTheme="minorHAnsi" w:cstheme="minorHAnsi"/>
          <w:u w:val="single"/>
        </w:rPr>
        <w:t>Risks that have a low likelihood of occurring, but can lead to extreme consequences, are at the heart of biosafety management</w:t>
      </w:r>
      <w:r w:rsidRPr="008B7A9D">
        <w:rPr>
          <w:rFonts w:asciiTheme="minorHAnsi" w:hAnsiTheme="minorHAnsi" w:cstheme="minorHAnsi"/>
          <w:sz w:val="16"/>
        </w:rPr>
        <w:t xml:space="preserve">,” says invasion biologist Phil Cassie of the University of Adelaide in Australia. “Because when something goes wrong, everything goes wrong.” The International Committee on Space Research (COSPAR) has formed the Planetary Defense Group, but none of its members have experience in invasion science. Invasion biologists in Australia consider this to be a serious oversight. They say </w:t>
      </w:r>
      <w:r w:rsidRPr="008B7A9D">
        <w:rPr>
          <w:rFonts w:asciiTheme="minorHAnsi" w:hAnsiTheme="minorHAnsi" w:cstheme="minorHAnsi"/>
          <w:highlight w:val="cyan"/>
          <w:u w:val="single"/>
        </w:rPr>
        <w:t>we need</w:t>
      </w:r>
      <w:r w:rsidRPr="008B7A9D">
        <w:rPr>
          <w:rFonts w:asciiTheme="minorHAnsi" w:hAnsiTheme="minorHAnsi" w:cstheme="minorHAnsi"/>
          <w:u w:val="single"/>
        </w:rPr>
        <w:t xml:space="preserve"> more sophisticated protocols </w:t>
      </w:r>
      <w:r w:rsidRPr="008B7A9D">
        <w:rPr>
          <w:rFonts w:asciiTheme="minorHAnsi" w:hAnsiTheme="minorHAnsi" w:cstheme="minorHAnsi"/>
          <w:highlight w:val="cyan"/>
          <w:u w:val="single"/>
        </w:rPr>
        <w:t>to prevent biological contamination from extraterrestrial environments</w:t>
      </w:r>
      <w:r w:rsidRPr="008B7A9D">
        <w:rPr>
          <w:rFonts w:asciiTheme="minorHAnsi" w:hAnsiTheme="minorHAnsi" w:cstheme="minorHAnsi"/>
          <w:u w:val="single"/>
        </w:rPr>
        <w:t xml:space="preserve"> to Earth and vice versa</w:t>
      </w:r>
      <w:r w:rsidRPr="008B7A9D">
        <w:rPr>
          <w:rFonts w:asciiTheme="minorHAnsi" w:hAnsiTheme="minorHAnsi" w:cstheme="minorHAnsi"/>
          <w:sz w:val="16"/>
        </w:rPr>
        <w:t xml:space="preserve">. “Given the vast research base in the science and management of invasive species,” biologists write, “we argue that closer collaboration between invasion biologists and astrobiologists would improve existing international planetary biosafety protocols — for both Earth and extraterrestrial bodies. that can contain life. “ Because </w:t>
      </w:r>
      <w:r w:rsidRPr="008B7A9D">
        <w:rPr>
          <w:rFonts w:asciiTheme="minorHAnsi" w:hAnsiTheme="minorHAnsi" w:cstheme="minorHAnsi"/>
          <w:u w:val="single"/>
        </w:rPr>
        <w:t>right now</w:t>
      </w:r>
      <w:r w:rsidRPr="008B7A9D">
        <w:rPr>
          <w:rFonts w:asciiTheme="minorHAnsi" w:hAnsiTheme="minorHAnsi" w:cstheme="minorHAnsi"/>
          <w:sz w:val="16"/>
        </w:rPr>
        <w:t xml:space="preserve"> it seems like </w:t>
      </w:r>
      <w:r w:rsidRPr="008B7A9D">
        <w:rPr>
          <w:rFonts w:asciiTheme="minorHAnsi" w:hAnsiTheme="minorHAnsi" w:cstheme="minorHAnsi"/>
          <w:u w:val="single"/>
        </w:rPr>
        <w:t>our biosafety protocols are failing us</w:t>
      </w:r>
      <w:r w:rsidRPr="008B7A9D">
        <w:rPr>
          <w:rFonts w:asciiTheme="minorHAnsi" w:hAnsiTheme="minorHAnsi" w:cstheme="minorHAnsi"/>
          <w:sz w:val="16"/>
        </w:rPr>
        <w:t xml:space="preserve">. For example, </w:t>
      </w:r>
      <w:r w:rsidRPr="008B7A9D">
        <w:rPr>
          <w:rFonts w:asciiTheme="minorHAnsi" w:hAnsiTheme="minorHAnsi" w:cstheme="minorHAnsi"/>
          <w:u w:val="single"/>
        </w:rPr>
        <w:t>when an Israeli spacecraft crashed into the moon in 2019, it threw dehydrated tardigrades onto the surface that may still be alive</w:t>
      </w:r>
      <w:r w:rsidRPr="008B7A9D">
        <w:rPr>
          <w:rFonts w:asciiTheme="minorHAnsi" w:hAnsiTheme="minorHAnsi" w:cstheme="minorHAnsi"/>
          <w:sz w:val="16"/>
        </w:rPr>
        <w:t xml:space="preserve">. Even more disturbing is the fact that </w:t>
      </w:r>
      <w:r w:rsidRPr="008B7A9D">
        <w:rPr>
          <w:rFonts w:asciiTheme="minorHAnsi" w:hAnsiTheme="minorHAnsi" w:cstheme="minorHAnsi"/>
          <w:highlight w:val="cyan"/>
          <w:u w:val="single"/>
        </w:rPr>
        <w:t>strains of bacteria with signs of extreme resistance have also been isolated in NASA’s “clean rooms</w:t>
      </w:r>
      <w:r w:rsidRPr="008B7A9D">
        <w:rPr>
          <w:rFonts w:asciiTheme="minorHAnsi" w:hAnsiTheme="minorHAnsi" w:cstheme="minorHAnsi"/>
          <w:u w:val="single"/>
        </w:rPr>
        <w:t>” where spacecraft are assembled by staff.</w:t>
      </w:r>
      <w:r w:rsidRPr="008B7A9D">
        <w:rPr>
          <w:rFonts w:asciiTheme="minorHAnsi" w:hAnsiTheme="minorHAnsi" w:cstheme="minorHAnsi"/>
          <w:sz w:val="16"/>
        </w:rPr>
        <w:t xml:space="preserve"> </w:t>
      </w:r>
      <w:r w:rsidRPr="008B7A9D">
        <w:rPr>
          <w:rFonts w:asciiTheme="minorHAnsi" w:hAnsiTheme="minorHAnsi" w:cstheme="minorHAnsi"/>
          <w:u w:val="single"/>
        </w:rPr>
        <w:t xml:space="preserve">If these </w:t>
      </w:r>
      <w:r w:rsidRPr="008B7A9D">
        <w:rPr>
          <w:rFonts w:asciiTheme="minorHAnsi" w:hAnsiTheme="minorHAnsi" w:cstheme="minorHAnsi"/>
          <w:highlight w:val="cyan"/>
          <w:u w:val="single"/>
        </w:rPr>
        <w:t>dangerous microbes hitchhike into space</w:t>
      </w:r>
      <w:r w:rsidRPr="008B7A9D">
        <w:rPr>
          <w:rFonts w:asciiTheme="minorHAnsi" w:hAnsiTheme="minorHAnsi" w:cstheme="minorHAnsi"/>
          <w:u w:val="single"/>
        </w:rPr>
        <w:t xml:space="preserve">, there is a chance that they </w:t>
      </w:r>
      <w:r w:rsidRPr="008B7A9D">
        <w:rPr>
          <w:rFonts w:asciiTheme="minorHAnsi" w:hAnsiTheme="minorHAnsi" w:cstheme="minorHAnsi"/>
          <w:highlight w:val="cyan"/>
          <w:u w:val="single"/>
        </w:rPr>
        <w:t>will become even more dangerous</w:t>
      </w:r>
      <w:r w:rsidRPr="008B7A9D">
        <w:rPr>
          <w:rFonts w:asciiTheme="minorHAnsi" w:hAnsiTheme="minorHAnsi" w:cstheme="minorHAnsi"/>
          <w:u w:val="single"/>
        </w:rPr>
        <w:t xml:space="preserve"> in microgravity</w:t>
      </w:r>
      <w:r w:rsidRPr="008B7A9D">
        <w:rPr>
          <w:rFonts w:asciiTheme="minorHAnsi" w:hAnsiTheme="minorHAnsi" w:cstheme="minorHAnsi"/>
          <w:sz w:val="16"/>
        </w:rPr>
        <w:t xml:space="preserve">. </w:t>
      </w:r>
      <w:r w:rsidRPr="008B7A9D">
        <w:rPr>
          <w:rFonts w:asciiTheme="minorHAnsi" w:hAnsiTheme="minorHAnsi" w:cstheme="minorHAnsi"/>
          <w:u w:val="single"/>
        </w:rPr>
        <w:t xml:space="preserve">First, </w:t>
      </w:r>
      <w:r w:rsidRPr="008B7A9D">
        <w:rPr>
          <w:rFonts w:asciiTheme="minorHAnsi" w:hAnsiTheme="minorHAnsi" w:cstheme="minorHAnsi"/>
          <w:highlight w:val="cyan"/>
          <w:u w:val="single"/>
        </w:rPr>
        <w:t xml:space="preserve">preventing this is much easier than trying to deal with mutating organisms </w:t>
      </w:r>
      <w:r w:rsidRPr="008B7A9D">
        <w:rPr>
          <w:rFonts w:asciiTheme="minorHAnsi" w:hAnsiTheme="minorHAnsi" w:cstheme="minorHAnsi"/>
          <w:u w:val="single"/>
        </w:rPr>
        <w:t>when they reach, say, Mars</w:t>
      </w:r>
      <w:r w:rsidRPr="008B7A9D">
        <w:rPr>
          <w:rFonts w:asciiTheme="minorHAnsi" w:hAnsiTheme="minorHAnsi" w:cstheme="minorHAnsi"/>
          <w:sz w:val="16"/>
        </w:rPr>
        <w:t xml:space="preserve">. Even so, however, some experts believe that keeping Earth’s microbes here on Earth can be nearly impossible. </w:t>
      </w:r>
      <w:r w:rsidRPr="008B7A9D">
        <w:rPr>
          <w:rFonts w:asciiTheme="minorHAnsi" w:hAnsiTheme="minorHAnsi" w:cstheme="minorHAnsi"/>
          <w:u w:val="single"/>
        </w:rPr>
        <w:t>Wherever people went, we inevitably took organisms with us. Scientists warn that space is simply “the next frontier of biosafety risk.”</w:t>
      </w:r>
    </w:p>
    <w:p w14:paraId="3434EE43" w14:textId="77777777" w:rsidR="009D2E5B" w:rsidRPr="008B7A9D" w:rsidRDefault="009D2E5B" w:rsidP="009D2E5B">
      <w:pPr>
        <w:pStyle w:val="Heading4"/>
        <w:rPr>
          <w:rFonts w:asciiTheme="minorHAnsi" w:hAnsiTheme="minorHAnsi" w:cstheme="minorHAnsi"/>
        </w:rPr>
      </w:pPr>
      <w:r w:rsidRPr="008B7A9D">
        <w:rPr>
          <w:rFonts w:asciiTheme="minorHAnsi" w:hAnsiTheme="minorHAnsi" w:cstheme="minorHAnsi"/>
        </w:rPr>
        <w:t>Antimicrobial resistance triggers extinction.</w:t>
      </w:r>
    </w:p>
    <w:p w14:paraId="6DA554C8" w14:textId="77777777" w:rsidR="009D2E5B" w:rsidRPr="008B7A9D" w:rsidRDefault="009D2E5B" w:rsidP="009D2E5B">
      <w:pPr>
        <w:rPr>
          <w:rFonts w:asciiTheme="minorHAnsi" w:hAnsiTheme="minorHAnsi" w:cstheme="minorHAnsi"/>
          <w:sz w:val="16"/>
        </w:rPr>
      </w:pPr>
      <w:r w:rsidRPr="008B7A9D">
        <w:rPr>
          <w:rStyle w:val="Style13ptBold"/>
          <w:rFonts w:asciiTheme="minorHAnsi" w:hAnsiTheme="minorHAnsi" w:cstheme="minorHAnsi"/>
        </w:rPr>
        <w:t>Srivatsa 17</w:t>
      </w:r>
      <w:r w:rsidRPr="008B7A9D">
        <w:rPr>
          <w:rFonts w:asciiTheme="minorHAnsi" w:hAnsiTheme="minorHAnsi" w:cstheme="minorHAnsi"/>
        </w:rPr>
        <w:t xml:space="preserve"> [</w:t>
      </w:r>
      <w:proofErr w:type="spellStart"/>
      <w:r w:rsidRPr="008B7A9D">
        <w:rPr>
          <w:rFonts w:asciiTheme="minorHAnsi" w:hAnsiTheme="minorHAnsi" w:cstheme="minorHAnsi"/>
        </w:rPr>
        <w:t>Kadiyali</w:t>
      </w:r>
      <w:proofErr w:type="spellEnd"/>
      <w:r w:rsidRPr="008B7A9D">
        <w:rPr>
          <w:rFonts w:asciiTheme="minorHAnsi" w:hAnsiTheme="minorHAnsi" w:cstheme="minorHAnsi"/>
        </w:rPr>
        <w:t>; specialist in pediatric intensive and critical care medicine in the UK. Invented the bacterial identification tool ‘MAYA’; 1-12-2017; "Superbug Pandemics and How to Prevent Them", American Interest; https://www.the-american-interest.com/2017/01/12/superbug-pandemics-and-how-to-prevent-them/, Accessed: 8-31-2021]</w:t>
      </w:r>
    </w:p>
    <w:p w14:paraId="2AC08904" w14:textId="78D2582C" w:rsidR="009D2E5B" w:rsidRPr="00413068" w:rsidRDefault="009D2E5B" w:rsidP="009D2E5B">
      <w:r w:rsidRPr="008B7A9D">
        <w:rPr>
          <w:rFonts w:asciiTheme="minorHAnsi" w:hAnsiTheme="minorHAnsi" w:cstheme="minorHAnsi"/>
          <w:u w:val="single"/>
        </w:rPr>
        <w:lastRenderedPageBreak/>
        <w:t>It is</w:t>
      </w:r>
      <w:r w:rsidRPr="008B7A9D">
        <w:rPr>
          <w:rFonts w:asciiTheme="minorHAnsi" w:hAnsiTheme="minorHAnsi" w:cstheme="minorHAnsi"/>
          <w:sz w:val="16"/>
        </w:rPr>
        <w:t xml:space="preserve"> by now </w:t>
      </w:r>
      <w:r w:rsidRPr="008B7A9D">
        <w:rPr>
          <w:rFonts w:asciiTheme="minorHAnsi" w:hAnsiTheme="minorHAnsi" w:cstheme="minorHAnsi"/>
          <w:u w:val="single"/>
        </w:rPr>
        <w:t xml:space="preserve">no secret that </w:t>
      </w:r>
      <w:r w:rsidRPr="008B7A9D">
        <w:rPr>
          <w:rFonts w:asciiTheme="minorHAnsi" w:hAnsiTheme="minorHAnsi" w:cstheme="minorHAnsi"/>
          <w:highlight w:val="cyan"/>
          <w:u w:val="single"/>
        </w:rPr>
        <w:t xml:space="preserve">the human species is </w:t>
      </w:r>
      <w:r w:rsidRPr="008B7A9D">
        <w:rPr>
          <w:rStyle w:val="Emphasis"/>
          <w:rFonts w:asciiTheme="minorHAnsi" w:hAnsiTheme="minorHAnsi" w:cstheme="minorHAnsi"/>
          <w:highlight w:val="cyan"/>
        </w:rPr>
        <w:t>locked in a race</w:t>
      </w:r>
      <w:r w:rsidRPr="008B7A9D">
        <w:rPr>
          <w:rFonts w:asciiTheme="minorHAnsi" w:hAnsiTheme="minorHAnsi" w:cstheme="minorHAnsi"/>
          <w:u w:val="single"/>
        </w:rPr>
        <w:t xml:space="preserve"> of its own making </w:t>
      </w:r>
      <w:r w:rsidRPr="008B7A9D">
        <w:rPr>
          <w:rStyle w:val="Emphasis"/>
          <w:rFonts w:asciiTheme="minorHAnsi" w:hAnsiTheme="minorHAnsi" w:cstheme="minorHAnsi"/>
          <w:highlight w:val="cyan"/>
        </w:rPr>
        <w:t>with “superbugs</w:t>
      </w:r>
      <w:r w:rsidRPr="008B7A9D">
        <w:rPr>
          <w:rStyle w:val="Emphasis"/>
          <w:rFonts w:asciiTheme="minorHAnsi" w:hAnsiTheme="minorHAnsi" w:cstheme="minorHAnsi"/>
        </w:rPr>
        <w:t>.</w:t>
      </w:r>
      <w:r w:rsidRPr="008B7A9D">
        <w:rPr>
          <w:rFonts w:asciiTheme="minorHAnsi" w:hAnsiTheme="minorHAnsi" w:cstheme="minorHAnsi"/>
          <w:u w:val="single"/>
        </w:rPr>
        <w:t>”</w:t>
      </w:r>
      <w:r w:rsidRPr="008B7A9D">
        <w:rPr>
          <w:rFonts w:asciiTheme="minorHAnsi" w:hAnsiTheme="minorHAnsi" w:cstheme="minorHAnsi"/>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8B7A9D">
        <w:rPr>
          <w:rFonts w:asciiTheme="minorHAnsi" w:hAnsiTheme="minorHAnsi" w:cstheme="minorHAnsi"/>
          <w:highlight w:val="cyan"/>
          <w:u w:val="single"/>
        </w:rPr>
        <w:t>we must</w:t>
      </w:r>
      <w:r w:rsidRPr="008B7A9D">
        <w:rPr>
          <w:rFonts w:asciiTheme="minorHAnsi" w:hAnsiTheme="minorHAnsi" w:cstheme="minorHAnsi"/>
          <w:u w:val="single"/>
        </w:rPr>
        <w:t xml:space="preserve"> now </w:t>
      </w:r>
      <w:r w:rsidRPr="008B7A9D">
        <w:rPr>
          <w:rFonts w:asciiTheme="minorHAnsi" w:hAnsiTheme="minorHAnsi" w:cstheme="minorHAnsi"/>
          <w:highlight w:val="cyan"/>
          <w:u w:val="single"/>
        </w:rPr>
        <w:t>invent</w:t>
      </w:r>
      <w:r w:rsidRPr="008B7A9D">
        <w:rPr>
          <w:rFonts w:asciiTheme="minorHAnsi" w:hAnsiTheme="minorHAnsi" w:cstheme="minorHAnsi"/>
          <w:u w:val="single"/>
        </w:rPr>
        <w:t xml:space="preserve"> new and effective </w:t>
      </w:r>
      <w:r w:rsidRPr="008B7A9D">
        <w:rPr>
          <w:rFonts w:asciiTheme="minorHAnsi" w:hAnsiTheme="minorHAnsi" w:cstheme="minorHAnsi"/>
          <w:highlight w:val="cyan"/>
          <w:u w:val="single"/>
        </w:rPr>
        <w:t xml:space="preserve">antibiotics faster than </w:t>
      </w:r>
      <w:r w:rsidRPr="008B7A9D">
        <w:rPr>
          <w:rStyle w:val="Emphasis"/>
          <w:rFonts w:asciiTheme="minorHAnsi" w:hAnsiTheme="minorHAnsi" w:cstheme="minorHAnsi"/>
          <w:highlight w:val="cyan"/>
        </w:rPr>
        <w:t>deadly bacteria evolve</w:t>
      </w:r>
      <w:r w:rsidRPr="008B7A9D">
        <w:rPr>
          <w:rFonts w:asciiTheme="minorHAnsi" w:hAnsiTheme="minorHAnsi" w:cstheme="minorHAnsi"/>
          <w:sz w:val="16"/>
        </w:rPr>
        <w:t xml:space="preserve">—and regrettably, </w:t>
      </w:r>
      <w:r w:rsidRPr="008B7A9D">
        <w:rPr>
          <w:rFonts w:asciiTheme="minorHAnsi" w:hAnsiTheme="minorHAnsi" w:cstheme="minorHAnsi"/>
          <w:u w:val="single"/>
        </w:rPr>
        <w:t xml:space="preserve">they are </w:t>
      </w:r>
      <w:r w:rsidRPr="008B7A9D">
        <w:rPr>
          <w:rStyle w:val="Emphasis"/>
          <w:rFonts w:asciiTheme="minorHAnsi" w:hAnsiTheme="minorHAnsi" w:cstheme="minorHAnsi"/>
        </w:rPr>
        <w:t>rapidly</w:t>
      </w:r>
      <w:r w:rsidRPr="008B7A9D">
        <w:rPr>
          <w:rFonts w:asciiTheme="minorHAnsi" w:hAnsiTheme="minorHAnsi" w:cstheme="minorHAnsi"/>
          <w:u w:val="single"/>
        </w:rPr>
        <w:t xml:space="preserve"> doing so with our help</w:t>
      </w:r>
      <w:r w:rsidRPr="008B7A9D">
        <w:rPr>
          <w:rFonts w:asciiTheme="minorHAnsi" w:hAnsiTheme="minorHAnsi" w:cstheme="minorHAnsi"/>
          <w:sz w:val="16"/>
        </w:rPr>
        <w:t xml:space="preserve">. I do not exclude the possibility that </w:t>
      </w:r>
      <w:r w:rsidRPr="008B7A9D">
        <w:rPr>
          <w:rStyle w:val="Emphasis"/>
          <w:rFonts w:asciiTheme="minorHAnsi" w:hAnsiTheme="minorHAnsi" w:cstheme="minorHAnsi"/>
          <w:highlight w:val="cyan"/>
        </w:rPr>
        <w:t>bad actors</w:t>
      </w:r>
      <w:r w:rsidRPr="008B7A9D">
        <w:rPr>
          <w:rFonts w:asciiTheme="minorHAnsi" w:hAnsiTheme="minorHAnsi" w:cstheme="minorHAnsi"/>
          <w:u w:val="single"/>
        </w:rPr>
        <w:t xml:space="preserve"> might </w:t>
      </w:r>
      <w:r w:rsidRPr="008B7A9D">
        <w:rPr>
          <w:rStyle w:val="Emphasis"/>
          <w:rFonts w:asciiTheme="minorHAnsi" w:hAnsiTheme="minorHAnsi" w:cstheme="minorHAnsi"/>
        </w:rPr>
        <w:t xml:space="preserve">deliberately </w:t>
      </w:r>
      <w:r w:rsidRPr="008B7A9D">
        <w:rPr>
          <w:rStyle w:val="Emphasis"/>
          <w:rFonts w:asciiTheme="minorHAnsi" w:hAnsiTheme="minorHAnsi" w:cstheme="minorHAnsi"/>
          <w:highlight w:val="cyan"/>
        </w:rPr>
        <w:t>engineer</w:t>
      </w:r>
      <w:r w:rsidRPr="008B7A9D">
        <w:rPr>
          <w:rFonts w:asciiTheme="minorHAnsi" w:hAnsiTheme="minorHAnsi" w:cstheme="minorHAnsi"/>
          <w:highlight w:val="cyan"/>
          <w:u w:val="single"/>
        </w:rPr>
        <w:t xml:space="preserve"> </w:t>
      </w:r>
      <w:r w:rsidRPr="008B7A9D">
        <w:rPr>
          <w:rFonts w:asciiTheme="minorHAnsi" w:hAnsiTheme="minorHAnsi" w:cstheme="minorHAnsi"/>
          <w:u w:val="single"/>
        </w:rPr>
        <w:t>deadly</w:t>
      </w:r>
      <w:r w:rsidRPr="008B7A9D">
        <w:rPr>
          <w:rFonts w:asciiTheme="minorHAnsi" w:hAnsiTheme="minorHAnsi" w:cstheme="minorHAnsi"/>
          <w:highlight w:val="cyan"/>
          <w:u w:val="single"/>
        </w:rPr>
        <w:t xml:space="preserve"> superbugs</w:t>
      </w:r>
      <w:r w:rsidRPr="008B7A9D">
        <w:rPr>
          <w:rFonts w:asciiTheme="minorHAnsi" w:hAnsiTheme="minorHAnsi" w:cstheme="minorHAnsi"/>
          <w:sz w:val="16"/>
        </w:rPr>
        <w:t xml:space="preserve">.1 But even if that does not happen, </w:t>
      </w:r>
      <w:r w:rsidRPr="008B7A9D">
        <w:rPr>
          <w:rStyle w:val="Emphasis"/>
          <w:rFonts w:asciiTheme="minorHAnsi" w:hAnsiTheme="minorHAnsi" w:cstheme="minorHAnsi"/>
        </w:rPr>
        <w:t>humanity faces an existential threat</w:t>
      </w:r>
      <w:r w:rsidRPr="008B7A9D">
        <w:rPr>
          <w:rFonts w:asciiTheme="minorHAnsi" w:hAnsiTheme="minorHAnsi" w:cstheme="minorHAnsi"/>
          <w:u w:val="single"/>
        </w:rPr>
        <w:t xml:space="preserve"> largely of its own making in the absence of malign intentions</w:t>
      </w:r>
      <w:r w:rsidRPr="008B7A9D">
        <w:rPr>
          <w:rFonts w:asciiTheme="minorHAnsi" w:hAnsiTheme="minorHAnsi" w:cstheme="minorHAnsi"/>
          <w:sz w:val="16"/>
        </w:rPr>
        <w:t xml:space="preserve">. As threats go, </w:t>
      </w:r>
      <w:r w:rsidRPr="008B7A9D">
        <w:rPr>
          <w:rFonts w:asciiTheme="minorHAnsi" w:hAnsiTheme="minorHAnsi" w:cstheme="minorHAnsi"/>
          <w:u w:val="single"/>
        </w:rPr>
        <w:t xml:space="preserve">this one is </w:t>
      </w:r>
      <w:r w:rsidRPr="008B7A9D">
        <w:rPr>
          <w:rStyle w:val="Emphasis"/>
          <w:rFonts w:asciiTheme="minorHAnsi" w:hAnsiTheme="minorHAnsi" w:cstheme="minorHAnsi"/>
        </w:rPr>
        <w:t>entirely predictable</w:t>
      </w:r>
      <w:r w:rsidRPr="008B7A9D">
        <w:rPr>
          <w:rFonts w:asciiTheme="minorHAnsi" w:hAnsiTheme="minorHAnsi" w:cstheme="minorHAnsi"/>
          <w:sz w:val="16"/>
        </w:rPr>
        <w:t xml:space="preserve">. The concept of a “black swan,” Nassim Nicholas </w:t>
      </w:r>
      <w:proofErr w:type="spellStart"/>
      <w:r w:rsidRPr="008B7A9D">
        <w:rPr>
          <w:rFonts w:asciiTheme="minorHAnsi" w:hAnsiTheme="minorHAnsi" w:cstheme="minorHAnsi"/>
          <w:sz w:val="16"/>
        </w:rPr>
        <w:t>Taleb’s</w:t>
      </w:r>
      <w:proofErr w:type="spellEnd"/>
      <w:r w:rsidRPr="008B7A9D">
        <w:rPr>
          <w:rFonts w:asciiTheme="minorHAnsi" w:hAnsiTheme="minorHAnsi" w:cstheme="minorHAnsi"/>
          <w:sz w:val="16"/>
        </w:rPr>
        <w:t xml:space="preserve"> term for low-probability but high-impact events, has become widely known in recent years. </w:t>
      </w:r>
      <w:proofErr w:type="spellStart"/>
      <w:r w:rsidRPr="008B7A9D">
        <w:rPr>
          <w:rFonts w:asciiTheme="minorHAnsi" w:hAnsiTheme="minorHAnsi" w:cstheme="minorHAnsi"/>
          <w:sz w:val="16"/>
        </w:rPr>
        <w:t>Taleb</w:t>
      </w:r>
      <w:proofErr w:type="spellEnd"/>
      <w:r w:rsidRPr="008B7A9D">
        <w:rPr>
          <w:rFonts w:asciiTheme="minorHAnsi" w:hAnsiTheme="minorHAnsi" w:cstheme="minorHAnsi"/>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8B7A9D">
        <w:rPr>
          <w:rFonts w:asciiTheme="minorHAnsi" w:hAnsiTheme="minorHAnsi" w:cstheme="minorHAnsi"/>
          <w:sz w:val="16"/>
        </w:rPr>
        <w:t>Wucker</w:t>
      </w:r>
      <w:proofErr w:type="spellEnd"/>
      <w:r w:rsidRPr="008B7A9D">
        <w:rPr>
          <w:rFonts w:asciiTheme="minorHAnsi" w:hAnsiTheme="minorHAnsi" w:cstheme="minorHAnsi"/>
          <w:sz w:val="16"/>
        </w:rPr>
        <w:t xml:space="preserve">,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 </w:t>
      </w:r>
      <w:r w:rsidRPr="008B7A9D">
        <w:rPr>
          <w:rFonts w:asciiTheme="minorHAnsi" w:hAnsiTheme="minorHAnsi" w:cstheme="minorHAnsi"/>
          <w:u w:val="single"/>
        </w:rPr>
        <w:t>We have certainly been warned</w:t>
      </w:r>
      <w:r w:rsidRPr="008B7A9D">
        <w:rPr>
          <w:rFonts w:asciiTheme="minorHAnsi" w:hAnsiTheme="minorHAnsi" w:cstheme="minorHAnsi"/>
          <w:sz w:val="16"/>
        </w:rPr>
        <w:t xml:space="preserve">. </w:t>
      </w:r>
      <w:r w:rsidRPr="008B7A9D">
        <w:rPr>
          <w:rFonts w:asciiTheme="minorHAnsi" w:hAnsiTheme="minorHAnsi" w:cstheme="minorHAnsi"/>
          <w:u w:val="single"/>
        </w:rPr>
        <w:t>The curse we have created was understood as a possibility</w:t>
      </w:r>
      <w:r w:rsidRPr="008B7A9D">
        <w:rPr>
          <w:rFonts w:asciiTheme="minorHAnsi" w:hAnsiTheme="minorHAnsi" w:cstheme="minorHAnsi"/>
          <w:sz w:val="16"/>
        </w:rPr>
        <w:t xml:space="preserve"> from the very outset, </w:t>
      </w:r>
      <w:r w:rsidRPr="008B7A9D">
        <w:rPr>
          <w:rFonts w:asciiTheme="minorHAnsi" w:hAnsiTheme="minorHAnsi" w:cstheme="minorHAnsi"/>
          <w:u w:val="single"/>
        </w:rPr>
        <w:t>when seventy years ago</w:t>
      </w:r>
      <w:r w:rsidRPr="008B7A9D">
        <w:rPr>
          <w:rFonts w:asciiTheme="minorHAnsi" w:hAnsiTheme="minorHAnsi" w:cstheme="minorHAnsi"/>
          <w:sz w:val="16"/>
        </w:rPr>
        <w:t xml:space="preserve"> Sir Alexander </w:t>
      </w:r>
      <w:r w:rsidRPr="008B7A9D">
        <w:rPr>
          <w:rFonts w:asciiTheme="minorHAnsi" w:hAnsiTheme="minorHAnsi" w:cstheme="minorHAnsi"/>
          <w:u w:val="single"/>
        </w:rPr>
        <w:t>Fleming</w:t>
      </w:r>
      <w:r w:rsidRPr="008B7A9D">
        <w:rPr>
          <w:rFonts w:asciiTheme="minorHAnsi" w:hAnsiTheme="minorHAnsi" w:cstheme="minorHAnsi"/>
          <w:sz w:val="16"/>
        </w:rPr>
        <w:t xml:space="preserve">, the discoverer of penicillin, </w:t>
      </w:r>
      <w:r w:rsidRPr="008B7A9D">
        <w:rPr>
          <w:rFonts w:asciiTheme="minorHAnsi" w:hAnsiTheme="minorHAnsi" w:cstheme="minorHAnsi"/>
          <w:u w:val="single"/>
        </w:rPr>
        <w:t xml:space="preserve">predicted </w:t>
      </w:r>
      <w:r w:rsidRPr="008B7A9D">
        <w:rPr>
          <w:rStyle w:val="Emphasis"/>
          <w:rFonts w:asciiTheme="minorHAnsi" w:hAnsiTheme="minorHAnsi" w:cstheme="minorHAnsi"/>
        </w:rPr>
        <w:t>antibiotic resistance</w:t>
      </w:r>
      <w:r w:rsidRPr="008B7A9D">
        <w:rPr>
          <w:rFonts w:asciiTheme="minorHAnsi" w:hAnsiTheme="minorHAnsi" w:cstheme="minorHAnsi"/>
          <w:sz w:val="16"/>
        </w:rPr>
        <w:t xml:space="preserve">. When interviewed for a 2015 article, “The Most Predictable Disaster in the History of the Human Race,” Bill Gates pointed out that one of </w:t>
      </w:r>
      <w:r w:rsidRPr="008B7A9D">
        <w:rPr>
          <w:rFonts w:asciiTheme="minorHAnsi" w:hAnsiTheme="minorHAnsi" w:cstheme="minorHAnsi"/>
          <w:u w:val="single"/>
        </w:rPr>
        <w:t>the costliest disasters of the 20th century</w:t>
      </w:r>
      <w:r w:rsidRPr="008B7A9D">
        <w:rPr>
          <w:rFonts w:asciiTheme="minorHAnsi" w:hAnsiTheme="minorHAnsi" w:cstheme="minorHAnsi"/>
          <w:sz w:val="16"/>
        </w:rPr>
        <w:t xml:space="preserve">, </w:t>
      </w:r>
      <w:r w:rsidRPr="008B7A9D">
        <w:rPr>
          <w:rFonts w:asciiTheme="minorHAnsi" w:hAnsiTheme="minorHAnsi" w:cstheme="minorHAnsi"/>
          <w:u w:val="single"/>
        </w:rPr>
        <w:t>worse</w:t>
      </w:r>
      <w:r w:rsidRPr="008B7A9D">
        <w:rPr>
          <w:rFonts w:asciiTheme="minorHAnsi" w:hAnsiTheme="minorHAnsi" w:cstheme="minorHAnsi"/>
          <w:sz w:val="16"/>
        </w:rPr>
        <w:t xml:space="preserve"> even </w:t>
      </w:r>
      <w:r w:rsidRPr="008B7A9D">
        <w:rPr>
          <w:rFonts w:asciiTheme="minorHAnsi" w:hAnsiTheme="minorHAnsi" w:cstheme="minorHAnsi"/>
          <w:u w:val="single"/>
        </w:rPr>
        <w:t>than World War I</w:t>
      </w:r>
      <w:r w:rsidRPr="008B7A9D">
        <w:rPr>
          <w:rFonts w:asciiTheme="minorHAnsi" w:hAnsiTheme="minorHAnsi" w:cstheme="minorHAnsi"/>
          <w:sz w:val="16"/>
        </w:rPr>
        <w:t xml:space="preserve">, </w:t>
      </w:r>
      <w:r w:rsidRPr="008B7A9D">
        <w:rPr>
          <w:rFonts w:asciiTheme="minorHAnsi" w:hAnsiTheme="minorHAnsi" w:cstheme="minorHAnsi"/>
          <w:u w:val="single"/>
        </w:rPr>
        <w:t>was the Spanish Flu pandemic</w:t>
      </w:r>
      <w:r w:rsidRPr="008B7A9D">
        <w:rPr>
          <w:rFonts w:asciiTheme="minorHAnsi" w:hAnsiTheme="minorHAnsi" w:cstheme="minorHAnsi"/>
          <w:sz w:val="16"/>
        </w:rPr>
        <w:t xml:space="preserve"> of 1918-19. As the author of the article, Ezra Klein, put it: “</w:t>
      </w:r>
      <w:r w:rsidRPr="008B7A9D">
        <w:rPr>
          <w:rFonts w:asciiTheme="minorHAnsi" w:hAnsiTheme="minorHAnsi" w:cstheme="minorHAnsi"/>
          <w:u w:val="single"/>
        </w:rPr>
        <w:t xml:space="preserve">No one can say we weren’t warned. And warned. And warned. A pandemic disease is the </w:t>
      </w:r>
      <w:r w:rsidRPr="008B7A9D">
        <w:rPr>
          <w:rStyle w:val="Emphasis"/>
          <w:rFonts w:asciiTheme="minorHAnsi" w:hAnsiTheme="minorHAnsi" w:cstheme="minorHAnsi"/>
        </w:rPr>
        <w:t>most predictable catastrophe</w:t>
      </w:r>
      <w:r w:rsidRPr="008B7A9D">
        <w:rPr>
          <w:rFonts w:asciiTheme="minorHAnsi" w:hAnsiTheme="minorHAnsi" w:cstheme="minorHAnsi"/>
          <w:u w:val="single"/>
        </w:rPr>
        <w:t xml:space="preserve"> in the history of the human race</w:t>
      </w:r>
      <w:r w:rsidRPr="008B7A9D">
        <w:rPr>
          <w:rFonts w:asciiTheme="minorHAnsi" w:hAnsiTheme="minorHAnsi" w:cstheme="minorHAnsi"/>
          <w:sz w:val="16"/>
        </w:rPr>
        <w:t xml:space="preserve">, if only because it has happened to the human race so many, many times before.”3 </w:t>
      </w:r>
      <w:r w:rsidRPr="008B7A9D">
        <w:rPr>
          <w:rFonts w:asciiTheme="minorHAnsi" w:hAnsiTheme="minorHAnsi" w:cstheme="minorHAnsi"/>
          <w:u w:val="single"/>
        </w:rPr>
        <w:t>Even with effective new medicines</w:t>
      </w:r>
      <w:r w:rsidRPr="008B7A9D">
        <w:rPr>
          <w:rFonts w:asciiTheme="minorHAnsi" w:hAnsiTheme="minorHAnsi" w:cstheme="minorHAnsi"/>
          <w:sz w:val="16"/>
        </w:rPr>
        <w:t xml:space="preserve">, if we can devise them, </w:t>
      </w:r>
      <w:r w:rsidRPr="008B7A9D">
        <w:rPr>
          <w:rFonts w:asciiTheme="minorHAnsi" w:hAnsiTheme="minorHAnsi" w:cstheme="minorHAnsi"/>
          <w:u w:val="single"/>
        </w:rPr>
        <w:t xml:space="preserve">we </w:t>
      </w:r>
      <w:r w:rsidRPr="008B7A9D">
        <w:rPr>
          <w:rStyle w:val="Emphasis"/>
          <w:rFonts w:asciiTheme="minorHAnsi" w:hAnsiTheme="minorHAnsi" w:cstheme="minorHAnsi"/>
        </w:rPr>
        <w:t>must contain outbreaks</w:t>
      </w:r>
      <w:r w:rsidRPr="008B7A9D">
        <w:rPr>
          <w:rFonts w:asciiTheme="minorHAnsi" w:hAnsiTheme="minorHAnsi" w:cstheme="minorHAnsi"/>
          <w:u w:val="single"/>
        </w:rPr>
        <w:t xml:space="preserve"> of bacterial disease </w:t>
      </w:r>
      <w:r w:rsidRPr="008B7A9D">
        <w:rPr>
          <w:rStyle w:val="Emphasis"/>
          <w:rFonts w:asciiTheme="minorHAnsi" w:hAnsiTheme="minorHAnsi" w:cstheme="minorHAnsi"/>
        </w:rPr>
        <w:t>fast</w:t>
      </w:r>
      <w:r w:rsidRPr="008B7A9D">
        <w:rPr>
          <w:rFonts w:asciiTheme="minorHAnsi" w:hAnsiTheme="minorHAnsi" w:cstheme="minorHAnsi"/>
          <w:sz w:val="16"/>
        </w:rPr>
        <w:t xml:space="preserve">, lest they get out of control. In other words, </w:t>
      </w:r>
      <w:r w:rsidRPr="008B7A9D">
        <w:rPr>
          <w:rFonts w:asciiTheme="minorHAnsi" w:hAnsiTheme="minorHAnsi" w:cstheme="minorHAnsi"/>
          <w:u w:val="single"/>
        </w:rPr>
        <w:t xml:space="preserve">we have a </w:t>
      </w:r>
      <w:r w:rsidRPr="008B7A9D">
        <w:rPr>
          <w:rStyle w:val="Emphasis"/>
          <w:rFonts w:asciiTheme="minorHAnsi" w:hAnsiTheme="minorHAnsi" w:cstheme="minorHAnsi"/>
        </w:rPr>
        <w:t>social-organizational</w:t>
      </w:r>
      <w:r w:rsidRPr="008B7A9D">
        <w:rPr>
          <w:rFonts w:asciiTheme="minorHAnsi" w:hAnsiTheme="minorHAnsi" w:cstheme="minorHAnsi"/>
          <w:u w:val="single"/>
        </w:rPr>
        <w:t xml:space="preserve"> challenge</w:t>
      </w:r>
      <w:r w:rsidRPr="008B7A9D">
        <w:rPr>
          <w:rFonts w:asciiTheme="minorHAnsi" w:hAnsiTheme="minorHAnsi" w:cstheme="minorHAnsi"/>
          <w:sz w:val="16"/>
        </w:rPr>
        <w:t xml:space="preserve"> before us as well as a strictly medical one. </w:t>
      </w:r>
      <w:r w:rsidRPr="008B7A9D">
        <w:rPr>
          <w:rFonts w:asciiTheme="minorHAnsi" w:hAnsiTheme="minorHAnsi" w:cstheme="minorHAnsi"/>
          <w:u w:val="single"/>
        </w:rPr>
        <w:t>That means getting sufficient amounts of medicine into the right hands and in the right places</w:t>
      </w:r>
      <w:r w:rsidRPr="008B7A9D">
        <w:rPr>
          <w:rFonts w:asciiTheme="minorHAnsi" w:hAnsiTheme="minorHAnsi" w:cstheme="minorHAnsi"/>
          <w:sz w:val="16"/>
        </w:rPr>
        <w:t xml:space="preserve">, but it also means educating people and enabling them to communicate with each other to prevent any outbreak from spreading widely. </w:t>
      </w:r>
      <w:r w:rsidRPr="008B7A9D">
        <w:rPr>
          <w:rFonts w:asciiTheme="minorHAnsi" w:hAnsiTheme="minorHAnsi" w:cstheme="minorHAnsi"/>
          <w:sz w:val="16"/>
          <w:szCs w:val="18"/>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8B7A9D">
        <w:rPr>
          <w:rFonts w:asciiTheme="minorHAnsi" w:hAnsiTheme="minorHAnsi" w:cstheme="minorHAnsi"/>
          <w:highlight w:val="cyan"/>
          <w:u w:val="single"/>
        </w:rPr>
        <w:t>Bacteria are</w:t>
      </w:r>
      <w:r w:rsidRPr="008B7A9D">
        <w:rPr>
          <w:rFonts w:asciiTheme="minorHAnsi" w:hAnsiTheme="minorHAnsi" w:cstheme="minorHAnsi"/>
          <w:u w:val="single"/>
        </w:rPr>
        <w:t xml:space="preserve"> among the oldest living things on the planet</w:t>
      </w:r>
      <w:r w:rsidRPr="008B7A9D">
        <w:rPr>
          <w:rFonts w:asciiTheme="minorHAnsi" w:hAnsiTheme="minorHAnsi" w:cstheme="minorHAnsi"/>
          <w:sz w:val="16"/>
        </w:rPr>
        <w:t xml:space="preserve">. </w:t>
      </w:r>
      <w:r w:rsidRPr="008B7A9D">
        <w:rPr>
          <w:rFonts w:asciiTheme="minorHAnsi" w:hAnsiTheme="minorHAnsi" w:cstheme="minorHAnsi"/>
          <w:u w:val="single"/>
        </w:rPr>
        <w:t xml:space="preserve">They are </w:t>
      </w:r>
      <w:r w:rsidRPr="008B7A9D">
        <w:rPr>
          <w:rStyle w:val="Emphasis"/>
          <w:rFonts w:asciiTheme="minorHAnsi" w:hAnsiTheme="minorHAnsi" w:cstheme="minorHAnsi"/>
          <w:highlight w:val="cyan"/>
        </w:rPr>
        <w:t>masters of survival</w:t>
      </w:r>
      <w:r w:rsidRPr="008B7A9D">
        <w:rPr>
          <w:rFonts w:asciiTheme="minorHAnsi" w:hAnsiTheme="minorHAnsi" w:cstheme="minorHAnsi"/>
          <w:highlight w:val="cyan"/>
          <w:u w:val="single"/>
        </w:rPr>
        <w:t xml:space="preserve"> and can be </w:t>
      </w:r>
      <w:r w:rsidRPr="008B7A9D">
        <w:rPr>
          <w:rStyle w:val="Emphasis"/>
          <w:rFonts w:asciiTheme="minorHAnsi" w:hAnsiTheme="minorHAnsi" w:cstheme="minorHAnsi"/>
          <w:highlight w:val="cyan"/>
        </w:rPr>
        <w:t>found everywhere</w:t>
      </w:r>
      <w:r w:rsidRPr="008B7A9D">
        <w:rPr>
          <w:rFonts w:asciiTheme="minorHAnsi" w:hAnsiTheme="minorHAnsi" w:cstheme="minorHAnsi"/>
          <w:sz w:val="16"/>
        </w:rPr>
        <w:t xml:space="preserve">. </w:t>
      </w:r>
    </w:p>
    <w:p w14:paraId="37551FB7" w14:textId="77777777" w:rsidR="009D2E5B" w:rsidRDefault="009D2E5B" w:rsidP="009D2E5B">
      <w:pPr>
        <w:rPr>
          <w:rFonts w:asciiTheme="majorHAnsi" w:hAnsiTheme="majorHAnsi" w:cstheme="majorHAnsi"/>
        </w:rPr>
      </w:pPr>
    </w:p>
    <w:p w14:paraId="02884CB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ヒラギノ角ゴ Pro W3">
    <w:charset w:val="00"/>
    <w:family w:val="roman"/>
    <w:pitch w:val="default"/>
  </w:font>
  <w:font w:name="Lucida Grande">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775042"/>
    <w:multiLevelType w:val="hybridMultilevel"/>
    <w:tmpl w:val="47EA5874"/>
    <w:lvl w:ilvl="0" w:tplc="966AE914">
      <w:start w:val="1"/>
      <w:numFmt w:val="decimal"/>
      <w:lvlText w:val="%1."/>
      <w:lvlJc w:val="left"/>
      <w:pPr>
        <w:ind w:left="720" w:hanging="360"/>
      </w:pPr>
      <w:rPr>
        <w:rFonts w:asciiTheme="majorHAnsi" w:hAnsiTheme="majorHAnsi" w:cstheme="majorHAns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674EE4"/>
    <w:multiLevelType w:val="hybridMultilevel"/>
    <w:tmpl w:val="CA40A1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891427"/>
    <w:multiLevelType w:val="multilevel"/>
    <w:tmpl w:val="92CAC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3995097"/>
    <w:multiLevelType w:val="hybridMultilevel"/>
    <w:tmpl w:val="0FB02C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2B3D6CBB"/>
    <w:multiLevelType w:val="hybridMultilevel"/>
    <w:tmpl w:val="A44EBA86"/>
    <w:lvl w:ilvl="0" w:tplc="1428C71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70590B"/>
    <w:multiLevelType w:val="hybridMultilevel"/>
    <w:tmpl w:val="6A0A6F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5E24FF"/>
    <w:multiLevelType w:val="hybridMultilevel"/>
    <w:tmpl w:val="C6CCF68C"/>
    <w:lvl w:ilvl="0" w:tplc="3E2695C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E05A39"/>
    <w:multiLevelType w:val="multilevel"/>
    <w:tmpl w:val="131A3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D46710"/>
    <w:multiLevelType w:val="hybridMultilevel"/>
    <w:tmpl w:val="0DF00D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E73CFE"/>
    <w:multiLevelType w:val="hybridMultilevel"/>
    <w:tmpl w:val="6A4AF8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B954C5"/>
    <w:multiLevelType w:val="hybridMultilevel"/>
    <w:tmpl w:val="481606E0"/>
    <w:lvl w:ilvl="0" w:tplc="DAD4B5A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5D97C6E"/>
    <w:multiLevelType w:val="hybridMultilevel"/>
    <w:tmpl w:val="E34097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CF2928"/>
    <w:multiLevelType w:val="hybridMultilevel"/>
    <w:tmpl w:val="FB3E2B8A"/>
    <w:lvl w:ilvl="0" w:tplc="7112624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9C0605"/>
    <w:multiLevelType w:val="hybridMultilevel"/>
    <w:tmpl w:val="F6E8DC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7D8E068F"/>
    <w:multiLevelType w:val="hybridMultilevel"/>
    <w:tmpl w:val="26120776"/>
    <w:lvl w:ilvl="0" w:tplc="DA023E7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6"/>
  </w:num>
  <w:num w:numId="12">
    <w:abstractNumId w:val="11"/>
  </w:num>
  <w:num w:numId="13">
    <w:abstractNumId w:val="14"/>
  </w:num>
  <w:num w:numId="14">
    <w:abstractNumId w:val="29"/>
  </w:num>
  <w:num w:numId="15">
    <w:abstractNumId w:val="23"/>
  </w:num>
  <w:num w:numId="16">
    <w:abstractNumId w:val="28"/>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25"/>
  </w:num>
  <w:num w:numId="24">
    <w:abstractNumId w:val="21"/>
  </w:num>
  <w:num w:numId="25">
    <w:abstractNumId w:val="18"/>
  </w:num>
  <w:num w:numId="26">
    <w:abstractNumId w:val="12"/>
  </w:num>
  <w:num w:numId="27">
    <w:abstractNumId w:val="26"/>
  </w:num>
  <w:num w:numId="28">
    <w:abstractNumId w:val="17"/>
  </w:num>
  <w:num w:numId="29">
    <w:abstractNumId w:val="13"/>
  </w:num>
  <w:num w:numId="30">
    <w:abstractNumId w:val="0"/>
  </w:num>
  <w:num w:numId="31">
    <w:abstractNumId w:val="19"/>
  </w:num>
  <w:num w:numId="32">
    <w:abstractNumId w:val="22"/>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80ADD"/>
    <w:rsid w:val="000139A3"/>
    <w:rsid w:val="000142C4"/>
    <w:rsid w:val="00080ADD"/>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5B"/>
    <w:rsid w:val="009D2EAD"/>
    <w:rsid w:val="009D54B2"/>
    <w:rsid w:val="009E1922"/>
    <w:rsid w:val="009F7ED2"/>
    <w:rsid w:val="00A93661"/>
    <w:rsid w:val="00A95652"/>
    <w:rsid w:val="00AC0AB8"/>
    <w:rsid w:val="00B33C6D"/>
    <w:rsid w:val="00B4508F"/>
    <w:rsid w:val="00B55AD5"/>
    <w:rsid w:val="00B8057C"/>
    <w:rsid w:val="00BD6238"/>
    <w:rsid w:val="00BE07A4"/>
    <w:rsid w:val="00BF593B"/>
    <w:rsid w:val="00BF773A"/>
    <w:rsid w:val="00BF7E81"/>
    <w:rsid w:val="00C13773"/>
    <w:rsid w:val="00C17CC8"/>
    <w:rsid w:val="00C65513"/>
    <w:rsid w:val="00C73C8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6BB12"/>
  <w15:chartTrackingRefBased/>
  <w15:docId w15:val="{FC14D7C4-D03E-47AD-B98E-13FE2437F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E07A4"/>
    <w:rPr>
      <w:rFonts w:ascii="Calibri" w:hAnsi="Calibri"/>
    </w:rPr>
  </w:style>
  <w:style w:type="paragraph" w:styleId="Heading1">
    <w:name w:val="heading 1"/>
    <w:aliases w:val="Pocket"/>
    <w:basedOn w:val="Normal"/>
    <w:next w:val="Normal"/>
    <w:link w:val="Heading1Char"/>
    <w:qFormat/>
    <w:rsid w:val="00BE07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E07A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BE07A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BE07A4"/>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9D2E5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BE07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07A4"/>
  </w:style>
  <w:style w:type="character" w:customStyle="1" w:styleId="Heading1Char">
    <w:name w:val="Heading 1 Char"/>
    <w:aliases w:val="Pocket Char"/>
    <w:basedOn w:val="DefaultParagraphFont"/>
    <w:link w:val="Heading1"/>
    <w:rsid w:val="00BE07A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E07A4"/>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BE07A4"/>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BE07A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BE07A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E07A4"/>
    <w:rPr>
      <w:b/>
      <w:bCs/>
      <w:sz w:val="26"/>
      <w:u w:val="none"/>
    </w:rPr>
  </w:style>
  <w:style w:type="character" w:customStyle="1" w:styleId="StyleUnderline">
    <w:name w:val="Style Underline"/>
    <w:aliases w:val="Intense Emphasis,Underline,Style Bold Underline,apple-style-span + 6 pt,Bold,Kern at 16 pt,Intense Emphasis1,Style,Intense Emphasis2,HHeading 3 + 12 pt,Intense Emphasis11,Cards + Font: 12 pt Char,Intense Emphasis111,Intense Emphasis1111"/>
    <w:basedOn w:val="DefaultParagraphFont"/>
    <w:uiPriority w:val="6"/>
    <w:qFormat/>
    <w:rsid w:val="00BE07A4"/>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BE07A4"/>
    <w:rPr>
      <w:color w:val="auto"/>
      <w:u w:val="none"/>
    </w:rPr>
  </w:style>
  <w:style w:type="character" w:styleId="FollowedHyperlink">
    <w:name w:val="FollowedHyperlink"/>
    <w:basedOn w:val="DefaultParagraphFont"/>
    <w:uiPriority w:val="99"/>
    <w:semiHidden/>
    <w:unhideWhenUsed/>
    <w:rsid w:val="00BE07A4"/>
    <w:rPr>
      <w:color w:val="auto"/>
      <w:u w:val="none"/>
    </w:rPr>
  </w:style>
  <w:style w:type="character" w:customStyle="1" w:styleId="Heading5Char">
    <w:name w:val="Heading 5 Char"/>
    <w:basedOn w:val="DefaultParagraphFont"/>
    <w:link w:val="Heading5"/>
    <w:uiPriority w:val="99"/>
    <w:semiHidden/>
    <w:rsid w:val="009D2E5B"/>
    <w:rPr>
      <w:rFonts w:asciiTheme="majorHAnsi" w:eastAsiaTheme="majorEastAsia" w:hAnsiTheme="majorHAnsi" w:cstheme="majorBidi"/>
      <w:color w:val="2E74B5" w:themeColor="accent1" w:themeShade="BF"/>
    </w:rPr>
  </w:style>
  <w:style w:type="paragraph" w:customStyle="1" w:styleId="textbold">
    <w:name w:val="text bold"/>
    <w:basedOn w:val="Normal"/>
    <w:link w:val="Emphasis"/>
    <w:uiPriority w:val="7"/>
    <w:qFormat/>
    <w:rsid w:val="009D2E5B"/>
    <w:pPr>
      <w:spacing w:after="0" w:line="240" w:lineRule="auto"/>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9D2E5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ref-lnk">
    <w:name w:val="ref-lnk"/>
    <w:basedOn w:val="DefaultParagraphFont"/>
    <w:rsid w:val="009D2E5B"/>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9D2E5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article-title">
    <w:name w:val="nlm_article-title"/>
    <w:basedOn w:val="DefaultParagraphFont"/>
    <w:rsid w:val="009D2E5B"/>
  </w:style>
  <w:style w:type="character" w:styleId="UnresolvedMention">
    <w:name w:val="Unresolved Mention"/>
    <w:basedOn w:val="DefaultParagraphFont"/>
    <w:uiPriority w:val="99"/>
    <w:semiHidden/>
    <w:unhideWhenUsed/>
    <w:rsid w:val="009D2E5B"/>
    <w:rPr>
      <w:color w:val="605E5C"/>
      <w:shd w:val="clear" w:color="auto" w:fill="E1DFDD"/>
    </w:rPr>
  </w:style>
  <w:style w:type="paragraph" w:customStyle="1" w:styleId="ar-mndesc">
    <w:name w:val="ar-mn__desc"/>
    <w:basedOn w:val="Normal"/>
    <w:rsid w:val="009D2E5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dekroot1tnx">
    <w:name w:val="articledek_root__1_tnx"/>
    <w:basedOn w:val="Normal"/>
    <w:rsid w:val="009D2E5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paragraphroot2qm08">
    <w:name w:val="articleparagraph_root__2qm08"/>
    <w:basedOn w:val="Normal"/>
    <w:rsid w:val="009D2E5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name">
    <w:name w:val="no_name"/>
    <w:basedOn w:val="Normal"/>
    <w:rsid w:val="009D2E5B"/>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9D2E5B"/>
    <w:rPr>
      <w:i/>
      <w:iCs/>
    </w:rPr>
  </w:style>
  <w:style w:type="character" w:customStyle="1" w:styleId="u-visually-hidden">
    <w:name w:val="u-visually-hidden"/>
    <w:basedOn w:val="DefaultParagraphFont"/>
    <w:rsid w:val="009D2E5B"/>
  </w:style>
  <w:style w:type="paragraph" w:customStyle="1" w:styleId="paragraph">
    <w:name w:val="paragraph"/>
    <w:basedOn w:val="Normal"/>
    <w:rsid w:val="009D2E5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9D2E5B"/>
  </w:style>
  <w:style w:type="paragraph" w:customStyle="1" w:styleId="ho">
    <w:name w:val="ho"/>
    <w:basedOn w:val="Normal"/>
    <w:rsid w:val="009D2E5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D2E5B"/>
    <w:rPr>
      <w:b/>
      <w:bCs/>
    </w:rPr>
  </w:style>
  <w:style w:type="paragraph" w:customStyle="1" w:styleId="Emphasis1">
    <w:name w:val="Emphasis1"/>
    <w:basedOn w:val="Normal"/>
    <w:autoRedefine/>
    <w:uiPriority w:val="7"/>
    <w:qFormat/>
    <w:rsid w:val="009D2E5B"/>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ListParagraph">
    <w:name w:val="List Paragraph"/>
    <w:aliases w:val="6 font,Colorful List - Accent 11"/>
    <w:basedOn w:val="Normal"/>
    <w:uiPriority w:val="99"/>
    <w:unhideWhenUsed/>
    <w:qFormat/>
    <w:rsid w:val="009D2E5B"/>
    <w:pPr>
      <w:ind w:left="720"/>
      <w:contextualSpacing/>
    </w:pPr>
  </w:style>
  <w:style w:type="paragraph" w:styleId="Header">
    <w:name w:val="header"/>
    <w:basedOn w:val="Normal"/>
    <w:link w:val="HeaderChar"/>
    <w:uiPriority w:val="99"/>
    <w:semiHidden/>
    <w:unhideWhenUsed/>
    <w:rsid w:val="009D2E5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D2E5B"/>
    <w:rPr>
      <w:rFonts w:ascii="Calibri" w:hAnsi="Calibri"/>
    </w:rPr>
  </w:style>
  <w:style w:type="paragraph" w:styleId="Footer">
    <w:name w:val="footer"/>
    <w:basedOn w:val="Normal"/>
    <w:link w:val="FooterChar"/>
    <w:uiPriority w:val="99"/>
    <w:semiHidden/>
    <w:unhideWhenUsed/>
    <w:rsid w:val="009D2E5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D2E5B"/>
    <w:rPr>
      <w:rFonts w:ascii="Calibri" w:hAnsi="Calibri"/>
    </w:rPr>
  </w:style>
  <w:style w:type="paragraph" w:styleId="BodyText">
    <w:name w:val="Body Text"/>
    <w:basedOn w:val="Normal"/>
    <w:link w:val="BodyTextChar"/>
    <w:rsid w:val="009D2E5B"/>
    <w:pPr>
      <w:spacing w:after="140" w:line="276" w:lineRule="auto"/>
    </w:pPr>
    <w:rPr>
      <w:rFonts w:eastAsia="Calibri" w:cs="Times New Roman"/>
      <w:szCs w:val="24"/>
    </w:rPr>
  </w:style>
  <w:style w:type="character" w:customStyle="1" w:styleId="BodyTextChar">
    <w:name w:val="Body Text Char"/>
    <w:basedOn w:val="DefaultParagraphFont"/>
    <w:link w:val="BodyText"/>
    <w:rsid w:val="009D2E5B"/>
    <w:rPr>
      <w:rFonts w:ascii="Calibri" w:eastAsia="Calibri" w:hAnsi="Calibri" w:cs="Times New Roman"/>
      <w:szCs w:val="24"/>
    </w:rPr>
  </w:style>
  <w:style w:type="paragraph" w:customStyle="1" w:styleId="css-axufdj">
    <w:name w:val="css-axufdj"/>
    <w:basedOn w:val="Normal"/>
    <w:rsid w:val="009D2E5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hr-cndek">
    <w:name w:val="po-hr-cn__dek"/>
    <w:basedOn w:val="Normal"/>
    <w:rsid w:val="009D2E5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op-here">
    <w:name w:val="stop-here"/>
    <w:basedOn w:val="Normal"/>
    <w:rsid w:val="009D2E5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eitem">
    <w:name w:val="page_item"/>
    <w:basedOn w:val="Normal"/>
    <w:rsid w:val="009D2E5B"/>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9D2E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2E5B"/>
    <w:rPr>
      <w:rFonts w:ascii="Calibri" w:hAnsi="Calibri"/>
      <w:sz w:val="20"/>
      <w:szCs w:val="20"/>
    </w:rPr>
  </w:style>
  <w:style w:type="character" w:styleId="FootnoteReference">
    <w:name w:val="footnote reference"/>
    <w:aliases w:val="FN Ref,footnote reference,fr,o,FR,(NECG) Footnote Reference"/>
    <w:basedOn w:val="DefaultParagraphFont"/>
    <w:unhideWhenUsed/>
    <w:qFormat/>
    <w:rsid w:val="009D2E5B"/>
    <w:rPr>
      <w:vertAlign w:val="superscript"/>
    </w:rPr>
  </w:style>
  <w:style w:type="paragraph" w:customStyle="1" w:styleId="Body">
    <w:name w:val="Body"/>
    <w:autoRedefine/>
    <w:rsid w:val="009D2E5B"/>
    <w:pPr>
      <w:spacing w:after="0" w:line="240" w:lineRule="auto"/>
    </w:pPr>
    <w:rPr>
      <w:rFonts w:ascii="Times New Roman" w:eastAsia="ヒラギノ角ゴ Pro W3" w:hAnsi="Times New Roman" w:cs="Times New Roman"/>
      <w:color w:val="000000"/>
      <w:sz w:val="24"/>
      <w:szCs w:val="20"/>
    </w:rPr>
  </w:style>
  <w:style w:type="paragraph" w:customStyle="1" w:styleId="Emphasize">
    <w:name w:val="Emphasize"/>
    <w:basedOn w:val="Normal"/>
    <w:autoRedefine/>
    <w:uiPriority w:val="7"/>
    <w:qFormat/>
    <w:rsid w:val="009D2E5B"/>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character" w:customStyle="1" w:styleId="Heading1Char1">
    <w:name w:val="Heading 1 Char1"/>
    <w:aliases w:val="Pocket Char1"/>
    <w:basedOn w:val="DefaultParagraphFont"/>
    <w:rsid w:val="009D2E5B"/>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1"/>
    <w:basedOn w:val="DefaultParagraphFont"/>
    <w:uiPriority w:val="1"/>
    <w:semiHidden/>
    <w:rsid w:val="009D2E5B"/>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Block Char1,Block Char2,3: Cite Char1,Index Headers Char1,Bold Cite Char1,Citation Char Char Char1,Heading 3 Char1 Char Char Char1,Citation Char Char Char Char Char1,Citation Char1 Char Char Char1,Text 7 Char1,Block Writing Char1"/>
    <w:basedOn w:val="DefaultParagraphFont"/>
    <w:uiPriority w:val="2"/>
    <w:semiHidden/>
    <w:rsid w:val="009D2E5B"/>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Tag Char1,Big card Char1,body Char1,small text Char1,Normal Tag Char1,heading 2 Char1,Heading 2 Char2 Char Char1,Heading 2 Char1 Char Char Char1,Ch Char1,no read Char1,No Spacing211 Char1,No Spacing12 Char1,No Spacing2111 Char1,TAG Char1"/>
    <w:basedOn w:val="DefaultParagraphFont"/>
    <w:uiPriority w:val="3"/>
    <w:semiHidden/>
    <w:rsid w:val="009D2E5B"/>
    <w:rPr>
      <w:rFonts w:asciiTheme="majorHAnsi" w:eastAsiaTheme="majorEastAsia" w:hAnsiTheme="majorHAnsi" w:cstheme="majorBidi"/>
      <w:i/>
      <w:iCs/>
      <w:color w:val="2E74B5" w:themeColor="accent1" w:themeShade="BF"/>
      <w:sz w:val="22"/>
      <w:szCs w:val="22"/>
    </w:rPr>
  </w:style>
  <w:style w:type="paragraph" w:customStyle="1" w:styleId="msonormal0">
    <w:name w:val="msonormal"/>
    <w:basedOn w:val="Normal"/>
    <w:uiPriority w:val="99"/>
    <w:rsid w:val="009D2E5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ponent-root-0-2-55">
    <w:name w:val="component-root-0-2-55"/>
    <w:basedOn w:val="Normal"/>
    <w:uiPriority w:val="99"/>
    <w:rsid w:val="009D2E5B"/>
    <w:pPr>
      <w:spacing w:before="100" w:beforeAutospacing="1" w:after="100" w:afterAutospacing="1" w:line="240" w:lineRule="auto"/>
    </w:pPr>
    <w:rPr>
      <w:rFonts w:ascii="Times New Roman" w:eastAsia="Times New Roman" w:hAnsi="Times New Roman" w:cs="Times New Roman"/>
      <w:sz w:val="24"/>
    </w:rPr>
  </w:style>
  <w:style w:type="character" w:customStyle="1" w:styleId="text-uppercase">
    <w:name w:val="text-uppercase"/>
    <w:basedOn w:val="DefaultParagraphFont"/>
    <w:rsid w:val="009D2E5B"/>
  </w:style>
  <w:style w:type="paragraph" w:styleId="DocumentMap">
    <w:name w:val="Document Map"/>
    <w:basedOn w:val="Normal"/>
    <w:link w:val="DocumentMapChar"/>
    <w:uiPriority w:val="99"/>
    <w:semiHidden/>
    <w:unhideWhenUsed/>
    <w:rsid w:val="009D2E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D2E5B"/>
    <w:rPr>
      <w:rFonts w:ascii="Lucida Grande" w:hAnsi="Lucida Grande" w:cs="Lucida Grande"/>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9D2E5B"/>
    <w:pPr>
      <w:spacing w:after="0" w:line="240" w:lineRule="auto"/>
    </w:pPr>
    <w:rPr>
      <w:u w:val="single"/>
    </w:rPr>
  </w:style>
  <w:style w:type="paragraph" w:customStyle="1" w:styleId="bylineauthor--g26rn">
    <w:name w:val="byline__author--g26rn"/>
    <w:basedOn w:val="Normal"/>
    <w:uiPriority w:val="99"/>
    <w:rsid w:val="009D2E5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reen-reader-text">
    <w:name w:val="screen-reader-text"/>
    <w:basedOn w:val="DefaultParagraphFont"/>
    <w:rsid w:val="009D2E5B"/>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9D2E5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ir.harvard.edu/anti-satellite-weapons-and-the-emerging-space-arms-race/" TargetMode="External"/><Relationship Id="rId13"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18" Type="http://schemas.openxmlformats.org/officeDocument/2006/relationships/hyperlink" Target="https://www.bbc.com/news/world-asia-pacific-11813699" TargetMode="External"/><Relationship Id="rId26" Type="http://schemas.openxmlformats.org/officeDocument/2006/relationships/hyperlink" Target="https://www.theregister.com/2021/03/15/starlink_china_crisis/" TargetMode="External"/><Relationship Id="rId3" Type="http://schemas.openxmlformats.org/officeDocument/2006/relationships/styles" Target="styles.xml"/><Relationship Id="rId21" Type="http://schemas.openxmlformats.org/officeDocument/2006/relationships/hyperlink" Target="https://foreignpolicy.com/2020/04/28/kim-jong-un-china-north-korea/" TargetMode="External"/><Relationship Id="rId7" Type="http://schemas.openxmlformats.org/officeDocument/2006/relationships/image" Target="media/image1.png"/><Relationship Id="rId12"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17" Type="http://schemas.openxmlformats.org/officeDocument/2006/relationships/hyperlink" Target="https://www.politico.com/story/2018/04/06/outer-space-war-defense-russia-china-463067" TargetMode="External"/><Relationship Id="rId25" Type="http://schemas.openxmlformats.org/officeDocument/2006/relationships/hyperlink" Target="https://www2.ucar.edu/atmosnews/just-published/3995/nuclear-war-and-ultraviolet-radiation" TargetMode="External"/><Relationship Id="rId2" Type="http://schemas.openxmlformats.org/officeDocument/2006/relationships/numbering" Target="numbering.xml"/><Relationship Id="rId16" Type="http://schemas.openxmlformats.org/officeDocument/2006/relationships/hyperlink" Target="https://www.politico.com/story/2018/04/06/outer-space-war-defense-russia-china-463067" TargetMode="External"/><Relationship Id="rId20" Type="http://schemas.openxmlformats.org/officeDocument/2006/relationships/hyperlink" Target="https://www.express.co.uk/news/world/1273890/Kim-Jong-un-dead-North-Korea-nuclear-weapon-news-latest-death-US" TargetMode="External"/><Relationship Id="rId29" Type="http://schemas.openxmlformats.org/officeDocument/2006/relationships/hyperlink" Target="https://www.express.co.uk/news/science/1287983/ozone-layer-global-warming-mass-extinction-dinosaurs-Southampton" TargetMode="External"/><Relationship Id="rId1" Type="http://schemas.openxmlformats.org/officeDocument/2006/relationships/customXml" Target="../customXml/item1.xml"/><Relationship Id="rId6" Type="http://schemas.openxmlformats.org/officeDocument/2006/relationships/hyperlink" Target="https://www.space.com/spacex-starlink-satellite-collision-alerts-on-the-rise" TargetMode="External"/><Relationship Id="rId11" Type="http://schemas.openxmlformats.org/officeDocument/2006/relationships/hyperlink" Target="https://www.belfercenter.org/sites/default/files/files/publication/isec_a_00273_LieberPress.pdf" TargetMode="External"/><Relationship Id="rId24" Type="http://schemas.openxmlformats.org/officeDocument/2006/relationships/hyperlink" Target="https://ratical.org/radiation/NuclearExtinction/StarrNuclearWinterOct09.pdf" TargetMode="Externa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ratical.org/radiation/NuclearExtinction/StevenStarr022815.html" TargetMode="External"/><Relationship Id="rId28" Type="http://schemas.openxmlformats.org/officeDocument/2006/relationships/hyperlink" Target="https://www.space.com/starlink-satellite-reentry-ozone-depletion-atmosphere" TargetMode="External"/><Relationship Id="rId10" Type="http://schemas.openxmlformats.org/officeDocument/2006/relationships/hyperlink" Target="https://www.globalsecurity.org/space/world/japan/warning.htm" TargetMode="External"/><Relationship Id="rId19" Type="http://schemas.openxmlformats.org/officeDocument/2006/relationships/hyperlink" Target="https://apnews.com/f5d302ae65b03838173e40848223b77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thebulletin.org/2019/06/arms-control-in-outer-space-the-russian-angle-and-a-possible-way-forward/" TargetMode="External"/><Relationship Id="rId14" Type="http://schemas.openxmlformats.org/officeDocument/2006/relationships/hyperlink" Target="https://www.cnas.org/publications/commentary/the-us-military-should-not-be-doubling-down-on-space" TargetMode="External"/><Relationship Id="rId22" Type="http://schemas.openxmlformats.org/officeDocument/2006/relationships/hyperlink" Target="https://missiledefenseadvocacy.org/missile-threat-and-proliferation/todays-missile-threat/china-anti-access-area-denial-coming-soon/" TargetMode="External"/><Relationship Id="rId27" Type="http://schemas.openxmlformats.org/officeDocument/2006/relationships/hyperlink" Target="https://www.ft.com/content/311694ac-d1a4-4d92-a850-97e161ad887c"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16</Pages>
  <Words>9208</Words>
  <Characters>52488</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5</cp:revision>
  <dcterms:created xsi:type="dcterms:W3CDTF">2022-02-19T14:01:00Z</dcterms:created>
  <dcterms:modified xsi:type="dcterms:W3CDTF">2022-02-19T14:18:00Z</dcterms:modified>
</cp:coreProperties>
</file>