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DF0BA" w14:textId="40751DE8" w:rsidR="000255E1" w:rsidRDefault="000255E1" w:rsidP="005B513B">
      <w:pPr>
        <w:pStyle w:val="Heading1"/>
      </w:pPr>
      <w:r>
        <w:t>1AR</w:t>
      </w:r>
    </w:p>
    <w:p w14:paraId="593EA09D" w14:textId="77777777" w:rsidR="0092600D" w:rsidRPr="00E94657" w:rsidRDefault="0092600D" w:rsidP="0092600D">
      <w:pPr>
        <w:pStyle w:val="Heading4"/>
        <w:rPr>
          <w:rFonts w:asciiTheme="minorHAnsi" w:hAnsiTheme="minorHAnsi" w:cstheme="minorHAnsi"/>
        </w:rPr>
      </w:pPr>
      <w:r w:rsidRPr="00E94657">
        <w:rPr>
          <w:rFonts w:asciiTheme="minorHAnsi" w:hAnsiTheme="minorHAnsi" w:cstheme="minorHAnsi"/>
        </w:rPr>
        <w:t>Resisting capitalisms try or die – caps the root cause of every impact in the round and outweighs because it causes extinction.</w:t>
      </w:r>
    </w:p>
    <w:p w14:paraId="52A48D76" w14:textId="77777777" w:rsidR="0092600D" w:rsidRPr="00E94657" w:rsidRDefault="0092600D" w:rsidP="0092600D">
      <w:pPr>
        <w:shd w:val="clear" w:color="auto" w:fill="FFFFFF"/>
        <w:spacing w:line="235" w:lineRule="atLeast"/>
        <w:rPr>
          <w:rFonts w:asciiTheme="minorHAnsi" w:hAnsiTheme="minorHAnsi" w:cstheme="minorHAnsi"/>
        </w:rPr>
      </w:pPr>
      <w:r>
        <w:rPr>
          <w:rStyle w:val="Style13ptBold"/>
          <w:rFonts w:asciiTheme="minorHAnsi" w:hAnsiTheme="minorHAnsi" w:cstheme="minorHAnsi"/>
        </w:rPr>
        <w:t>Robinson 18</w:t>
      </w:r>
      <w:r>
        <w:rPr>
          <w:rFonts w:asciiTheme="minorHAnsi" w:eastAsia="Times New Roman" w:hAnsiTheme="minorHAnsi" w:cstheme="minorHAnsi"/>
          <w:color w:val="222222"/>
        </w:rPr>
        <w:t> </w:t>
      </w:r>
      <w:r w:rsidRPr="00E94657">
        <w:rPr>
          <w:rFonts w:asciiTheme="minorHAnsi" w:hAnsiTheme="minorHAnsi" w:cstheme="minorHAnsi"/>
        </w:rPr>
        <w:t>[William I, professor of sociology, global studies and Latin American studies at the University of California at Santa Barbara. 2018. “Accumulation Crisis and Global Police State.”</w:t>
      </w:r>
      <w:hyperlink r:id="rId6" w:tgtFrame="_blank" w:history="1">
        <w:r w:rsidRPr="00E94657">
          <w:rPr>
            <w:rStyle w:val="Hyperlink"/>
            <w:rFonts w:asciiTheme="minorHAnsi" w:hAnsiTheme="minorHAnsi" w:cstheme="minorHAnsi"/>
            <w:color w:val="000000"/>
            <w:u w:val="single"/>
          </w:rPr>
          <w:t>http://revolutionary-socialism.com/en/accumulation-crisis-and-global-police-state/</w:t>
        </w:r>
      </w:hyperlink>
      <w:r w:rsidRPr="00E94657">
        <w:rPr>
          <w:rFonts w:asciiTheme="minorHAnsi" w:hAnsiTheme="minorHAnsi" w:cstheme="minorHAnsi"/>
        </w:rPr>
        <w:t>]</w:t>
      </w:r>
    </w:p>
    <w:p w14:paraId="0DD3CD53" w14:textId="77777777" w:rsidR="0092600D" w:rsidRDefault="0092600D" w:rsidP="0092600D">
      <w:pPr>
        <w:rPr>
          <w:rFonts w:asciiTheme="minorHAnsi" w:hAnsiTheme="minorHAnsi" w:cstheme="minorHAnsi"/>
          <w:u w:val="single"/>
        </w:rPr>
      </w:pPr>
      <w:r>
        <w:rPr>
          <w:rFonts w:asciiTheme="minorHAnsi" w:hAnsiTheme="minorHAnsi" w:cstheme="minorHAnsi"/>
          <w:highlight w:val="cyan"/>
          <w:u w:val="single"/>
        </w:rPr>
        <w:t>Each</w:t>
      </w:r>
      <w:r>
        <w:rPr>
          <w:rFonts w:asciiTheme="minorHAnsi" w:hAnsiTheme="minorHAnsi" w:cstheme="minorHAnsi"/>
          <w:sz w:val="16"/>
        </w:rPr>
        <w:t> major episode of </w:t>
      </w:r>
      <w:r>
        <w:rPr>
          <w:rFonts w:asciiTheme="minorHAnsi" w:hAnsiTheme="minorHAnsi" w:cstheme="minorHAnsi"/>
          <w:highlight w:val="cyan"/>
          <w:u w:val="single"/>
        </w:rPr>
        <w:t>crisis</w:t>
      </w:r>
      <w:r>
        <w:rPr>
          <w:rFonts w:asciiTheme="minorHAnsi" w:hAnsiTheme="minorHAnsi" w:cstheme="minorHAnsi"/>
          <w:u w:val="single"/>
        </w:rPr>
        <w:t xml:space="preserve"> in the world capitalist system has presented the potential for systemic change</w:t>
      </w:r>
      <w:r>
        <w:rPr>
          <w:rFonts w:asciiTheme="minorHAnsi" w:hAnsiTheme="minorHAnsi" w:cstheme="minorHAnsi"/>
          <w:sz w:val="16"/>
        </w:rPr>
        <w:t>. Each has involved the breakdown of state legitimacy, </w:t>
      </w:r>
      <w:r w:rsidRPr="00BB30EF">
        <w:rPr>
          <w:rFonts w:asciiTheme="minorHAnsi" w:hAnsiTheme="minorHAnsi" w:cstheme="minorHAnsi"/>
          <w:highlight w:val="cyan"/>
          <w:u w:val="single"/>
        </w:rPr>
        <w:t>escalating class</w:t>
      </w:r>
      <w:r>
        <w:rPr>
          <w:rFonts w:asciiTheme="minorHAnsi" w:hAnsiTheme="minorHAnsi" w:cstheme="minorHAnsi"/>
          <w:sz w:val="16"/>
        </w:rPr>
        <w:t xml:space="preserve"> and social </w:t>
      </w:r>
      <w:r>
        <w:rPr>
          <w:rFonts w:asciiTheme="minorHAnsi" w:hAnsiTheme="minorHAnsi" w:cstheme="minorHAnsi"/>
          <w:highlight w:val="cyan"/>
          <w:u w:val="single"/>
        </w:rPr>
        <w:t>struggles, and military conflicts</w:t>
      </w:r>
      <w:r>
        <w:rPr>
          <w:rFonts w:asciiTheme="minorHAnsi" w:hAnsiTheme="minorHAnsi" w:cstheme="minorHAnsi"/>
          <w:sz w:val="16"/>
        </w:rPr>
        <w:t>, leading to a restructuring of the system, including new institutional arrangements, class relations, and accumulation activities </w:t>
      </w:r>
      <w:r>
        <w:rPr>
          <w:rFonts w:asciiTheme="minorHAnsi" w:hAnsiTheme="minorHAnsi" w:cstheme="minorHAnsi"/>
          <w:u w:val="single"/>
        </w:rPr>
        <w:t>that eventually </w:t>
      </w:r>
      <w:r>
        <w:rPr>
          <w:rFonts w:asciiTheme="minorHAnsi" w:hAnsiTheme="minorHAnsi" w:cstheme="minorHAnsi"/>
          <w:highlight w:val="cyan"/>
          <w:u w:val="single"/>
        </w:rPr>
        <w:t xml:space="preserve">result </w:t>
      </w:r>
      <w:r>
        <w:rPr>
          <w:rFonts w:asciiTheme="minorHAnsi" w:hAnsiTheme="minorHAnsi" w:cstheme="minorHAnsi"/>
          <w:u w:val="single"/>
        </w:rPr>
        <w:t>in a restabilization </w:t>
      </w:r>
      <w:r>
        <w:rPr>
          <w:rFonts w:asciiTheme="minorHAnsi" w:hAnsiTheme="minorHAnsi" w:cstheme="minorHAnsi"/>
          <w:highlight w:val="cyan"/>
          <w:u w:val="single"/>
        </w:rPr>
        <w:t>of</w:t>
      </w:r>
      <w:r>
        <w:rPr>
          <w:rFonts w:asciiTheme="minorHAnsi" w:hAnsiTheme="minorHAnsi" w:cstheme="minorHAnsi"/>
          <w:u w:val="single"/>
        </w:rPr>
        <w:t xml:space="preserve"> the system and renewed </w:t>
      </w:r>
      <w:r>
        <w:rPr>
          <w:rFonts w:asciiTheme="minorHAnsi" w:hAnsiTheme="minorHAnsi" w:cstheme="minorHAnsi"/>
          <w:highlight w:val="cyan"/>
          <w:u w:val="single"/>
        </w:rPr>
        <w:t>capitalist expansion</w:t>
      </w:r>
      <w:r>
        <w:rPr>
          <w:rFonts w:asciiTheme="minorHAnsi" w:hAnsiTheme="minorHAnsi" w:cstheme="minorHAnsi"/>
          <w:sz w:val="16"/>
        </w:rPr>
        <w:t xml:space="preserve">. The current crisis shares aspects of earlier system-wide structural crises, such as of the 1880s, the 1930s or the 1970s. </w:t>
      </w:r>
      <w:r>
        <w:rPr>
          <w:rFonts w:asciiTheme="minorHAnsi" w:hAnsiTheme="minorHAnsi" w:cstheme="minorHAnsi"/>
          <w:u w:val="single"/>
        </w:rPr>
        <w:t>But</w:t>
      </w:r>
      <w:r>
        <w:rPr>
          <w:rFonts w:asciiTheme="minorHAnsi" w:hAnsiTheme="minorHAnsi" w:cstheme="minorHAnsi"/>
          <w:sz w:val="16"/>
        </w:rPr>
        <w:t xml:space="preserve"> there are six interrelated dimensions to </w:t>
      </w:r>
      <w:r>
        <w:rPr>
          <w:rFonts w:asciiTheme="minorHAnsi" w:hAnsiTheme="minorHAnsi" w:cstheme="minorHAnsi"/>
          <w:u w:val="single"/>
        </w:rPr>
        <w:t>the current crisis</w:t>
      </w:r>
      <w:r>
        <w:rPr>
          <w:rFonts w:asciiTheme="minorHAnsi" w:hAnsiTheme="minorHAnsi" w:cstheme="minorHAnsi"/>
          <w:sz w:val="16"/>
        </w:rPr>
        <w:t xml:space="preserve"> that I believe sets it apart from these earlier ones and </w:t>
      </w:r>
      <w:r>
        <w:rPr>
          <w:rFonts w:asciiTheme="minorHAnsi" w:hAnsiTheme="minorHAnsi" w:cstheme="minorHAnsi"/>
          <w:u w:val="single"/>
        </w:rPr>
        <w:t>suggests that a simple restructuring of the system will not lead to</w:t>
      </w:r>
      <w:r>
        <w:rPr>
          <w:rFonts w:asciiTheme="minorHAnsi" w:hAnsiTheme="minorHAnsi" w:cstheme="minorHAnsi"/>
          <w:sz w:val="16"/>
        </w:rPr>
        <w:t xml:space="preserve"> its </w:t>
      </w:r>
      <w:r>
        <w:rPr>
          <w:rFonts w:asciiTheme="minorHAnsi" w:hAnsiTheme="minorHAnsi" w:cstheme="minorHAnsi"/>
          <w:u w:val="single"/>
        </w:rPr>
        <w:t>restabilization</w:t>
      </w:r>
      <w:r>
        <w:rPr>
          <w:rFonts w:asciiTheme="minorHAnsi" w:hAnsiTheme="minorHAnsi" w:cstheme="minorHAnsi"/>
          <w:sz w:val="16"/>
        </w:rPr>
        <w:t> – that is, </w:t>
      </w:r>
      <w:r>
        <w:rPr>
          <w:rFonts w:asciiTheme="minorHAnsi" w:hAnsiTheme="minorHAnsi" w:cstheme="minorHAnsi"/>
          <w:highlight w:val="cyan"/>
          <w:u w:val="single"/>
        </w:rPr>
        <w:t xml:space="preserve">our very survival </w:t>
      </w:r>
      <w:r w:rsidRPr="00BB30EF">
        <w:rPr>
          <w:rFonts w:asciiTheme="minorHAnsi" w:hAnsiTheme="minorHAnsi" w:cstheme="minorHAnsi"/>
          <w:u w:val="single"/>
        </w:rPr>
        <w:t xml:space="preserve">now </w:t>
      </w:r>
      <w:r>
        <w:rPr>
          <w:rFonts w:asciiTheme="minorHAnsi" w:hAnsiTheme="minorHAnsi" w:cstheme="minorHAnsi"/>
          <w:highlight w:val="cyan"/>
          <w:u w:val="single"/>
        </w:rPr>
        <w:t xml:space="preserve">requires </w:t>
      </w:r>
      <w:r w:rsidRPr="00BB30EF">
        <w:rPr>
          <w:rFonts w:asciiTheme="minorHAnsi" w:hAnsiTheme="minorHAnsi" w:cstheme="minorHAnsi"/>
          <w:u w:val="single"/>
        </w:rPr>
        <w:t xml:space="preserve">a </w:t>
      </w:r>
      <w:r>
        <w:rPr>
          <w:rFonts w:asciiTheme="minorHAnsi" w:hAnsiTheme="minorHAnsi" w:cstheme="minorHAnsi"/>
          <w:highlight w:val="cyan"/>
          <w:u w:val="single"/>
        </w:rPr>
        <w:t xml:space="preserve">revolution against </w:t>
      </w:r>
      <w:r w:rsidRPr="00BB30EF">
        <w:rPr>
          <w:rFonts w:asciiTheme="minorHAnsi" w:hAnsiTheme="minorHAnsi" w:cstheme="minorHAnsi"/>
          <w:u w:val="single"/>
        </w:rPr>
        <w:t xml:space="preserve">global </w:t>
      </w:r>
      <w:r>
        <w:rPr>
          <w:rFonts w:asciiTheme="minorHAnsi" w:hAnsiTheme="minorHAnsi" w:cstheme="minorHAnsi"/>
          <w:highlight w:val="cyan"/>
          <w:u w:val="single"/>
        </w:rPr>
        <w:t>capitalism</w:t>
      </w:r>
      <w:r>
        <w:rPr>
          <w:rFonts w:asciiTheme="minorHAnsi" w:hAnsiTheme="minorHAnsi" w:cstheme="minorHAnsi"/>
          <w:sz w:val="16"/>
        </w:rPr>
        <w:t xml:space="preserve"> (Robinson, 2014). These six dimensions, in broad strokes, present a “big picture” context in which a global police state is emerging. </w:t>
      </w:r>
      <w:r w:rsidRPr="00BB30EF">
        <w:rPr>
          <w:rFonts w:asciiTheme="minorHAnsi" w:hAnsiTheme="minorHAnsi" w:cstheme="minorHAnsi"/>
          <w:u w:val="single"/>
        </w:rPr>
        <w:t>First</w:t>
      </w:r>
      <w:r>
        <w:rPr>
          <w:rFonts w:asciiTheme="minorHAnsi" w:hAnsiTheme="minorHAnsi" w:cstheme="minorHAnsi"/>
          <w:sz w:val="16"/>
        </w:rPr>
        <w:t>, </w:t>
      </w:r>
      <w:r>
        <w:rPr>
          <w:rFonts w:asciiTheme="minorHAnsi" w:hAnsiTheme="minorHAnsi" w:cstheme="minorHAnsi"/>
          <w:highlight w:val="cyan"/>
          <w:u w:val="single"/>
        </w:rPr>
        <w:t>the system </w:t>
      </w:r>
      <w:r w:rsidRPr="00BB30EF">
        <w:rPr>
          <w:rFonts w:asciiTheme="minorHAnsi" w:hAnsiTheme="minorHAnsi" w:cstheme="minorHAnsi"/>
          <w:u w:val="single"/>
        </w:rPr>
        <w:t>is</w:t>
      </w:r>
      <w:r>
        <w:rPr>
          <w:rFonts w:asciiTheme="minorHAnsi" w:hAnsiTheme="minorHAnsi" w:cstheme="minorHAnsi"/>
          <w:u w:val="single"/>
        </w:rPr>
        <w:t xml:space="preserve"> fast </w:t>
      </w:r>
      <w:r w:rsidRPr="00BB30EF">
        <w:rPr>
          <w:rFonts w:asciiTheme="minorHAnsi" w:hAnsiTheme="minorHAnsi" w:cstheme="minorHAnsi"/>
          <w:u w:val="single"/>
        </w:rPr>
        <w:t>reaching</w:t>
      </w:r>
      <w:r>
        <w:rPr>
          <w:rFonts w:asciiTheme="minorHAnsi" w:hAnsiTheme="minorHAnsi" w:cstheme="minorHAnsi"/>
          <w:u w:val="single"/>
        </w:rPr>
        <w:t xml:space="preserve"> the </w:t>
      </w:r>
      <w:r w:rsidRPr="00BB30EF">
        <w:rPr>
          <w:rFonts w:asciiTheme="minorHAnsi" w:hAnsiTheme="minorHAnsi" w:cstheme="minorHAnsi"/>
          <w:u w:val="single"/>
        </w:rPr>
        <w:t>ecological limits of</w:t>
      </w:r>
      <w:r>
        <w:rPr>
          <w:rFonts w:asciiTheme="minorHAnsi" w:hAnsiTheme="minorHAnsi" w:cstheme="minorHAnsi"/>
          <w:u w:val="single"/>
        </w:rPr>
        <w:t> its </w:t>
      </w:r>
      <w:r w:rsidRPr="00BB30EF">
        <w:rPr>
          <w:rFonts w:asciiTheme="minorHAnsi" w:hAnsiTheme="minorHAnsi" w:cstheme="minorHAnsi"/>
          <w:u w:val="single"/>
        </w:rPr>
        <w:t>reproduction</w:t>
      </w:r>
      <w:r>
        <w:rPr>
          <w:rFonts w:asciiTheme="minorHAnsi" w:hAnsiTheme="minorHAnsi" w:cstheme="minorHAnsi"/>
          <w:sz w:val="16"/>
        </w:rPr>
        <w:t>. We have already passed tipping points in climate change, the nitrogen cycle, and diversity loss. For the first time ever, </w:t>
      </w:r>
      <w:r>
        <w:rPr>
          <w:rFonts w:asciiTheme="minorHAnsi" w:hAnsiTheme="minorHAnsi" w:cstheme="minorHAnsi"/>
          <w:u w:val="single"/>
        </w:rPr>
        <w:t>human conduct is</w:t>
      </w:r>
      <w:r>
        <w:rPr>
          <w:rFonts w:asciiTheme="minorHAnsi" w:hAnsiTheme="minorHAnsi" w:cstheme="minorHAnsi"/>
          <w:sz w:val="16"/>
        </w:rPr>
        <w:t xml:space="preserve"> intersecting with and </w:t>
      </w:r>
      <w:r>
        <w:rPr>
          <w:rFonts w:asciiTheme="minorHAnsi" w:hAnsiTheme="minorHAnsi" w:cstheme="minorHAnsi"/>
          <w:u w:val="single"/>
        </w:rPr>
        <w:t xml:space="preserve">fundamentally altering the earth system in such a way </w:t>
      </w:r>
      <w:r w:rsidRPr="00BB30EF">
        <w:rPr>
          <w:rFonts w:asciiTheme="minorHAnsi" w:hAnsiTheme="minorHAnsi" w:cstheme="minorHAnsi"/>
          <w:u w:val="single"/>
        </w:rPr>
        <w:t>that </w:t>
      </w:r>
      <w:r>
        <w:rPr>
          <w:rFonts w:asciiTheme="minorHAnsi" w:hAnsiTheme="minorHAnsi" w:cstheme="minorHAnsi"/>
          <w:highlight w:val="cyan"/>
          <w:u w:val="single"/>
        </w:rPr>
        <w:t>threatens to bring</w:t>
      </w:r>
      <w:r>
        <w:rPr>
          <w:rFonts w:asciiTheme="minorHAnsi" w:hAnsiTheme="minorHAnsi" w:cstheme="minorHAnsi"/>
          <w:u w:val="single"/>
        </w:rPr>
        <w:t xml:space="preserve"> about </w:t>
      </w:r>
      <w:r>
        <w:rPr>
          <w:rFonts w:asciiTheme="minorHAnsi" w:hAnsiTheme="minorHAnsi" w:cstheme="minorHAnsi"/>
          <w:highlight w:val="cyan"/>
          <w:u w:val="single"/>
        </w:rPr>
        <w:t>a sixth mass extinction</w:t>
      </w:r>
      <w:r>
        <w:rPr>
          <w:rFonts w:asciiTheme="minorHAnsi" w:hAnsiTheme="minorHAnsi" w:cstheme="minorHAnsi"/>
          <w:sz w:val="16"/>
        </w:rPr>
        <w:t> (see, e.g., Foster et al., 2011; Moore, 2015). These ecological dimensions of global crisis have been brought to the forefront of the global agenda by the worldwide environmental justice movement. Communities around the world have come under escalating repression as they face off against transnational corporate plunder of their environment. While capitalism cannot be held solely responsible for the ecological crisis, </w:t>
      </w:r>
      <w:r>
        <w:rPr>
          <w:rFonts w:asciiTheme="minorHAnsi" w:hAnsiTheme="minorHAnsi" w:cstheme="minorHAnsi"/>
          <w:u w:val="single"/>
        </w:rPr>
        <w:t xml:space="preserve">it is difficult to imagine that the </w:t>
      </w:r>
      <w:r>
        <w:rPr>
          <w:rFonts w:asciiTheme="minorHAnsi" w:hAnsiTheme="minorHAnsi" w:cstheme="minorHAnsi"/>
          <w:highlight w:val="cyan"/>
          <w:u w:val="single"/>
        </w:rPr>
        <w:t>environmental catastrophe can[t] be</w:t>
      </w:r>
      <w:r w:rsidRPr="00BB30EF">
        <w:rPr>
          <w:rFonts w:asciiTheme="minorHAnsi" w:hAnsiTheme="minorHAnsi" w:cstheme="minorHAnsi"/>
          <w:u w:val="single"/>
        </w:rPr>
        <w:t> re</w:t>
      </w:r>
      <w:r w:rsidRPr="00BB30EF">
        <w:rPr>
          <w:rFonts w:asciiTheme="minorHAnsi" w:hAnsiTheme="minorHAnsi" w:cstheme="minorHAnsi"/>
          <w:highlight w:val="cyan"/>
          <w:u w:val="single"/>
        </w:rPr>
        <w:t>s</w:t>
      </w:r>
      <w:r>
        <w:rPr>
          <w:rFonts w:asciiTheme="minorHAnsi" w:hAnsiTheme="minorHAnsi" w:cstheme="minorHAnsi"/>
          <w:highlight w:val="cyan"/>
          <w:u w:val="single"/>
        </w:rPr>
        <w:t>olved within</w:t>
      </w:r>
      <w:r>
        <w:rPr>
          <w:rFonts w:asciiTheme="minorHAnsi" w:hAnsiTheme="minorHAnsi" w:cstheme="minorHAnsi"/>
          <w:u w:val="single"/>
        </w:rPr>
        <w:t> the </w:t>
      </w:r>
      <w:r>
        <w:rPr>
          <w:rFonts w:asciiTheme="minorHAnsi" w:hAnsiTheme="minorHAnsi" w:cstheme="minorHAnsi"/>
          <w:highlight w:val="cyan"/>
          <w:u w:val="single"/>
        </w:rPr>
        <w:t>capitalis</w:t>
      </w:r>
      <w:r>
        <w:rPr>
          <w:rFonts w:asciiTheme="minorHAnsi" w:hAnsiTheme="minorHAnsi" w:cstheme="minorHAnsi"/>
          <w:u w:val="single"/>
        </w:rPr>
        <w:t xml:space="preserve">t </w:t>
      </w:r>
      <w:r w:rsidRPr="00BB30EF">
        <w:rPr>
          <w:rFonts w:asciiTheme="minorHAnsi" w:hAnsiTheme="minorHAnsi" w:cstheme="minorHAnsi"/>
          <w:u w:val="single"/>
        </w:rPr>
        <w:t>syste</w:t>
      </w:r>
      <w:r w:rsidRPr="00BB30EF">
        <w:rPr>
          <w:rFonts w:asciiTheme="minorHAnsi" w:hAnsiTheme="minorHAnsi" w:cstheme="minorHAnsi"/>
          <w:highlight w:val="cyan"/>
          <w:u w:val="single"/>
        </w:rPr>
        <w:t>m</w:t>
      </w:r>
      <w:r w:rsidRPr="00BB30EF">
        <w:rPr>
          <w:rFonts w:asciiTheme="minorHAnsi" w:hAnsiTheme="minorHAnsi" w:cstheme="minorHAnsi"/>
          <w:sz w:val="16"/>
          <w:highlight w:val="cyan"/>
        </w:rPr>
        <w:t xml:space="preserve"> </w:t>
      </w:r>
      <w:r w:rsidRPr="00BB30EF">
        <w:rPr>
          <w:rFonts w:asciiTheme="minorHAnsi" w:hAnsiTheme="minorHAnsi" w:cstheme="minorHAnsi"/>
          <w:highlight w:val="cyan"/>
          <w:u w:val="single"/>
        </w:rPr>
        <w:t>g</w:t>
      </w:r>
      <w:r>
        <w:rPr>
          <w:rFonts w:asciiTheme="minorHAnsi" w:hAnsiTheme="minorHAnsi" w:cstheme="minorHAnsi"/>
          <w:highlight w:val="cyan"/>
          <w:u w:val="single"/>
        </w:rPr>
        <w:t>iven</w:t>
      </w:r>
      <w:r>
        <w:rPr>
          <w:rFonts w:asciiTheme="minorHAnsi" w:hAnsiTheme="minorHAnsi" w:cstheme="minorHAnsi"/>
          <w:u w:val="single"/>
        </w:rPr>
        <w:t> cap</w:t>
      </w:r>
      <w:r>
        <w:rPr>
          <w:rFonts w:asciiTheme="minorHAnsi" w:hAnsiTheme="minorHAnsi" w:cstheme="minorHAnsi"/>
          <w:highlight w:val="cyan"/>
          <w:u w:val="single"/>
        </w:rPr>
        <w:t>it</w:t>
      </w:r>
      <w:r>
        <w:rPr>
          <w:rFonts w:asciiTheme="minorHAnsi" w:hAnsiTheme="minorHAnsi" w:cstheme="minorHAnsi"/>
          <w:u w:val="single"/>
        </w:rPr>
        <w:t>al</w:t>
      </w:r>
      <w:r>
        <w:rPr>
          <w:rFonts w:asciiTheme="minorHAnsi" w:hAnsiTheme="minorHAnsi" w:cstheme="minorHAnsi"/>
          <w:highlight w:val="cyan"/>
          <w:u w:val="single"/>
        </w:rPr>
        <w:t>’s</w:t>
      </w:r>
      <w:r w:rsidRPr="00BB30EF">
        <w:rPr>
          <w:rFonts w:asciiTheme="minorHAnsi" w:hAnsiTheme="minorHAnsi" w:cstheme="minorHAnsi"/>
          <w:u w:val="single"/>
        </w:rPr>
        <w:t xml:space="preserve"> implacable </w:t>
      </w:r>
      <w:r>
        <w:rPr>
          <w:rFonts w:asciiTheme="minorHAnsi" w:hAnsiTheme="minorHAnsi" w:cstheme="minorHAnsi"/>
          <w:highlight w:val="cyan"/>
          <w:u w:val="single"/>
        </w:rPr>
        <w:t>impulse to accumulate and</w:t>
      </w:r>
      <w:r>
        <w:rPr>
          <w:rFonts w:asciiTheme="minorHAnsi" w:hAnsiTheme="minorHAnsi" w:cstheme="minorHAnsi"/>
          <w:u w:val="single"/>
        </w:rPr>
        <w:t> its accelerated </w:t>
      </w:r>
      <w:r>
        <w:rPr>
          <w:rFonts w:asciiTheme="minorHAnsi" w:hAnsiTheme="minorHAnsi" w:cstheme="minorHAnsi"/>
          <w:highlight w:val="cyan"/>
          <w:u w:val="single"/>
        </w:rPr>
        <w:t>commodification of nature</w:t>
      </w:r>
      <w:r>
        <w:rPr>
          <w:rFonts w:asciiTheme="minorHAnsi" w:hAnsiTheme="minorHAnsi" w:cstheme="minorHAnsi"/>
          <w:sz w:val="16"/>
        </w:rPr>
        <w:t xml:space="preserve">. </w:t>
      </w:r>
      <w:r w:rsidRPr="00BB30EF">
        <w:rPr>
          <w:rFonts w:asciiTheme="minorHAnsi" w:hAnsiTheme="minorHAnsi" w:cstheme="minorHAnsi"/>
          <w:u w:val="single"/>
        </w:rPr>
        <w:t>Second</w:t>
      </w:r>
      <w:r>
        <w:rPr>
          <w:rFonts w:asciiTheme="minorHAnsi" w:hAnsiTheme="minorHAnsi" w:cstheme="minorHAnsi"/>
          <w:sz w:val="16"/>
        </w:rPr>
        <w:t>, </w:t>
      </w:r>
      <w:r>
        <w:rPr>
          <w:rFonts w:asciiTheme="minorHAnsi" w:hAnsiTheme="minorHAnsi" w:cstheme="minorHAnsi"/>
          <w:u w:val="single"/>
        </w:rPr>
        <w:t>the level of</w:t>
      </w:r>
      <w:r>
        <w:rPr>
          <w:rFonts w:asciiTheme="minorHAnsi" w:hAnsiTheme="minorHAnsi" w:cstheme="minorHAnsi"/>
          <w:sz w:val="16"/>
        </w:rPr>
        <w:t> global social </w:t>
      </w:r>
      <w:r>
        <w:rPr>
          <w:rFonts w:asciiTheme="minorHAnsi" w:hAnsiTheme="minorHAnsi" w:cstheme="minorHAnsi"/>
          <w:u w:val="single"/>
        </w:rPr>
        <w:t xml:space="preserve">polarization and </w:t>
      </w:r>
      <w:r w:rsidRPr="00BB30EF">
        <w:rPr>
          <w:rFonts w:asciiTheme="minorHAnsi" w:hAnsiTheme="minorHAnsi" w:cstheme="minorHAnsi"/>
          <w:u w:val="single"/>
        </w:rPr>
        <w:t xml:space="preserve">inequality </w:t>
      </w:r>
      <w:r>
        <w:rPr>
          <w:rFonts w:asciiTheme="minorHAnsi" w:hAnsiTheme="minorHAnsi" w:cstheme="minorHAnsi"/>
          <w:u w:val="single"/>
        </w:rPr>
        <w:t>is unprecedented</w:t>
      </w:r>
      <w:r>
        <w:rPr>
          <w:rFonts w:asciiTheme="minorHAnsi" w:hAnsiTheme="minorHAnsi" w:cstheme="minorHAnsi"/>
          <w:sz w:val="16"/>
        </w:rPr>
        <w:t xml:space="preserve">. </w:t>
      </w:r>
      <w:r>
        <w:rPr>
          <w:rFonts w:asciiTheme="minorHAnsi" w:hAnsiTheme="minorHAnsi" w:cstheme="minorHAnsi"/>
          <w:highlight w:val="cyan"/>
          <w:u w:val="single"/>
        </w:rPr>
        <w:t>The richest one percent</w:t>
      </w:r>
      <w:r>
        <w:rPr>
          <w:rFonts w:asciiTheme="minorHAnsi" w:hAnsiTheme="minorHAnsi" w:cstheme="minorHAnsi"/>
          <w:sz w:val="16"/>
        </w:rPr>
        <w:t xml:space="preserve"> of humanity in 2016 </w:t>
      </w:r>
      <w:r>
        <w:rPr>
          <w:rFonts w:asciiTheme="minorHAnsi" w:hAnsiTheme="minorHAnsi" w:cstheme="minorHAnsi"/>
          <w:highlight w:val="cyan"/>
          <w:u w:val="single"/>
        </w:rPr>
        <w:t>controll</w:t>
      </w:r>
      <w:r>
        <w:rPr>
          <w:rFonts w:asciiTheme="minorHAnsi" w:hAnsiTheme="minorHAnsi" w:cstheme="minorHAnsi"/>
          <w:u w:val="single"/>
        </w:rPr>
        <w:t xml:space="preserve">ed </w:t>
      </w:r>
      <w:r>
        <w:rPr>
          <w:rFonts w:asciiTheme="minorHAnsi" w:hAnsiTheme="minorHAnsi" w:cstheme="minorHAnsi"/>
          <w:highlight w:val="cyan"/>
          <w:u w:val="single"/>
        </w:rPr>
        <w:t>over half of the world’s wealth</w:t>
      </w:r>
      <w:r>
        <w:rPr>
          <w:rFonts w:asciiTheme="minorHAnsi" w:hAnsiTheme="minorHAnsi" w:cstheme="minorHAnsi"/>
          <w:sz w:val="16"/>
        </w:rPr>
        <w:t xml:space="preserve"> </w:t>
      </w:r>
      <w:r>
        <w:rPr>
          <w:rFonts w:asciiTheme="minorHAnsi" w:hAnsiTheme="minorHAnsi" w:cstheme="minorHAnsi"/>
          <w:u w:val="single"/>
        </w:rPr>
        <w:t>and 20 percent controlled 95 percent of that wealth</w:t>
      </w:r>
      <w:r>
        <w:rPr>
          <w:rFonts w:asciiTheme="minorHAnsi" w:hAnsiTheme="minorHAnsi" w:cstheme="minorHAnsi"/>
          <w:sz w:val="16"/>
        </w:rPr>
        <w:t>, while the remaining 80 percent had to make do with just five percent (Oxfam, 2017). These </w:t>
      </w:r>
      <w:r>
        <w:rPr>
          <w:rFonts w:asciiTheme="minorHAnsi" w:hAnsiTheme="minorHAnsi" w:cstheme="minorHAnsi"/>
          <w:highlight w:val="cyan"/>
          <w:u w:val="single"/>
        </w:rPr>
        <w:t>escalating inequalities</w:t>
      </w:r>
      <w:r>
        <w:rPr>
          <w:rFonts w:asciiTheme="minorHAnsi" w:hAnsiTheme="minorHAnsi" w:cstheme="minorHAnsi"/>
          <w:u w:val="single"/>
        </w:rPr>
        <w:t xml:space="preserve"> fuel </w:t>
      </w:r>
      <w:r w:rsidRPr="00BB30EF">
        <w:rPr>
          <w:rFonts w:asciiTheme="minorHAnsi" w:hAnsiTheme="minorHAnsi" w:cstheme="minorHAnsi"/>
          <w:highlight w:val="cyan"/>
          <w:u w:val="single"/>
        </w:rPr>
        <w:t>capitalism’s</w:t>
      </w:r>
      <w:r>
        <w:rPr>
          <w:rFonts w:asciiTheme="minorHAnsi" w:hAnsiTheme="minorHAnsi" w:cstheme="minorHAnsi"/>
          <w:u w:val="single"/>
        </w:rPr>
        <w:t> chronic problem of overaccumulation</w:t>
      </w:r>
      <w:r>
        <w:rPr>
          <w:rFonts w:asciiTheme="minorHAnsi" w:hAnsiTheme="minorHAnsi" w:cstheme="minorHAnsi"/>
          <w:sz w:val="16"/>
        </w:rPr>
        <w:t>: </w:t>
      </w:r>
      <w:r>
        <w:rPr>
          <w:rFonts w:asciiTheme="minorHAnsi" w:hAnsiTheme="minorHAnsi" w:cstheme="minorHAnsi"/>
          <w:u w:val="single"/>
        </w:rPr>
        <w:t>the TCC </w:t>
      </w:r>
      <w:r w:rsidRPr="00BB30EF">
        <w:rPr>
          <w:rFonts w:asciiTheme="minorHAnsi" w:hAnsiTheme="minorHAnsi" w:cstheme="minorHAnsi"/>
          <w:u w:val="single"/>
        </w:rPr>
        <w:t xml:space="preserve">cannot </w:t>
      </w:r>
      <w:r>
        <w:rPr>
          <w:rFonts w:asciiTheme="minorHAnsi" w:hAnsiTheme="minorHAnsi" w:cstheme="minorHAnsi"/>
          <w:u w:val="single"/>
        </w:rPr>
        <w:t>find productive </w:t>
      </w:r>
      <w:r w:rsidRPr="00BB30EF">
        <w:rPr>
          <w:rFonts w:asciiTheme="minorHAnsi" w:hAnsiTheme="minorHAnsi" w:cstheme="minorHAnsi"/>
          <w:u w:val="single"/>
        </w:rPr>
        <w:t>outlets</w:t>
      </w:r>
      <w:r>
        <w:rPr>
          <w:rFonts w:asciiTheme="minorHAnsi" w:hAnsiTheme="minorHAnsi" w:cstheme="minorHAnsi"/>
          <w:u w:val="single"/>
        </w:rPr>
        <w:t xml:space="preserve"> to </w:t>
      </w:r>
      <w:r w:rsidRPr="00BB30EF">
        <w:rPr>
          <w:rFonts w:asciiTheme="minorHAnsi" w:hAnsiTheme="minorHAnsi" w:cstheme="minorHAnsi"/>
          <w:u w:val="single"/>
        </w:rPr>
        <w:t>unload</w:t>
      </w:r>
      <w:r>
        <w:rPr>
          <w:rFonts w:asciiTheme="minorHAnsi" w:hAnsiTheme="minorHAnsi" w:cstheme="minorHAnsi"/>
          <w:u w:val="single"/>
        </w:rPr>
        <w:t> the enormous amounts of </w:t>
      </w:r>
      <w:r w:rsidRPr="00BB30EF">
        <w:rPr>
          <w:rFonts w:asciiTheme="minorHAnsi" w:hAnsiTheme="minorHAnsi" w:cstheme="minorHAnsi"/>
          <w:u w:val="single"/>
        </w:rPr>
        <w:t>surplus</w:t>
      </w:r>
      <w:r>
        <w:rPr>
          <w:rFonts w:asciiTheme="minorHAnsi" w:hAnsiTheme="minorHAnsi" w:cstheme="minorHAnsi"/>
          <w:u w:val="single"/>
        </w:rPr>
        <w:t> it has accumulated, </w:t>
      </w:r>
      <w:r>
        <w:rPr>
          <w:rFonts w:asciiTheme="minorHAnsi" w:hAnsiTheme="minorHAnsi" w:cstheme="minorHAnsi"/>
          <w:highlight w:val="cyan"/>
          <w:u w:val="single"/>
        </w:rPr>
        <w:t>leading to chronic stagnation in the world economy</w:t>
      </w:r>
      <w:r>
        <w:rPr>
          <w:rFonts w:asciiTheme="minorHAnsi" w:hAnsiTheme="minorHAnsi" w:cstheme="minorHAnsi"/>
          <w:sz w:val="16"/>
        </w:rPr>
        <w:t> (see next section). Such extreme levels of social polarization present a challenge of social control to dominant groups. As Trumpism in the United States as well as the rise of far-right and neo-fascist movements in Europe so well illustrate, cooptation also involves the manipulation of fear and insecurity among the downwardly mobile so that social anxiety is channeled towards scapegoated communities. </w:t>
      </w:r>
      <w:r>
        <w:rPr>
          <w:rFonts w:asciiTheme="minorHAnsi" w:hAnsiTheme="minorHAnsi" w:cstheme="minorHAnsi"/>
          <w:u w:val="single"/>
        </w:rPr>
        <w:t>This psychosocial mechanism of displacing mass anxieties is</w:t>
      </w:r>
      <w:r>
        <w:rPr>
          <w:rFonts w:asciiTheme="minorHAnsi" w:hAnsiTheme="minorHAnsi" w:cstheme="minorHAnsi"/>
          <w:sz w:val="16"/>
        </w:rPr>
        <w:t xml:space="preserve"> not new, but it appears to be </w:t>
      </w:r>
      <w:r>
        <w:rPr>
          <w:rFonts w:asciiTheme="minorHAnsi" w:hAnsiTheme="minorHAnsi" w:cstheme="minorHAnsi"/>
          <w:u w:val="single"/>
        </w:rPr>
        <w:t>increasing</w:t>
      </w:r>
      <w:r>
        <w:rPr>
          <w:rFonts w:asciiTheme="minorHAnsi" w:hAnsiTheme="minorHAnsi" w:cstheme="minorHAnsi"/>
          <w:sz w:val="16"/>
        </w:rPr>
        <w:t xml:space="preserve"> around the </w:t>
      </w:r>
      <w:r>
        <w:rPr>
          <w:rFonts w:asciiTheme="minorHAnsi" w:hAnsiTheme="minorHAnsi" w:cstheme="minorHAnsi"/>
          <w:u w:val="single"/>
        </w:rPr>
        <w:t>world in the face of the structural destabilization of capitalist globalization</w:t>
      </w:r>
      <w:r>
        <w:rPr>
          <w:rFonts w:asciiTheme="minorHAnsi" w:hAnsiTheme="minorHAnsi" w:cstheme="minorHAnsi"/>
          <w:sz w:val="16"/>
        </w:rPr>
        <w:t>. </w:t>
      </w:r>
      <w:r>
        <w:rPr>
          <w:rFonts w:asciiTheme="minorHAnsi" w:hAnsiTheme="minorHAnsi" w:cstheme="minorHAnsi"/>
          <w:u w:val="single"/>
        </w:rPr>
        <w:t>Extreme </w:t>
      </w:r>
      <w:r>
        <w:rPr>
          <w:rFonts w:asciiTheme="minorHAnsi" w:hAnsiTheme="minorHAnsi" w:cstheme="minorHAnsi"/>
          <w:highlight w:val="cyan"/>
          <w:u w:val="single"/>
        </w:rPr>
        <w:t xml:space="preserve">inequality requires </w:t>
      </w:r>
      <w:r>
        <w:rPr>
          <w:rFonts w:asciiTheme="minorHAnsi" w:hAnsiTheme="minorHAnsi" w:cstheme="minorHAnsi"/>
          <w:u w:val="single"/>
        </w:rPr>
        <w:t xml:space="preserve">extreme </w:t>
      </w:r>
      <w:r w:rsidRPr="00BB30EF">
        <w:rPr>
          <w:rFonts w:asciiTheme="minorHAnsi" w:hAnsiTheme="minorHAnsi" w:cstheme="minorHAnsi"/>
          <w:highlight w:val="cyan"/>
          <w:u w:val="single"/>
        </w:rPr>
        <w:t>violence</w:t>
      </w:r>
      <w:r>
        <w:rPr>
          <w:rFonts w:asciiTheme="minorHAnsi" w:hAnsiTheme="minorHAnsi" w:cstheme="minorHAnsi"/>
          <w:u w:val="single"/>
        </w:rPr>
        <w:t xml:space="preserve"> and </w:t>
      </w:r>
      <w:r w:rsidRPr="00BB30EF">
        <w:rPr>
          <w:rFonts w:asciiTheme="minorHAnsi" w:hAnsiTheme="minorHAnsi" w:cstheme="minorHAnsi"/>
          <w:u w:val="single"/>
        </w:rPr>
        <w:t xml:space="preserve">repression </w:t>
      </w:r>
      <w:r>
        <w:rPr>
          <w:rFonts w:asciiTheme="minorHAnsi" w:hAnsiTheme="minorHAnsi" w:cstheme="minorHAnsi"/>
          <w:highlight w:val="cyan"/>
          <w:u w:val="single"/>
        </w:rPr>
        <w:t>that lend</w:t>
      </w:r>
      <w:r>
        <w:rPr>
          <w:rFonts w:asciiTheme="minorHAnsi" w:hAnsiTheme="minorHAnsi" w:cstheme="minorHAnsi"/>
          <w:u w:val="single"/>
        </w:rPr>
        <w:t xml:space="preserve"> themselves </w:t>
      </w:r>
      <w:r>
        <w:rPr>
          <w:rFonts w:asciiTheme="minorHAnsi" w:hAnsiTheme="minorHAnsi" w:cstheme="minorHAnsi"/>
          <w:highlight w:val="cyan"/>
          <w:u w:val="single"/>
        </w:rPr>
        <w:t>to</w:t>
      </w:r>
      <w:r>
        <w:rPr>
          <w:rFonts w:asciiTheme="minorHAnsi" w:hAnsiTheme="minorHAnsi" w:cstheme="minorHAnsi"/>
          <w:u w:val="single"/>
        </w:rPr>
        <w:t xml:space="preserve"> projects of 21st century </w:t>
      </w:r>
      <w:r>
        <w:rPr>
          <w:rFonts w:asciiTheme="minorHAnsi" w:hAnsiTheme="minorHAnsi" w:cstheme="minorHAnsi"/>
          <w:highlight w:val="cyan"/>
          <w:u w:val="single"/>
        </w:rPr>
        <w:t>fascism</w:t>
      </w:r>
      <w:r>
        <w:rPr>
          <w:rFonts w:asciiTheme="minorHAnsi" w:hAnsiTheme="minorHAnsi" w:cstheme="minorHAnsi"/>
          <w:sz w:val="16"/>
        </w:rPr>
        <w:t xml:space="preserve">. </w:t>
      </w:r>
      <w:r>
        <w:rPr>
          <w:rFonts w:asciiTheme="minorHAnsi" w:hAnsiTheme="minorHAnsi" w:cstheme="minorHAnsi"/>
          <w:u w:val="single"/>
        </w:rPr>
        <w:t>Third, </w:t>
      </w:r>
      <w:r>
        <w:rPr>
          <w:rFonts w:asciiTheme="minorHAnsi" w:hAnsiTheme="minorHAnsi" w:cstheme="minorHAnsi"/>
          <w:highlight w:val="cyan"/>
          <w:u w:val="single"/>
        </w:rPr>
        <w:t>the</w:t>
      </w:r>
      <w:r>
        <w:rPr>
          <w:rFonts w:asciiTheme="minorHAnsi" w:hAnsiTheme="minorHAnsi" w:cstheme="minorHAnsi"/>
          <w:u w:val="single"/>
        </w:rPr>
        <w:t xml:space="preserve"> sheer </w:t>
      </w:r>
      <w:r>
        <w:rPr>
          <w:rFonts w:asciiTheme="minorHAnsi" w:hAnsiTheme="minorHAnsi" w:cstheme="minorHAnsi"/>
          <w:highlight w:val="cyan"/>
          <w:u w:val="single"/>
        </w:rPr>
        <w:t>magnitude of</w:t>
      </w:r>
      <w:r>
        <w:rPr>
          <w:rFonts w:asciiTheme="minorHAnsi" w:hAnsiTheme="minorHAnsi" w:cstheme="minorHAnsi"/>
          <w:u w:val="single"/>
        </w:rPr>
        <w:t xml:space="preserve"> the</w:t>
      </w:r>
      <w:r>
        <w:rPr>
          <w:rFonts w:asciiTheme="minorHAnsi" w:hAnsiTheme="minorHAnsi" w:cstheme="minorHAnsi"/>
          <w:sz w:val="16"/>
        </w:rPr>
        <w:t xml:space="preserve"> means of </w:t>
      </w:r>
      <w:r>
        <w:rPr>
          <w:rFonts w:asciiTheme="minorHAnsi" w:hAnsiTheme="minorHAnsi" w:cstheme="minorHAnsi"/>
          <w:highlight w:val="cyan"/>
          <w:u w:val="single"/>
        </w:rPr>
        <w:t>violence</w:t>
      </w:r>
      <w:r>
        <w:rPr>
          <w:rFonts w:asciiTheme="minorHAnsi" w:hAnsiTheme="minorHAnsi" w:cstheme="minorHAnsi"/>
          <w:u w:val="single"/>
        </w:rPr>
        <w:t xml:space="preserve"> and</w:t>
      </w:r>
      <w:r>
        <w:rPr>
          <w:rFonts w:asciiTheme="minorHAnsi" w:hAnsiTheme="minorHAnsi" w:cstheme="minorHAnsi"/>
          <w:sz w:val="16"/>
        </w:rPr>
        <w:t xml:space="preserve"> social </w:t>
      </w:r>
      <w:r>
        <w:rPr>
          <w:rFonts w:asciiTheme="minorHAnsi" w:hAnsiTheme="minorHAnsi" w:cstheme="minorHAnsi"/>
          <w:u w:val="single"/>
        </w:rPr>
        <w:t xml:space="preserve">control is </w:t>
      </w:r>
      <w:r w:rsidRPr="00BB30EF">
        <w:rPr>
          <w:rFonts w:asciiTheme="minorHAnsi" w:hAnsiTheme="minorHAnsi" w:cstheme="minorHAnsi"/>
          <w:u w:val="single"/>
        </w:rPr>
        <w:t>unprecedented</w:t>
      </w:r>
      <w:r>
        <w:rPr>
          <w:rFonts w:asciiTheme="minorHAnsi" w:hAnsiTheme="minorHAnsi" w:cstheme="minorHAnsi"/>
          <w:sz w:val="16"/>
        </w:rPr>
        <w:t xml:space="preserve">, </w:t>
      </w:r>
      <w:r>
        <w:rPr>
          <w:rFonts w:asciiTheme="minorHAnsi" w:hAnsiTheme="minorHAnsi" w:cstheme="minorHAnsi"/>
          <w:u w:val="single"/>
        </w:rPr>
        <w:t>as well as the</w:t>
      </w:r>
      <w:r>
        <w:rPr>
          <w:rFonts w:asciiTheme="minorHAnsi" w:hAnsiTheme="minorHAnsi" w:cstheme="minorHAnsi"/>
          <w:sz w:val="16"/>
        </w:rPr>
        <w:t xml:space="preserve"> magnitude and concentrated </w:t>
      </w:r>
      <w:r>
        <w:rPr>
          <w:rFonts w:asciiTheme="minorHAnsi" w:hAnsiTheme="minorHAnsi" w:cstheme="minorHAnsi"/>
          <w:u w:val="single"/>
        </w:rPr>
        <w:t>control over the means of global communication and the production and circulation of symbols, images, and knowledge</w:t>
      </w:r>
      <w:r>
        <w:rPr>
          <w:rFonts w:asciiTheme="minorHAnsi" w:hAnsiTheme="minorHAnsi" w:cstheme="minorHAnsi"/>
          <w:sz w:val="16"/>
        </w:rPr>
        <w:t>. Computerized wars, drone warfare, robot soldiers, bunker-buster bombs, a new generation of nuclear weapons, satellite surveillance, cyberwar, spatial control technology, and so forth, have changed the face of warfare, and more generally, of systems of social control and repression. </w:t>
      </w:r>
      <w:r>
        <w:rPr>
          <w:rFonts w:asciiTheme="minorHAnsi" w:hAnsiTheme="minorHAnsi" w:cstheme="minorHAnsi"/>
          <w:u w:val="single"/>
        </w:rPr>
        <w:t>We have arrived at the</w:t>
      </w:r>
      <w:r>
        <w:rPr>
          <w:rFonts w:asciiTheme="minorHAnsi" w:hAnsiTheme="minorHAnsi" w:cstheme="minorHAnsi"/>
          <w:sz w:val="16"/>
        </w:rPr>
        <w:t xml:space="preserve"> panoptical surveillance society, a point brought home by Edward Snowden’s revelations in 2013, and the </w:t>
      </w:r>
      <w:r>
        <w:rPr>
          <w:rFonts w:asciiTheme="minorHAnsi" w:hAnsiTheme="minorHAnsi" w:cstheme="minorHAnsi"/>
          <w:u w:val="single"/>
        </w:rPr>
        <w:t>age of thought control by those who control global flows of communication and symbolic production</w:t>
      </w:r>
      <w:r>
        <w:rPr>
          <w:rFonts w:asciiTheme="minorHAnsi" w:hAnsiTheme="minorHAnsi" w:cstheme="minorHAnsi"/>
          <w:sz w:val="16"/>
        </w:rPr>
        <w:t>. </w:t>
      </w:r>
      <w:r>
        <w:rPr>
          <w:rFonts w:asciiTheme="minorHAnsi" w:hAnsiTheme="minorHAnsi" w:cstheme="minorHAnsi"/>
          <w:u w:val="single"/>
        </w:rPr>
        <w:t xml:space="preserve">If global capitalist </w:t>
      </w:r>
      <w:r w:rsidRPr="00BB30EF">
        <w:rPr>
          <w:rFonts w:asciiTheme="minorHAnsi" w:hAnsiTheme="minorHAnsi" w:cstheme="minorHAnsi"/>
          <w:u w:val="single"/>
        </w:rPr>
        <w:t xml:space="preserve">crisis </w:t>
      </w:r>
      <w:r>
        <w:rPr>
          <w:rFonts w:asciiTheme="minorHAnsi" w:hAnsiTheme="minorHAnsi" w:cstheme="minorHAnsi"/>
          <w:highlight w:val="cyan"/>
          <w:u w:val="single"/>
        </w:rPr>
        <w:t>leads to</w:t>
      </w:r>
      <w:r>
        <w:rPr>
          <w:rFonts w:asciiTheme="minorHAnsi" w:hAnsiTheme="minorHAnsi" w:cstheme="minorHAnsi"/>
          <w:u w:val="single"/>
        </w:rPr>
        <w:t xml:space="preserve"> a new </w:t>
      </w:r>
      <w:r>
        <w:rPr>
          <w:rFonts w:asciiTheme="minorHAnsi" w:hAnsiTheme="minorHAnsi" w:cstheme="minorHAnsi"/>
          <w:highlight w:val="cyan"/>
          <w:u w:val="single"/>
        </w:rPr>
        <w:t>world war</w:t>
      </w:r>
      <w:r>
        <w:rPr>
          <w:rFonts w:asciiTheme="minorHAnsi" w:hAnsiTheme="minorHAnsi" w:cstheme="minorHAnsi"/>
          <w:u w:val="single"/>
        </w:rPr>
        <w:t xml:space="preserve"> the </w:t>
      </w:r>
      <w:r>
        <w:rPr>
          <w:rFonts w:asciiTheme="minorHAnsi" w:hAnsiTheme="minorHAnsi" w:cstheme="minorHAnsi"/>
          <w:highlight w:val="cyan"/>
          <w:u w:val="single"/>
        </w:rPr>
        <w:t xml:space="preserve">destruction </w:t>
      </w:r>
      <w:r>
        <w:rPr>
          <w:rFonts w:asciiTheme="minorHAnsi" w:hAnsiTheme="minorHAnsi" w:cstheme="minorHAnsi"/>
          <w:u w:val="single"/>
        </w:rPr>
        <w:t>would simply be unprecedented</w:t>
      </w:r>
      <w:r>
        <w:rPr>
          <w:rFonts w:asciiTheme="minorHAnsi" w:hAnsiTheme="minorHAnsi" w:cstheme="minorHAnsi"/>
          <w:sz w:val="16"/>
        </w:rPr>
        <w:t xml:space="preserve">. </w:t>
      </w:r>
      <w:r>
        <w:rPr>
          <w:rFonts w:asciiTheme="minorHAnsi" w:hAnsiTheme="minorHAnsi" w:cstheme="minorHAnsi"/>
          <w:u w:val="single"/>
        </w:rPr>
        <w:t>Fourth</w:t>
      </w:r>
      <w:r>
        <w:rPr>
          <w:rFonts w:asciiTheme="minorHAnsi" w:hAnsiTheme="minorHAnsi" w:cstheme="minorHAnsi"/>
          <w:sz w:val="16"/>
        </w:rPr>
        <w:t xml:space="preserve">, we are reaching limits to the extensive expansion of capitalism, in the sense that there are no longer any new territories of significance to integrate into world capitalism and new spaces to commodify are drying up. </w:t>
      </w:r>
      <w:r>
        <w:rPr>
          <w:rFonts w:asciiTheme="minorHAnsi" w:hAnsiTheme="minorHAnsi" w:cstheme="minorHAnsi"/>
          <w:u w:val="single"/>
        </w:rPr>
        <w:t>The capitalist system is by its nature expansionary</w:t>
      </w:r>
      <w:r>
        <w:rPr>
          <w:rFonts w:asciiTheme="minorHAnsi" w:hAnsiTheme="minorHAnsi" w:cstheme="minorHAnsi"/>
          <w:sz w:val="16"/>
        </w:rPr>
        <w:t xml:space="preserve">. In each earlier structural crisis, the system went through a new round of extensive expansion – </w:t>
      </w:r>
      <w:r>
        <w:rPr>
          <w:rFonts w:asciiTheme="minorHAnsi" w:hAnsiTheme="minorHAnsi" w:cstheme="minorHAnsi"/>
          <w:u w:val="single"/>
        </w:rPr>
        <w:t>from waves of colonial conquest in earlier centuries, to the integration in the late 20th and early 21st centuries of the former socialist countries, China, India and other areas that had been marginally outside the system</w:t>
      </w:r>
      <w:r>
        <w:rPr>
          <w:rFonts w:asciiTheme="minorHAnsi" w:hAnsiTheme="minorHAnsi" w:cstheme="minorHAnsi"/>
          <w:sz w:val="16"/>
        </w:rPr>
        <w:t xml:space="preserve">. There are no longer any new territories to integrate into world capitalism. At the same time, the privatization of education, health, utilities, basic services, and public lands is turning those spaces in global society that were outside of capital’s control into “spaces of capital,” so that intensive expansion is reaching depths never before seen. What is there left to commodify? Where can the system now expand? New spaces have to be violently cracked open and the peoples in these spaces must be repressed by the global police state. </w:t>
      </w:r>
      <w:r>
        <w:rPr>
          <w:rFonts w:asciiTheme="minorHAnsi" w:hAnsiTheme="minorHAnsi" w:cstheme="minorHAnsi"/>
          <w:u w:val="single"/>
        </w:rPr>
        <w:t xml:space="preserve">Fifth, there is the rise of a vast </w:t>
      </w:r>
      <w:r>
        <w:rPr>
          <w:rFonts w:asciiTheme="minorHAnsi" w:hAnsiTheme="minorHAnsi" w:cstheme="minorHAnsi"/>
          <w:highlight w:val="cyan"/>
          <w:u w:val="single"/>
        </w:rPr>
        <w:t>surplus population inhabit</w:t>
      </w:r>
      <w:r>
        <w:rPr>
          <w:rFonts w:asciiTheme="minorHAnsi" w:hAnsiTheme="minorHAnsi" w:cstheme="minorHAnsi"/>
          <w:u w:val="single"/>
        </w:rPr>
        <w:t>ing a “</w:t>
      </w:r>
      <w:r>
        <w:rPr>
          <w:rFonts w:asciiTheme="minorHAnsi" w:hAnsiTheme="minorHAnsi" w:cstheme="minorHAnsi"/>
          <w:highlight w:val="cyan"/>
          <w:u w:val="single"/>
        </w:rPr>
        <w:t>planet of slums</w:t>
      </w:r>
      <w:r>
        <w:rPr>
          <w:rFonts w:asciiTheme="minorHAnsi" w:hAnsiTheme="minorHAnsi" w:cstheme="minorHAnsi"/>
          <w:u w:val="single"/>
        </w:rPr>
        <w:t>”</w:t>
      </w:r>
      <w:r>
        <w:rPr>
          <w:rFonts w:asciiTheme="minorHAnsi" w:hAnsiTheme="minorHAnsi" w:cstheme="minorHAnsi"/>
          <w:sz w:val="16"/>
        </w:rPr>
        <w:t xml:space="preserve"> (Davis, 2007) </w:t>
      </w:r>
      <w:r>
        <w:rPr>
          <w:rFonts w:asciiTheme="minorHAnsi" w:hAnsiTheme="minorHAnsi" w:cstheme="minorHAnsi"/>
          <w:u w:val="single"/>
        </w:rPr>
        <w:t xml:space="preserve">pushed out of the productive economy, </w:t>
      </w:r>
      <w:r>
        <w:rPr>
          <w:rFonts w:asciiTheme="minorHAnsi" w:hAnsiTheme="minorHAnsi" w:cstheme="minorHAnsi"/>
          <w:highlight w:val="cyan"/>
          <w:u w:val="single"/>
        </w:rPr>
        <w:t>thrown into the margins</w:t>
      </w:r>
      <w:r>
        <w:rPr>
          <w:rFonts w:asciiTheme="minorHAnsi" w:hAnsiTheme="minorHAnsi" w:cstheme="minorHAnsi"/>
          <w:u w:val="single"/>
        </w:rPr>
        <w:t xml:space="preserve">, and subject to sophisticated systems of social control and to destruction, into </w:t>
      </w:r>
      <w:r>
        <w:rPr>
          <w:rFonts w:asciiTheme="minorHAnsi" w:hAnsiTheme="minorHAnsi" w:cstheme="minorHAnsi"/>
          <w:highlight w:val="cyan"/>
          <w:u w:val="single"/>
        </w:rPr>
        <w:t xml:space="preserve">a </w:t>
      </w:r>
      <w:r w:rsidRPr="00BB30EF">
        <w:rPr>
          <w:rFonts w:asciiTheme="minorHAnsi" w:hAnsiTheme="minorHAnsi" w:cstheme="minorHAnsi"/>
          <w:u w:val="single"/>
        </w:rPr>
        <w:t>mortal</w:t>
      </w:r>
      <w:r>
        <w:rPr>
          <w:rFonts w:asciiTheme="minorHAnsi" w:hAnsiTheme="minorHAnsi" w:cstheme="minorHAnsi"/>
          <w:highlight w:val="cyan"/>
          <w:u w:val="single"/>
        </w:rPr>
        <w:t xml:space="preserve"> cycle of dispossession-exploitation-exclusion</w:t>
      </w:r>
      <w:r>
        <w:rPr>
          <w:rFonts w:asciiTheme="minorHAnsi" w:hAnsiTheme="minorHAnsi" w:cstheme="minorHAnsi"/>
          <w:sz w:val="16"/>
        </w:rPr>
        <w:t xml:space="preserve">. Crises provide capital with the opportunity to accelerate the process of forcing greater productivity out of fewer workers. The processes by which surplus labor is generated have accelerated under globalization. </w:t>
      </w:r>
      <w:r w:rsidRPr="00BB30EF">
        <w:rPr>
          <w:rFonts w:asciiTheme="minorHAnsi" w:hAnsiTheme="minorHAnsi" w:cstheme="minorHAnsi"/>
          <w:u w:val="single"/>
        </w:rPr>
        <w:t>Spatial reorganization</w:t>
      </w:r>
      <w:r>
        <w:rPr>
          <w:rFonts w:asciiTheme="minorHAnsi" w:hAnsiTheme="minorHAnsi" w:cstheme="minorHAnsi"/>
          <w:u w:val="single"/>
        </w:rPr>
        <w:t xml:space="preserve"> has helped transnational capital to break the territorial-bound power of organized labor and impose new capital–labor relations based on fragmentation, flexibilization, and the cheapening of labor</w:t>
      </w:r>
      <w:r>
        <w:rPr>
          <w:rFonts w:asciiTheme="minorHAnsi" w:hAnsiTheme="minorHAnsi" w:cstheme="minorHAnsi"/>
          <w:sz w:val="16"/>
        </w:rPr>
        <w:t xml:space="preserve">. </w:t>
      </w:r>
      <w:r>
        <w:rPr>
          <w:rFonts w:asciiTheme="minorHAnsi" w:hAnsiTheme="minorHAnsi" w:cstheme="minorHAnsi"/>
          <w:u w:val="single"/>
        </w:rPr>
        <w:t xml:space="preserve">These </w:t>
      </w:r>
      <w:r w:rsidRPr="00BB30EF">
        <w:rPr>
          <w:rFonts w:asciiTheme="minorHAnsi" w:hAnsiTheme="minorHAnsi" w:cstheme="minorHAnsi"/>
          <w:u w:val="single"/>
        </w:rPr>
        <w:t>developments</w:t>
      </w:r>
      <w:r>
        <w:rPr>
          <w:rFonts w:asciiTheme="minorHAnsi" w:hAnsiTheme="minorHAnsi" w:cstheme="minorHAnsi"/>
          <w:u w:val="single"/>
        </w:rPr>
        <w:t>,</w:t>
      </w:r>
      <w:r>
        <w:rPr>
          <w:rFonts w:asciiTheme="minorHAnsi" w:hAnsiTheme="minorHAnsi" w:cstheme="minorHAnsi"/>
          <w:sz w:val="16"/>
        </w:rPr>
        <w:t xml:space="preserve"> combined with a massive new round of primitive accumulation and displacement of hundreds of millions, have given rise to a new global army of superfluous labor that goes well beyond the traditional reserve army of labor that Marx discussed. Global capitalism has no direct use for surplus humanity. But indirectly, </w:t>
      </w:r>
      <w:r w:rsidRPr="00BB30EF">
        <w:rPr>
          <w:rFonts w:asciiTheme="minorHAnsi" w:hAnsiTheme="minorHAnsi" w:cstheme="minorHAnsi"/>
          <w:highlight w:val="cyan"/>
          <w:u w:val="single"/>
        </w:rPr>
        <w:t xml:space="preserve">it holds wages </w:t>
      </w:r>
      <w:r>
        <w:rPr>
          <w:rFonts w:asciiTheme="minorHAnsi" w:hAnsiTheme="minorHAnsi" w:cstheme="minorHAnsi"/>
          <w:highlight w:val="cyan"/>
          <w:u w:val="single"/>
        </w:rPr>
        <w:t>down</w:t>
      </w:r>
      <w:r w:rsidRPr="00BB30EF">
        <w:rPr>
          <w:rFonts w:asciiTheme="minorHAnsi" w:hAnsiTheme="minorHAnsi" w:cstheme="minorHAnsi"/>
          <w:u w:val="single"/>
        </w:rPr>
        <w:t xml:space="preserve"> everywhere </w:t>
      </w:r>
      <w:r>
        <w:rPr>
          <w:rFonts w:asciiTheme="minorHAnsi" w:hAnsiTheme="minorHAnsi" w:cstheme="minorHAnsi"/>
          <w:highlight w:val="cyan"/>
          <w:u w:val="single"/>
        </w:rPr>
        <w:t>and makes</w:t>
      </w:r>
      <w:r>
        <w:rPr>
          <w:rFonts w:asciiTheme="minorHAnsi" w:hAnsiTheme="minorHAnsi" w:cstheme="minorHAnsi"/>
          <w:u w:val="single"/>
        </w:rPr>
        <w:t xml:space="preserve"> new systems of 21st century </w:t>
      </w:r>
      <w:r>
        <w:rPr>
          <w:rFonts w:asciiTheme="minorHAnsi" w:hAnsiTheme="minorHAnsi" w:cstheme="minorHAnsi"/>
          <w:highlight w:val="cyan"/>
          <w:u w:val="single"/>
        </w:rPr>
        <w:t>slavery possible</w:t>
      </w:r>
      <w:r>
        <w:rPr>
          <w:rFonts w:asciiTheme="minorHAnsi" w:hAnsiTheme="minorHAnsi" w:cstheme="minorHAnsi"/>
          <w:u w:val="single"/>
        </w:rPr>
        <w:t>.</w:t>
      </w:r>
      <w:r>
        <w:rPr>
          <w:rFonts w:asciiTheme="minorHAnsi" w:hAnsiTheme="minorHAnsi" w:cstheme="minorHAnsi"/>
          <w:sz w:val="16"/>
        </w:rPr>
        <w:t xml:space="preserve"> Dominant groups face the challenge of how to contain both the real and potential rebellion of surplus humanity. </w:t>
      </w:r>
      <w:r>
        <w:rPr>
          <w:rFonts w:asciiTheme="minorHAnsi" w:hAnsiTheme="minorHAnsi" w:cstheme="minorHAnsi"/>
          <w:u w:val="single"/>
        </w:rPr>
        <w:t xml:space="preserve">In addition, </w:t>
      </w:r>
      <w:r>
        <w:rPr>
          <w:rFonts w:asciiTheme="minorHAnsi" w:hAnsiTheme="minorHAnsi" w:cstheme="minorHAnsi"/>
          <w:highlight w:val="cyan"/>
          <w:u w:val="single"/>
        </w:rPr>
        <w:t>surplus humanity cannot consume</w:t>
      </w:r>
      <w:r>
        <w:rPr>
          <w:rFonts w:asciiTheme="minorHAnsi" w:hAnsiTheme="minorHAnsi" w:cstheme="minorHAnsi"/>
          <w:u w:val="single"/>
        </w:rPr>
        <w:t xml:space="preserve"> and </w:t>
      </w:r>
      <w:r>
        <w:rPr>
          <w:rFonts w:asciiTheme="minorHAnsi" w:hAnsiTheme="minorHAnsi" w:cstheme="minorHAnsi"/>
          <w:highlight w:val="cyan"/>
          <w:u w:val="single"/>
        </w:rPr>
        <w:t>so</w:t>
      </w:r>
      <w:r>
        <w:rPr>
          <w:rFonts w:asciiTheme="minorHAnsi" w:hAnsiTheme="minorHAnsi" w:cstheme="minorHAnsi"/>
          <w:u w:val="single"/>
        </w:rPr>
        <w:t xml:space="preserve"> as their ranks expand </w:t>
      </w:r>
      <w:r>
        <w:rPr>
          <w:rFonts w:asciiTheme="minorHAnsi" w:hAnsiTheme="minorHAnsi" w:cstheme="minorHAnsi"/>
          <w:highlight w:val="cyan"/>
          <w:u w:val="single"/>
        </w:rPr>
        <w:t>the problem of overaccumulation becomes exacerbated</w:t>
      </w:r>
      <w:r>
        <w:rPr>
          <w:rFonts w:asciiTheme="minorHAnsi" w:hAnsiTheme="minorHAnsi" w:cstheme="minorHAnsi"/>
          <w:sz w:val="16"/>
        </w:rPr>
        <w:t xml:space="preserve">. </w:t>
      </w:r>
      <w:r>
        <w:rPr>
          <w:rFonts w:asciiTheme="minorHAnsi" w:hAnsiTheme="minorHAnsi" w:cstheme="minorHAnsi"/>
          <w:u w:val="single"/>
        </w:rPr>
        <w:t>Sixth, there is an acute political contradiction in global capitalism: economic globalization takes places within a nation-state system of political authority.</w:t>
      </w:r>
      <w:r>
        <w:rPr>
          <w:rFonts w:asciiTheme="minorHAnsi" w:hAnsiTheme="minorHAnsi" w:cstheme="minorHAnsi"/>
          <w:sz w:val="16"/>
        </w:rPr>
        <w:t xml:space="preserve"> Transnational state apparatuses are incipient and have not been able to substitute for a leading nation-state with enough power and authority to organize and stabilize the system, much less to impose regulations on transnational capital. In </w:t>
      </w:r>
      <w:r>
        <w:rPr>
          <w:rFonts w:asciiTheme="minorHAnsi" w:hAnsiTheme="minorHAnsi" w:cstheme="minorHAnsi"/>
          <w:u w:val="single"/>
        </w:rPr>
        <w:t>the age of capitalist globalization governments must attract to the national territory transnational corporate investment, which requires providing capital with all the incentives associated with neoliberalism</w:t>
      </w:r>
      <w:r>
        <w:rPr>
          <w:rFonts w:asciiTheme="minorHAnsi" w:hAnsiTheme="minorHAnsi" w:cstheme="minorHAnsi"/>
          <w:sz w:val="16"/>
        </w:rPr>
        <w:t xml:space="preserve"> – downward pressure on wages, deregulation, austerity, and so on – that aggravate inequality, impoverishment, and insecurity for working classes. Nation-states face a contradiction between the need to promote transnational capital accumulation in their territories and their need to achieve political legitimacy. </w:t>
      </w:r>
      <w:r>
        <w:rPr>
          <w:rFonts w:asciiTheme="minorHAnsi" w:hAnsiTheme="minorHAnsi" w:cstheme="minorHAnsi"/>
          <w:u w:val="single"/>
        </w:rPr>
        <w:t>As a result, states around the world have been experiencing spiraling crises of legitimacy. This situation generates bewildering and seemingly contradictory politics and also helps explain the resurgence of far-right and neo-fascist forces that espouse rhetoric of nationalism and protectionism even as they promote neo-liberalism.</w:t>
      </w:r>
    </w:p>
    <w:p w14:paraId="68092A1E" w14:textId="42A19CC3" w:rsidR="000255E1" w:rsidRDefault="000255E1" w:rsidP="000255E1"/>
    <w:p w14:paraId="70BDC9E7" w14:textId="77777777" w:rsidR="000255E1" w:rsidRDefault="000255E1" w:rsidP="000255E1"/>
    <w:p w14:paraId="3BF78BAB" w14:textId="54E35273" w:rsidR="000255E1" w:rsidRPr="000255E1" w:rsidRDefault="003E7F72" w:rsidP="003E7F72">
      <w:pPr>
        <w:pStyle w:val="Heading3"/>
      </w:pPr>
      <w:r>
        <w:lastRenderedPageBreak/>
        <w:t>AT Innovation</w:t>
      </w:r>
    </w:p>
    <w:p w14:paraId="0E3E08F0" w14:textId="77777777" w:rsidR="003E7F72" w:rsidRPr="00E94657" w:rsidRDefault="003E7F72" w:rsidP="003E7F72">
      <w:pPr>
        <w:pStyle w:val="Heading4"/>
        <w:rPr>
          <w:rFonts w:asciiTheme="minorHAnsi" w:hAnsiTheme="minorHAnsi" w:cstheme="minorHAnsi"/>
        </w:rPr>
      </w:pPr>
      <w:r w:rsidRPr="00E94657">
        <w:rPr>
          <w:rFonts w:asciiTheme="minorHAnsi" w:hAnsiTheme="minorHAnsi" w:cstheme="minorHAnsi"/>
        </w:rPr>
        <w:t>Reject the innovation DA – pharma inflate costs of R&amp;D to justify patents. Reject their evidence, it’s systemically biased.</w:t>
      </w:r>
    </w:p>
    <w:p w14:paraId="7CE99309" w14:textId="77777777" w:rsidR="003E7F72" w:rsidRPr="00E94657" w:rsidRDefault="003E7F72" w:rsidP="003E7F72">
      <w:pPr>
        <w:rPr>
          <w:rFonts w:asciiTheme="minorHAnsi" w:hAnsiTheme="minorHAnsi" w:cstheme="minorHAnsi"/>
        </w:rPr>
      </w:pPr>
      <w:r w:rsidRPr="00E94657">
        <w:rPr>
          <w:rStyle w:val="Style13ptBold"/>
          <w:rFonts w:asciiTheme="minorHAnsi" w:hAnsiTheme="minorHAnsi" w:cstheme="minorHAnsi"/>
        </w:rPr>
        <w:t>Chaudhry 20</w:t>
      </w:r>
      <w:r w:rsidRPr="00E94657">
        <w:rPr>
          <w:rFonts w:asciiTheme="minorHAnsi" w:hAnsiTheme="minorHAnsi" w:cstheme="minorHAnsi"/>
        </w:rPr>
        <w:t xml:space="preserve"> (Faisal Chaudhry; Professor of Law, University of Dayton; 1-28-2020; "A secret reason Rx drugs cost so much: A global web of patent laws protects Big Pharma"; https://theconversation.com/a-secret-reason-rx-drugs-cost-so-much-a-global-web-of-patent-laws-protects-big-pharma-122028, Conversation, accessed 7-30-2021)</w:t>
      </w:r>
    </w:p>
    <w:p w14:paraId="27BAB4C9" w14:textId="77777777" w:rsidR="003E7F72" w:rsidRPr="00E94657" w:rsidRDefault="003E7F72" w:rsidP="003E7F72">
      <w:pPr>
        <w:rPr>
          <w:rFonts w:asciiTheme="minorHAnsi" w:hAnsiTheme="minorHAnsi" w:cstheme="minorHAnsi"/>
          <w:sz w:val="16"/>
        </w:rPr>
      </w:pPr>
      <w:r w:rsidRPr="00E94657">
        <w:rPr>
          <w:rFonts w:asciiTheme="minorHAnsi" w:hAnsiTheme="minorHAnsi" w:cstheme="minorHAnsi"/>
          <w:sz w:val="16"/>
        </w:rPr>
        <w:t xml:space="preserve">Since 1994, </w:t>
      </w:r>
      <w:r w:rsidRPr="00E94657">
        <w:rPr>
          <w:rFonts w:asciiTheme="minorHAnsi" w:hAnsiTheme="minorHAnsi" w:cstheme="minorHAnsi"/>
          <w:u w:val="single"/>
        </w:rPr>
        <w:t>Big Pharma has imposed</w:t>
      </w:r>
      <w:r w:rsidRPr="00E94657">
        <w:rPr>
          <w:rFonts w:asciiTheme="minorHAnsi" w:hAnsiTheme="minorHAnsi" w:cstheme="minorHAnsi"/>
          <w:sz w:val="16"/>
        </w:rPr>
        <w:t xml:space="preserve"> ever </w:t>
      </w:r>
      <w:r w:rsidRPr="00E94657">
        <w:rPr>
          <w:rFonts w:asciiTheme="minorHAnsi" w:hAnsiTheme="minorHAnsi" w:cstheme="minorHAnsi"/>
          <w:u w:val="single"/>
        </w:rPr>
        <w:t>more severe requirements around patent rights</w:t>
      </w:r>
      <w:r w:rsidRPr="00E94657">
        <w:rPr>
          <w:rFonts w:asciiTheme="minorHAnsi" w:hAnsiTheme="minorHAnsi" w:cstheme="minorHAnsi"/>
          <w:sz w:val="16"/>
        </w:rPr>
        <w:t xml:space="preserve">. They have insisted that patent rights are necessary to “incentivize” the availability of drugs for conditions like tuberculosis and malaria that, having no markets in the developed world, require guaranteed premiums from whatever countries they are sold in. Yet for just as long, critics have alleged that </w:t>
      </w:r>
      <w:r w:rsidRPr="00E94657">
        <w:rPr>
          <w:rFonts w:asciiTheme="minorHAnsi" w:hAnsiTheme="minorHAnsi" w:cstheme="minorHAnsi"/>
          <w:highlight w:val="cyan"/>
          <w:u w:val="single"/>
        </w:rPr>
        <w:t>Big Pharma</w:t>
      </w:r>
      <w:r w:rsidRPr="00E94657">
        <w:rPr>
          <w:rFonts w:asciiTheme="minorHAnsi" w:hAnsiTheme="minorHAnsi" w:cstheme="minorHAnsi"/>
          <w:sz w:val="16"/>
        </w:rPr>
        <w:t xml:space="preserve"> typically </w:t>
      </w:r>
      <w:r w:rsidRPr="00E94657">
        <w:rPr>
          <w:rFonts w:asciiTheme="minorHAnsi" w:hAnsiTheme="minorHAnsi" w:cstheme="minorHAnsi"/>
          <w:highlight w:val="cyan"/>
          <w:u w:val="single"/>
        </w:rPr>
        <w:t>uses inflated, misleading</w:t>
      </w:r>
      <w:r w:rsidRPr="00E94657">
        <w:rPr>
          <w:rFonts w:asciiTheme="minorHAnsi" w:hAnsiTheme="minorHAnsi" w:cstheme="minorHAnsi"/>
          <w:u w:val="single"/>
        </w:rPr>
        <w:t xml:space="preserve"> or otherwise opaque </w:t>
      </w:r>
      <w:r w:rsidRPr="00E94657">
        <w:rPr>
          <w:rFonts w:asciiTheme="minorHAnsi" w:hAnsiTheme="minorHAnsi" w:cstheme="minorHAnsi"/>
          <w:highlight w:val="cyan"/>
          <w:u w:val="single"/>
        </w:rPr>
        <w:t>cost data to tout</w:t>
      </w:r>
      <w:r w:rsidRPr="00E94657">
        <w:rPr>
          <w:rFonts w:asciiTheme="minorHAnsi" w:hAnsiTheme="minorHAnsi" w:cstheme="minorHAnsi"/>
          <w:u w:val="single"/>
        </w:rPr>
        <w:t xml:space="preserve"> the </w:t>
      </w:r>
      <w:r w:rsidRPr="00E94657">
        <w:rPr>
          <w:rFonts w:asciiTheme="minorHAnsi" w:hAnsiTheme="minorHAnsi" w:cstheme="minorHAnsi"/>
          <w:highlight w:val="cyan"/>
          <w:u w:val="single"/>
        </w:rPr>
        <w:t>billions</w:t>
      </w:r>
      <w:r w:rsidRPr="00E94657">
        <w:rPr>
          <w:rFonts w:asciiTheme="minorHAnsi" w:hAnsiTheme="minorHAnsi" w:cstheme="minorHAnsi"/>
          <w:u w:val="single"/>
        </w:rPr>
        <w:t xml:space="preserve"> of dollars </w:t>
      </w:r>
      <w:r w:rsidRPr="00E94657">
        <w:rPr>
          <w:rFonts w:asciiTheme="minorHAnsi" w:hAnsiTheme="minorHAnsi" w:cstheme="minorHAnsi"/>
          <w:highlight w:val="cyan"/>
          <w:u w:val="single"/>
        </w:rPr>
        <w:t>it claims to spend on drug</w:t>
      </w:r>
      <w:r w:rsidRPr="00E94657">
        <w:rPr>
          <w:rFonts w:asciiTheme="minorHAnsi" w:hAnsiTheme="minorHAnsi" w:cstheme="minorHAnsi"/>
          <w:u w:val="single"/>
        </w:rPr>
        <w:t xml:space="preserve"> development</w:t>
      </w:r>
      <w:r w:rsidRPr="00E94657">
        <w:rPr>
          <w:rFonts w:asciiTheme="minorHAnsi" w:hAnsiTheme="minorHAnsi" w:cstheme="minorHAnsi"/>
          <w:sz w:val="16"/>
        </w:rPr>
        <w:t xml:space="preserve">. Likewise, critics have continuously called attention to the way that </w:t>
      </w:r>
      <w:r w:rsidRPr="00E94657">
        <w:rPr>
          <w:rFonts w:asciiTheme="minorHAnsi" w:hAnsiTheme="minorHAnsi" w:cstheme="minorHAnsi"/>
          <w:highlight w:val="cyan"/>
          <w:u w:val="single"/>
        </w:rPr>
        <w:t>most drug development is</w:t>
      </w:r>
      <w:r w:rsidRPr="00E94657">
        <w:rPr>
          <w:rFonts w:asciiTheme="minorHAnsi" w:hAnsiTheme="minorHAnsi" w:cstheme="minorHAnsi"/>
          <w:u w:val="single"/>
        </w:rPr>
        <w:t xml:space="preserve"> built on </w:t>
      </w:r>
      <w:r w:rsidRPr="00E94657">
        <w:rPr>
          <w:rFonts w:asciiTheme="minorHAnsi" w:hAnsiTheme="minorHAnsi" w:cstheme="minorHAnsi"/>
          <w:highlight w:val="cyan"/>
          <w:u w:val="single"/>
        </w:rPr>
        <w:t xml:space="preserve">publicly funded </w:t>
      </w:r>
      <w:r w:rsidRPr="00E94657">
        <w:rPr>
          <w:rFonts w:asciiTheme="minorHAnsi" w:hAnsiTheme="minorHAnsi" w:cstheme="minorHAnsi"/>
          <w:u w:val="single"/>
        </w:rPr>
        <w:t>research</w:t>
      </w:r>
      <w:r w:rsidRPr="00E94657">
        <w:rPr>
          <w:rFonts w:asciiTheme="minorHAnsi" w:hAnsiTheme="minorHAnsi" w:cstheme="minorHAnsi"/>
          <w:sz w:val="16"/>
        </w:rPr>
        <w:t xml:space="preserve">. And, finally, critics have never stopped highlighting the fact that </w:t>
      </w:r>
      <w:r w:rsidRPr="00E94657">
        <w:rPr>
          <w:rFonts w:asciiTheme="minorHAnsi" w:hAnsiTheme="minorHAnsi" w:cstheme="minorHAnsi"/>
          <w:highlight w:val="cyan"/>
          <w:u w:val="single"/>
        </w:rPr>
        <w:t>Big Pharma</w:t>
      </w:r>
      <w:r w:rsidRPr="00E94657">
        <w:rPr>
          <w:rFonts w:asciiTheme="minorHAnsi" w:hAnsiTheme="minorHAnsi" w:cstheme="minorHAnsi"/>
          <w:u w:val="single"/>
        </w:rPr>
        <w:t xml:space="preserve"> long ago largely </w:t>
      </w:r>
      <w:r w:rsidRPr="00E94657">
        <w:rPr>
          <w:rFonts w:asciiTheme="minorHAnsi" w:hAnsiTheme="minorHAnsi" w:cstheme="minorHAnsi"/>
          <w:highlight w:val="cyan"/>
          <w:u w:val="single"/>
        </w:rPr>
        <w:t>abandon</w:t>
      </w:r>
      <w:r w:rsidRPr="00E94657">
        <w:rPr>
          <w:rFonts w:asciiTheme="minorHAnsi" w:hAnsiTheme="minorHAnsi" w:cstheme="minorHAnsi"/>
          <w:u w:val="single"/>
        </w:rPr>
        <w:t xml:space="preserve">ed </w:t>
      </w:r>
      <w:r w:rsidRPr="00E94657">
        <w:rPr>
          <w:rFonts w:asciiTheme="minorHAnsi" w:hAnsiTheme="minorHAnsi" w:cstheme="minorHAnsi"/>
          <w:highlight w:val="cyan"/>
          <w:u w:val="single"/>
        </w:rPr>
        <w:t>r</w:t>
      </w:r>
      <w:r w:rsidRPr="00E94657">
        <w:rPr>
          <w:rFonts w:asciiTheme="minorHAnsi" w:hAnsiTheme="minorHAnsi" w:cstheme="minorHAnsi"/>
          <w:u w:val="single"/>
        </w:rPr>
        <w:t xml:space="preserve">esearch </w:t>
      </w:r>
      <w:r w:rsidRPr="00E94657">
        <w:rPr>
          <w:rFonts w:asciiTheme="minorHAnsi" w:hAnsiTheme="minorHAnsi" w:cstheme="minorHAnsi"/>
          <w:highlight w:val="cyan"/>
          <w:u w:val="single"/>
        </w:rPr>
        <w:t>and d</w:t>
      </w:r>
      <w:r w:rsidRPr="00E94657">
        <w:rPr>
          <w:rFonts w:asciiTheme="minorHAnsi" w:hAnsiTheme="minorHAnsi" w:cstheme="minorHAnsi"/>
          <w:u w:val="single"/>
        </w:rPr>
        <w:t xml:space="preserve">evelopment </w:t>
      </w:r>
      <w:r w:rsidRPr="00E94657">
        <w:rPr>
          <w:rFonts w:asciiTheme="minorHAnsi" w:hAnsiTheme="minorHAnsi" w:cstheme="minorHAnsi"/>
          <w:highlight w:val="cyan"/>
          <w:u w:val="single"/>
        </w:rPr>
        <w:t>for</w:t>
      </w:r>
      <w:r w:rsidRPr="00E94657">
        <w:rPr>
          <w:rFonts w:asciiTheme="minorHAnsi" w:hAnsiTheme="minorHAnsi" w:cstheme="minorHAnsi"/>
          <w:u w:val="single"/>
        </w:rPr>
        <w:t xml:space="preserve"> drugs for infectious ailments in </w:t>
      </w:r>
      <w:r w:rsidRPr="00E94657">
        <w:rPr>
          <w:rFonts w:asciiTheme="minorHAnsi" w:hAnsiTheme="minorHAnsi" w:cstheme="minorHAnsi"/>
          <w:highlight w:val="cyan"/>
          <w:u w:val="single"/>
        </w:rPr>
        <w:t>developing nations</w:t>
      </w:r>
      <w:r w:rsidRPr="00E94657">
        <w:rPr>
          <w:rFonts w:asciiTheme="minorHAnsi" w:hAnsiTheme="minorHAnsi" w:cstheme="minorHAnsi"/>
          <w:u w:val="single"/>
        </w:rPr>
        <w:t>, and increasingly switched to spending on blockbuster noninfectious disease drugs</w:t>
      </w:r>
      <w:r w:rsidRPr="00E94657">
        <w:rPr>
          <w:rFonts w:asciiTheme="minorHAnsi" w:hAnsiTheme="minorHAnsi" w:cstheme="minorHAnsi"/>
          <w:sz w:val="16"/>
        </w:rPr>
        <w:t xml:space="preserve">. Yet as diseases such as cancer and heart disease begin to take an even greater toll in the developing world, </w:t>
      </w:r>
      <w:r w:rsidRPr="00E94657">
        <w:rPr>
          <w:rFonts w:asciiTheme="minorHAnsi" w:hAnsiTheme="minorHAnsi" w:cstheme="minorHAnsi"/>
          <w:u w:val="single"/>
        </w:rPr>
        <w:t>patents will extract an ever greater toll on patient populations across the world. In a developing world where public health problems</w:t>
      </w:r>
      <w:r w:rsidRPr="00E94657">
        <w:rPr>
          <w:rFonts w:asciiTheme="minorHAnsi" w:hAnsiTheme="minorHAnsi" w:cstheme="minorHAnsi"/>
          <w:sz w:val="16"/>
        </w:rPr>
        <w:t xml:space="preserve"> increasingly look similar to the developed world’s, in fact, </w:t>
      </w:r>
      <w:r w:rsidRPr="00E94657">
        <w:rPr>
          <w:rFonts w:asciiTheme="minorHAnsi" w:hAnsiTheme="minorHAnsi" w:cstheme="minorHAnsi"/>
          <w:u w:val="single"/>
        </w:rPr>
        <w:t>multinational pharmaceutical corporations</w:t>
      </w:r>
      <w:r w:rsidRPr="00E94657">
        <w:rPr>
          <w:rFonts w:asciiTheme="minorHAnsi" w:hAnsiTheme="minorHAnsi" w:cstheme="minorHAnsi"/>
          <w:sz w:val="16"/>
        </w:rPr>
        <w:t xml:space="preserve"> could become better – not worse – </w:t>
      </w:r>
      <w:r w:rsidRPr="00E94657">
        <w:rPr>
          <w:rFonts w:asciiTheme="minorHAnsi" w:hAnsiTheme="minorHAnsi" w:cstheme="minorHAnsi"/>
          <w:u w:val="single"/>
        </w:rPr>
        <w:t xml:space="preserve">placed </w:t>
      </w:r>
      <w:r w:rsidRPr="00E94657">
        <w:rPr>
          <w:rFonts w:asciiTheme="minorHAnsi" w:hAnsiTheme="minorHAnsi" w:cstheme="minorHAnsi"/>
          <w:highlight w:val="cyan"/>
          <w:u w:val="single"/>
        </w:rPr>
        <w:t>to expand their profits</w:t>
      </w:r>
      <w:r w:rsidRPr="00E94657">
        <w:rPr>
          <w:rFonts w:asciiTheme="minorHAnsi" w:hAnsiTheme="minorHAnsi" w:cstheme="minorHAnsi"/>
          <w:u w:val="single"/>
        </w:rPr>
        <w:t xml:space="preserve"> by tapping new markets for drugs like insulin and beta blockers</w:t>
      </w:r>
      <w:r w:rsidRPr="00E94657">
        <w:rPr>
          <w:rFonts w:asciiTheme="minorHAnsi" w:hAnsiTheme="minorHAnsi" w:cstheme="minorHAnsi"/>
          <w:sz w:val="16"/>
        </w:rPr>
        <w:t>.</w:t>
      </w:r>
    </w:p>
    <w:p w14:paraId="40B647E1" w14:textId="77777777" w:rsidR="003E7F72" w:rsidRPr="00E94657" w:rsidRDefault="003E7F72" w:rsidP="003E7F72">
      <w:pPr>
        <w:rPr>
          <w:rFonts w:asciiTheme="minorHAnsi" w:hAnsiTheme="minorHAnsi" w:cstheme="minorHAnsi"/>
          <w:sz w:val="16"/>
        </w:rPr>
      </w:pPr>
    </w:p>
    <w:p w14:paraId="2BF059CE" w14:textId="77777777" w:rsidR="003E7F72" w:rsidRPr="00E94657" w:rsidRDefault="003E7F72" w:rsidP="003E7F72">
      <w:pPr>
        <w:pStyle w:val="Heading4"/>
        <w:rPr>
          <w:rFonts w:asciiTheme="minorHAnsi" w:hAnsiTheme="minorHAnsi" w:cstheme="minorHAnsi"/>
        </w:rPr>
      </w:pPr>
      <w:r w:rsidRPr="00E94657">
        <w:rPr>
          <w:rFonts w:asciiTheme="minorHAnsi" w:hAnsiTheme="minorHAnsi" w:cstheme="minorHAnsi"/>
        </w:rPr>
        <w:t>Turn – squo innovation is stagnating because of IP.</w:t>
      </w:r>
    </w:p>
    <w:p w14:paraId="3EB21039" w14:textId="77777777" w:rsidR="003E7F72" w:rsidRPr="00E94657" w:rsidRDefault="003E7F72" w:rsidP="003E7F72">
      <w:pPr>
        <w:rPr>
          <w:rFonts w:asciiTheme="minorHAnsi" w:hAnsiTheme="minorHAnsi" w:cstheme="minorHAnsi"/>
        </w:rPr>
      </w:pPr>
      <w:r w:rsidRPr="00E94657">
        <w:rPr>
          <w:rStyle w:val="Style13ptBold"/>
          <w:rFonts w:asciiTheme="minorHAnsi" w:hAnsiTheme="minorHAnsi" w:cstheme="minorHAnsi"/>
        </w:rPr>
        <w:t>Gøtzsche 18</w:t>
      </w:r>
      <w:r w:rsidRPr="00E94657">
        <w:rPr>
          <w:rFonts w:asciiTheme="minorHAnsi" w:hAnsiTheme="minorHAnsi" w:cstheme="minorHAnsi"/>
        </w:rPr>
        <w:t xml:space="preserve"> [Peter C. Gøtzsche, Peter C. Gøtzsche is a Danish physician, medical researcher, and former leader of the Nordic Cochrane Center at Rigshospitalet in Copenhagen, Denmark. He is a co-founder of the Cochrane Collaboration and has written numerous reviews for the organization, NCBI, PMC, US National Library of Medicine, National Institutes of Health, “Patients not patents: Drug research and development as a public enterprise,” January 5</w:t>
      </w:r>
      <w:r w:rsidRPr="00E94657">
        <w:rPr>
          <w:rFonts w:asciiTheme="minorHAnsi" w:hAnsiTheme="minorHAnsi" w:cstheme="minorHAnsi"/>
          <w:vertAlign w:val="superscript"/>
        </w:rPr>
        <w:t>th</w:t>
      </w:r>
      <w:r w:rsidRPr="00E94657">
        <w:rPr>
          <w:rFonts w:asciiTheme="minorHAnsi" w:hAnsiTheme="minorHAnsi" w:cstheme="minorHAnsi"/>
        </w:rPr>
        <w:t xml:space="preserve">, 2018, </w:t>
      </w:r>
      <w:hyperlink r:id="rId7" w:history="1">
        <w:r w:rsidRPr="00E94657">
          <w:rPr>
            <w:rStyle w:val="Hyperlink"/>
            <w:rFonts w:asciiTheme="minorHAnsi" w:hAnsiTheme="minorHAnsi" w:cstheme="minorHAnsi"/>
          </w:rPr>
          <w:t>https://www.ncbi.nlm.nih.gov/pmc/articles/PMC5817403/]/</w:t>
        </w:r>
      </w:hyperlink>
      <w:r w:rsidRPr="00E94657">
        <w:rPr>
          <w:rFonts w:asciiTheme="minorHAnsi" w:hAnsiTheme="minorHAnsi" w:cstheme="minorHAnsi"/>
        </w:rPr>
        <w:t xml:space="preserve"> lm</w:t>
      </w:r>
    </w:p>
    <w:p w14:paraId="5025331F" w14:textId="77777777" w:rsidR="003E7F72" w:rsidRPr="00E94657" w:rsidRDefault="003E7F72" w:rsidP="003E7F72">
      <w:pPr>
        <w:rPr>
          <w:rFonts w:asciiTheme="minorHAnsi" w:hAnsiTheme="minorHAnsi" w:cstheme="minorHAnsi"/>
          <w:sz w:val="16"/>
        </w:rPr>
      </w:pPr>
      <w:r w:rsidRPr="00E94657">
        <w:rPr>
          <w:rFonts w:asciiTheme="minorHAnsi" w:hAnsiTheme="minorHAnsi" w:cstheme="minorHAnsi"/>
          <w:highlight w:val="cyan"/>
          <w:u w:val="single"/>
        </w:rPr>
        <w:t>The current system for drug innovation</w:t>
      </w:r>
      <w:r w:rsidRPr="00E94657">
        <w:rPr>
          <w:rFonts w:asciiTheme="minorHAnsi" w:hAnsiTheme="minorHAnsi" w:cstheme="minorHAnsi"/>
          <w:u w:val="single"/>
        </w:rPr>
        <w:t xml:space="preserve"> and usage </w:t>
      </w:r>
      <w:r w:rsidRPr="00E94657">
        <w:rPr>
          <w:rFonts w:asciiTheme="minorHAnsi" w:hAnsiTheme="minorHAnsi" w:cstheme="minorHAnsi"/>
          <w:highlight w:val="cyan"/>
          <w:u w:val="single"/>
        </w:rPr>
        <w:t>has</w:t>
      </w:r>
      <w:r w:rsidRPr="00E94657">
        <w:rPr>
          <w:rFonts w:asciiTheme="minorHAnsi" w:hAnsiTheme="minorHAnsi" w:cstheme="minorHAnsi"/>
          <w:u w:val="single"/>
        </w:rPr>
        <w:t xml:space="preserve"> </w:t>
      </w:r>
      <w:r w:rsidRPr="00E94657">
        <w:rPr>
          <w:rFonts w:asciiTheme="minorHAnsi" w:hAnsiTheme="minorHAnsi" w:cstheme="minorHAnsi"/>
          <w:sz w:val="16"/>
        </w:rPr>
        <w:t xml:space="preserve">generally </w:t>
      </w:r>
      <w:r w:rsidRPr="00E94657">
        <w:rPr>
          <w:rFonts w:asciiTheme="minorHAnsi" w:hAnsiTheme="minorHAnsi" w:cstheme="minorHAnsi"/>
          <w:highlight w:val="cyan"/>
          <w:u w:val="single"/>
        </w:rPr>
        <w:t>failed public health</w:t>
      </w:r>
      <w:r w:rsidRPr="00E94657">
        <w:rPr>
          <w:rFonts w:asciiTheme="minorHAnsi" w:hAnsiTheme="minorHAnsi" w:cstheme="minorHAnsi"/>
          <w:sz w:val="16"/>
        </w:rPr>
        <w:t xml:space="preserve">. </w:t>
      </w:r>
      <w:r w:rsidRPr="00E94657">
        <w:rPr>
          <w:rFonts w:asciiTheme="minorHAnsi" w:hAnsiTheme="minorHAnsi" w:cstheme="minorHAnsi"/>
          <w:highlight w:val="cyan"/>
          <w:u w:val="single"/>
        </w:rPr>
        <w:t>Only</w:t>
      </w:r>
      <w:r w:rsidRPr="00E94657">
        <w:rPr>
          <w:rFonts w:asciiTheme="minorHAnsi" w:hAnsiTheme="minorHAnsi" w:cstheme="minorHAnsi"/>
          <w:sz w:val="16"/>
        </w:rPr>
        <w:t xml:space="preserve"> 11 (</w:t>
      </w:r>
      <w:r w:rsidRPr="00E94657">
        <w:rPr>
          <w:rFonts w:asciiTheme="minorHAnsi" w:hAnsiTheme="minorHAnsi" w:cstheme="minorHAnsi"/>
          <w:highlight w:val="cyan"/>
          <w:u w:val="single"/>
        </w:rPr>
        <w:t>1%</w:t>
      </w:r>
      <w:r w:rsidRPr="00E94657">
        <w:rPr>
          <w:rFonts w:asciiTheme="minorHAnsi" w:hAnsiTheme="minorHAnsi" w:cstheme="minorHAnsi"/>
          <w:sz w:val="16"/>
        </w:rPr>
        <w:t xml:space="preserve">) </w:t>
      </w:r>
      <w:r w:rsidRPr="00E94657">
        <w:rPr>
          <w:rFonts w:asciiTheme="minorHAnsi" w:hAnsiTheme="minorHAnsi" w:cstheme="minorHAnsi"/>
          <w:highlight w:val="cyan"/>
          <w:u w:val="single"/>
        </w:rPr>
        <w:t>of</w:t>
      </w:r>
      <w:r w:rsidRPr="00E94657">
        <w:rPr>
          <w:rFonts w:asciiTheme="minorHAnsi" w:hAnsiTheme="minorHAnsi" w:cstheme="minorHAnsi"/>
          <w:sz w:val="16"/>
        </w:rPr>
        <w:t xml:space="preserve"> 1032 </w:t>
      </w:r>
      <w:r w:rsidRPr="00E94657">
        <w:rPr>
          <w:rFonts w:asciiTheme="minorHAnsi" w:hAnsiTheme="minorHAnsi" w:cstheme="minorHAnsi"/>
          <w:highlight w:val="cyan"/>
          <w:u w:val="single"/>
        </w:rPr>
        <w:t>new drugs</w:t>
      </w:r>
      <w:r w:rsidRPr="00E94657">
        <w:rPr>
          <w:rFonts w:asciiTheme="minorHAnsi" w:hAnsiTheme="minorHAnsi" w:cstheme="minorHAnsi"/>
          <w:u w:val="single"/>
        </w:rPr>
        <w:t xml:space="preserve"> approved</w:t>
      </w:r>
      <w:r w:rsidRPr="00E94657">
        <w:rPr>
          <w:rFonts w:asciiTheme="minorHAnsi" w:hAnsiTheme="minorHAnsi" w:cstheme="minorHAnsi"/>
          <w:sz w:val="16"/>
        </w:rPr>
        <w:t xml:space="preserve"> in France between 2005 and 2014 </w:t>
      </w:r>
      <w:r w:rsidRPr="00E94657">
        <w:rPr>
          <w:rFonts w:asciiTheme="minorHAnsi" w:hAnsiTheme="minorHAnsi" w:cstheme="minorHAnsi"/>
          <w:highlight w:val="cyan"/>
          <w:u w:val="single"/>
        </w:rPr>
        <w:t>were</w:t>
      </w:r>
      <w:r w:rsidRPr="00E94657">
        <w:rPr>
          <w:rFonts w:asciiTheme="minorHAnsi" w:hAnsiTheme="minorHAnsi" w:cstheme="minorHAnsi"/>
          <w:u w:val="single"/>
        </w:rPr>
        <w:t xml:space="preserve"> considered </w:t>
      </w:r>
      <w:r w:rsidRPr="00E94657">
        <w:rPr>
          <w:rFonts w:asciiTheme="minorHAnsi" w:hAnsiTheme="minorHAnsi" w:cstheme="minorHAnsi"/>
          <w:highlight w:val="cyan"/>
          <w:u w:val="single"/>
        </w:rPr>
        <w:t>real advances</w:t>
      </w:r>
      <w:r w:rsidRPr="00E94657">
        <w:rPr>
          <w:rFonts w:asciiTheme="minorHAnsi" w:hAnsiTheme="minorHAnsi" w:cstheme="minorHAnsi"/>
          <w:u w:val="single"/>
        </w:rPr>
        <w:t>,</w:t>
      </w:r>
      <w:r w:rsidRPr="00E94657">
        <w:rPr>
          <w:rFonts w:asciiTheme="minorHAnsi" w:hAnsiTheme="minorHAnsi" w:cstheme="minorHAnsi"/>
          <w:sz w:val="16"/>
        </w:rPr>
        <w:t xml:space="preserve"> </w:t>
      </w:r>
      <w:r w:rsidRPr="00E94657">
        <w:rPr>
          <w:rFonts w:asciiTheme="minorHAnsi" w:hAnsiTheme="minorHAnsi" w:cstheme="minorHAnsi"/>
          <w:u w:val="single"/>
        </w:rPr>
        <w:t>and 54 of the 87</w:t>
      </w:r>
      <w:r w:rsidRPr="00E94657">
        <w:rPr>
          <w:rFonts w:asciiTheme="minorHAnsi" w:hAnsiTheme="minorHAnsi" w:cstheme="minorHAnsi"/>
          <w:sz w:val="16"/>
        </w:rPr>
        <w:t xml:space="preserve"> </w:t>
      </w:r>
      <w:r w:rsidRPr="00E94657">
        <w:rPr>
          <w:rFonts w:asciiTheme="minorHAnsi" w:hAnsiTheme="minorHAnsi" w:cstheme="minorHAnsi"/>
          <w:u w:val="single"/>
        </w:rPr>
        <w:t>analysed drugs</w:t>
      </w:r>
      <w:r w:rsidRPr="00E94657">
        <w:rPr>
          <w:rFonts w:asciiTheme="minorHAnsi" w:hAnsiTheme="minorHAnsi" w:cstheme="minorHAnsi"/>
          <w:sz w:val="16"/>
        </w:rPr>
        <w:t xml:space="preserve"> or indications in 2014 </w:t>
      </w:r>
      <w:r w:rsidRPr="00E94657">
        <w:rPr>
          <w:rFonts w:asciiTheme="minorHAnsi" w:hAnsiTheme="minorHAnsi" w:cstheme="minorHAnsi"/>
          <w:u w:val="single"/>
        </w:rPr>
        <w:t>were no better or actually worse than existing treatment options</w:t>
      </w:r>
      <w:r w:rsidRPr="00E94657">
        <w:rPr>
          <w:rFonts w:asciiTheme="minorHAnsi" w:hAnsiTheme="minorHAnsi" w:cstheme="minorHAnsi"/>
          <w:sz w:val="16"/>
        </w:rPr>
        <w:t>.</w:t>
      </w:r>
      <w:hyperlink r:id="rId8" w:anchor="eci12875-bib-0001" w:history="1">
        <w:r w:rsidRPr="00E94657">
          <w:rPr>
            <w:rStyle w:val="Hyperlink"/>
            <w:rFonts w:asciiTheme="minorHAnsi" w:hAnsiTheme="minorHAnsi" w:cstheme="minorHAnsi"/>
            <w:sz w:val="16"/>
          </w:rPr>
          <w:t>1</w:t>
        </w:r>
      </w:hyperlink>
      <w:r w:rsidRPr="00E94657">
        <w:rPr>
          <w:rFonts w:asciiTheme="minorHAnsi" w:hAnsiTheme="minorHAnsi" w:cstheme="minorHAnsi"/>
          <w:sz w:val="16"/>
        </w:rPr>
        <w:t> </w:t>
      </w:r>
      <w:r w:rsidRPr="00E94657">
        <w:rPr>
          <w:rFonts w:asciiTheme="minorHAnsi" w:hAnsiTheme="minorHAnsi" w:cstheme="minorHAnsi"/>
          <w:highlight w:val="cyan"/>
          <w:u w:val="single"/>
        </w:rPr>
        <w:t>Drug harms are</w:t>
      </w:r>
      <w:r w:rsidRPr="00E94657">
        <w:rPr>
          <w:rFonts w:asciiTheme="minorHAnsi" w:hAnsiTheme="minorHAnsi" w:cstheme="minorHAnsi"/>
          <w:u w:val="single"/>
        </w:rPr>
        <w:t xml:space="preserve"> so prevalent that</w:t>
      </w:r>
      <w:r w:rsidRPr="00E94657">
        <w:rPr>
          <w:rFonts w:asciiTheme="minorHAnsi" w:hAnsiTheme="minorHAnsi" w:cstheme="minorHAnsi"/>
          <w:sz w:val="16"/>
        </w:rPr>
        <w:t xml:space="preserve"> studies in high‐income countries have shown that </w:t>
      </w:r>
      <w:r w:rsidRPr="00E94657">
        <w:rPr>
          <w:rFonts w:asciiTheme="minorHAnsi" w:hAnsiTheme="minorHAnsi" w:cstheme="minorHAnsi"/>
          <w:u w:val="single"/>
        </w:rPr>
        <w:t>drugs</w:t>
      </w:r>
      <w:r w:rsidRPr="00E94657">
        <w:rPr>
          <w:rFonts w:asciiTheme="minorHAnsi" w:hAnsiTheme="minorHAnsi" w:cstheme="minorHAnsi"/>
          <w:sz w:val="16"/>
        </w:rPr>
        <w:t xml:space="preserve"> </w:t>
      </w:r>
      <w:r w:rsidRPr="00E94657">
        <w:rPr>
          <w:rFonts w:asciiTheme="minorHAnsi" w:hAnsiTheme="minorHAnsi" w:cstheme="minorHAnsi"/>
          <w:u w:val="single"/>
        </w:rPr>
        <w:t xml:space="preserve">are </w:t>
      </w:r>
      <w:r w:rsidRPr="00E94657">
        <w:rPr>
          <w:rFonts w:asciiTheme="minorHAnsi" w:hAnsiTheme="minorHAnsi" w:cstheme="minorHAnsi"/>
          <w:highlight w:val="cyan"/>
          <w:u w:val="single"/>
        </w:rPr>
        <w:t>the third leading cause of death</w:t>
      </w:r>
      <w:r w:rsidRPr="00E94657">
        <w:rPr>
          <w:rFonts w:asciiTheme="minorHAnsi" w:hAnsiTheme="minorHAnsi" w:cstheme="minorHAnsi"/>
          <w:sz w:val="16"/>
        </w:rPr>
        <w:t>, after heart disease and cancer.</w:t>
      </w:r>
      <w:hyperlink r:id="rId9" w:anchor="eci12875-bib-0002" w:history="1">
        <w:r w:rsidRPr="00E94657">
          <w:rPr>
            <w:rStyle w:val="Hyperlink"/>
            <w:rFonts w:asciiTheme="minorHAnsi" w:hAnsiTheme="minorHAnsi" w:cstheme="minorHAnsi"/>
            <w:sz w:val="16"/>
          </w:rPr>
          <w:t>2</w:t>
        </w:r>
      </w:hyperlink>
      <w:r w:rsidRPr="00E94657">
        <w:rPr>
          <w:rFonts w:asciiTheme="minorHAnsi" w:hAnsiTheme="minorHAnsi" w:cstheme="minorHAnsi"/>
          <w:sz w:val="16"/>
        </w:rPr>
        <w:t>, </w:t>
      </w:r>
      <w:hyperlink r:id="rId10" w:anchor="eci12875-bib-0003" w:history="1">
        <w:r w:rsidRPr="00E94657">
          <w:rPr>
            <w:rStyle w:val="Hyperlink"/>
            <w:rFonts w:asciiTheme="minorHAnsi" w:hAnsiTheme="minorHAnsi" w:cstheme="minorHAnsi"/>
            <w:sz w:val="16"/>
          </w:rPr>
          <w:t>3</w:t>
        </w:r>
      </w:hyperlink>
      <w:r w:rsidRPr="00E94657">
        <w:rPr>
          <w:rFonts w:asciiTheme="minorHAnsi" w:hAnsiTheme="minorHAnsi" w:cstheme="minorHAnsi"/>
          <w:sz w:val="16"/>
        </w:rPr>
        <w:t>, </w:t>
      </w:r>
      <w:hyperlink r:id="rId11" w:anchor="eci12875-bib-0004" w:history="1">
        <w:r w:rsidRPr="00E94657">
          <w:rPr>
            <w:rStyle w:val="Hyperlink"/>
            <w:rFonts w:asciiTheme="minorHAnsi" w:hAnsiTheme="minorHAnsi" w:cstheme="minorHAnsi"/>
            <w:sz w:val="16"/>
          </w:rPr>
          <w:t>4</w:t>
        </w:r>
      </w:hyperlink>
      <w:r w:rsidRPr="00E94657">
        <w:rPr>
          <w:rFonts w:asciiTheme="minorHAnsi" w:hAnsiTheme="minorHAnsi" w:cstheme="minorHAnsi"/>
          <w:sz w:val="16"/>
        </w:rPr>
        <w:t>, </w:t>
      </w:r>
      <w:hyperlink r:id="rId12" w:anchor="eci12875-bib-0005" w:history="1">
        <w:r w:rsidRPr="00E94657">
          <w:rPr>
            <w:rStyle w:val="Hyperlink"/>
            <w:rFonts w:asciiTheme="minorHAnsi" w:hAnsiTheme="minorHAnsi" w:cstheme="minorHAnsi"/>
            <w:sz w:val="16"/>
          </w:rPr>
          <w:t>5</w:t>
        </w:r>
      </w:hyperlink>
      <w:r w:rsidRPr="00E94657">
        <w:rPr>
          <w:rFonts w:asciiTheme="minorHAnsi" w:hAnsiTheme="minorHAnsi" w:cstheme="minorHAnsi"/>
          <w:sz w:val="16"/>
        </w:rPr>
        <w:t>, </w:t>
      </w:r>
      <w:hyperlink r:id="rId13" w:anchor="eci12875-bib-0006" w:history="1">
        <w:r w:rsidRPr="00E94657">
          <w:rPr>
            <w:rStyle w:val="Hyperlink"/>
            <w:rFonts w:asciiTheme="minorHAnsi" w:hAnsiTheme="minorHAnsi" w:cstheme="minorHAnsi"/>
            <w:sz w:val="16"/>
          </w:rPr>
          <w:t>6</w:t>
        </w:r>
      </w:hyperlink>
      <w:r w:rsidRPr="00E94657">
        <w:rPr>
          <w:rFonts w:asciiTheme="minorHAnsi" w:hAnsiTheme="minorHAnsi" w:cstheme="minorHAnsi"/>
          <w:sz w:val="16"/>
        </w:rPr>
        <w:t>, </w:t>
      </w:r>
      <w:hyperlink r:id="rId14" w:anchor="eci12875-bib-0007" w:history="1">
        <w:r w:rsidRPr="00E94657">
          <w:rPr>
            <w:rStyle w:val="Hyperlink"/>
            <w:rFonts w:asciiTheme="minorHAnsi" w:hAnsiTheme="minorHAnsi" w:cstheme="minorHAnsi"/>
            <w:sz w:val="16"/>
          </w:rPr>
          <w:t>7</w:t>
        </w:r>
      </w:hyperlink>
      <w:r w:rsidRPr="00E94657">
        <w:rPr>
          <w:rFonts w:asciiTheme="minorHAnsi" w:hAnsiTheme="minorHAnsi" w:cstheme="minorHAnsi"/>
          <w:sz w:val="16"/>
        </w:rPr>
        <w:t>, </w:t>
      </w:r>
      <w:hyperlink r:id="rId15" w:anchor="eci12875-bib-0008" w:history="1">
        <w:r w:rsidRPr="00E94657">
          <w:rPr>
            <w:rStyle w:val="Hyperlink"/>
            <w:rFonts w:asciiTheme="minorHAnsi" w:hAnsiTheme="minorHAnsi" w:cstheme="minorHAnsi"/>
            <w:sz w:val="16"/>
          </w:rPr>
          <w:t>8</w:t>
        </w:r>
      </w:hyperlink>
      <w:r w:rsidRPr="00E94657">
        <w:rPr>
          <w:rFonts w:asciiTheme="minorHAnsi" w:hAnsiTheme="minorHAnsi" w:cstheme="minorHAnsi"/>
          <w:sz w:val="16"/>
        </w:rPr>
        <w:t>, </w:t>
      </w:r>
      <w:hyperlink r:id="rId16" w:anchor="eci12875-bib-0009" w:history="1">
        <w:r w:rsidRPr="00E94657">
          <w:rPr>
            <w:rStyle w:val="Hyperlink"/>
            <w:rFonts w:asciiTheme="minorHAnsi" w:hAnsiTheme="minorHAnsi" w:cstheme="minorHAnsi"/>
            <w:sz w:val="16"/>
          </w:rPr>
          <w:t>9</w:t>
        </w:r>
      </w:hyperlink>
      <w:r w:rsidRPr="00E94657">
        <w:rPr>
          <w:rFonts w:asciiTheme="minorHAnsi" w:hAnsiTheme="minorHAnsi" w:cstheme="minorHAnsi"/>
          <w:sz w:val="16"/>
        </w:rPr>
        <w:t>, </w:t>
      </w:r>
      <w:hyperlink r:id="rId17" w:anchor="eci12875-bib-0010" w:history="1">
        <w:r w:rsidRPr="00E94657">
          <w:rPr>
            <w:rStyle w:val="Hyperlink"/>
            <w:rFonts w:asciiTheme="minorHAnsi" w:hAnsiTheme="minorHAnsi" w:cstheme="minorHAnsi"/>
            <w:sz w:val="16"/>
          </w:rPr>
          <w:t>10</w:t>
        </w:r>
      </w:hyperlink>
      <w:r w:rsidRPr="00E94657">
        <w:rPr>
          <w:rFonts w:asciiTheme="minorHAnsi" w:hAnsiTheme="minorHAnsi" w:cstheme="minorHAnsi"/>
          <w:sz w:val="16"/>
        </w:rPr>
        <w:t>, </w:t>
      </w:r>
      <w:hyperlink r:id="rId18" w:anchor="eci12875-bib-0011" w:history="1">
        <w:r w:rsidRPr="00E94657">
          <w:rPr>
            <w:rStyle w:val="Hyperlink"/>
            <w:rFonts w:asciiTheme="minorHAnsi" w:hAnsiTheme="minorHAnsi" w:cstheme="minorHAnsi"/>
            <w:sz w:val="16"/>
          </w:rPr>
          <w:t>11</w:t>
        </w:r>
      </w:hyperlink>
    </w:p>
    <w:p w14:paraId="3E2712FD" w14:textId="77777777" w:rsidR="003E7F72" w:rsidRPr="00E94657" w:rsidRDefault="003E7F72" w:rsidP="003E7F72">
      <w:pPr>
        <w:rPr>
          <w:rFonts w:asciiTheme="minorHAnsi" w:hAnsiTheme="minorHAnsi" w:cstheme="minorHAnsi"/>
          <w:sz w:val="16"/>
        </w:rPr>
      </w:pPr>
      <w:r w:rsidRPr="00E94657">
        <w:rPr>
          <w:rFonts w:asciiTheme="minorHAnsi" w:hAnsiTheme="minorHAnsi" w:cstheme="minorHAnsi"/>
          <w:sz w:val="16"/>
        </w:rPr>
        <w:t xml:space="preserve">The European Commission has estimated that </w:t>
      </w:r>
      <w:r w:rsidRPr="00E94657">
        <w:rPr>
          <w:rFonts w:asciiTheme="minorHAnsi" w:hAnsiTheme="minorHAnsi" w:cstheme="minorHAnsi"/>
          <w:u w:val="single"/>
        </w:rPr>
        <w:t xml:space="preserve">adverse reactions kill about 200 000 EU citizens annually </w:t>
      </w:r>
      <w:r w:rsidRPr="00E94657">
        <w:rPr>
          <w:rFonts w:asciiTheme="minorHAnsi" w:hAnsiTheme="minorHAnsi" w:cstheme="minorHAnsi"/>
          <w:highlight w:val="cyan"/>
          <w:u w:val="single"/>
        </w:rPr>
        <w:t>at a cost of €79 billion</w:t>
      </w:r>
      <w:r w:rsidRPr="00E94657">
        <w:rPr>
          <w:rFonts w:asciiTheme="minorHAnsi" w:hAnsiTheme="minorHAnsi" w:cstheme="minorHAnsi"/>
          <w:sz w:val="16"/>
        </w:rPr>
        <w:t>.</w:t>
      </w:r>
      <w:hyperlink r:id="rId19" w:anchor="eci12875-bib-0011" w:history="1">
        <w:r w:rsidRPr="00E94657">
          <w:rPr>
            <w:rStyle w:val="Hyperlink"/>
            <w:rFonts w:asciiTheme="minorHAnsi" w:hAnsiTheme="minorHAnsi" w:cstheme="minorHAnsi"/>
            <w:sz w:val="16"/>
          </w:rPr>
          <w:t>11</w:t>
        </w:r>
      </w:hyperlink>
      <w:r w:rsidRPr="00E94657">
        <w:rPr>
          <w:rFonts w:asciiTheme="minorHAnsi" w:hAnsiTheme="minorHAnsi" w:cstheme="minorHAnsi"/>
          <w:sz w:val="16"/>
        </w:rPr>
        <w:t xml:space="preserve"> Many of </w:t>
      </w:r>
      <w:r w:rsidRPr="00E94657">
        <w:rPr>
          <w:rFonts w:asciiTheme="minorHAnsi" w:hAnsiTheme="minorHAnsi" w:cstheme="minorHAnsi"/>
          <w:u w:val="single"/>
        </w:rPr>
        <w:t>these deaths are avoidable</w:t>
      </w:r>
      <w:r w:rsidRPr="00E94657">
        <w:rPr>
          <w:rFonts w:asciiTheme="minorHAnsi" w:hAnsiTheme="minorHAnsi" w:cstheme="minorHAnsi"/>
          <w:sz w:val="16"/>
        </w:rPr>
        <w:t xml:space="preserve">. </w:t>
      </w:r>
      <w:r w:rsidRPr="00E94657">
        <w:rPr>
          <w:rFonts w:asciiTheme="minorHAnsi" w:hAnsiTheme="minorHAnsi" w:cstheme="minorHAnsi"/>
          <w:highlight w:val="cyan"/>
          <w:u w:val="single"/>
        </w:rPr>
        <w:t xml:space="preserve">Our for‐profit system </w:t>
      </w:r>
      <w:r w:rsidRPr="00E94657">
        <w:rPr>
          <w:rFonts w:asciiTheme="minorHAnsi" w:hAnsiTheme="minorHAnsi" w:cstheme="minorHAnsi"/>
          <w:u w:val="single"/>
        </w:rPr>
        <w:t>encourages overprescribing</w:t>
      </w:r>
      <w:r w:rsidRPr="00E94657">
        <w:rPr>
          <w:rFonts w:asciiTheme="minorHAnsi" w:hAnsiTheme="minorHAnsi" w:cstheme="minorHAnsi"/>
          <w:sz w:val="16"/>
        </w:rPr>
        <w:t>, and many patients could have fared well without the drug that killed them, for example a nonsteroidal anti‐inflammatory agent or a psychoactive drug.</w:t>
      </w:r>
      <w:hyperlink r:id="rId20" w:anchor="eci12875-bib-0002" w:history="1">
        <w:r w:rsidRPr="00E94657">
          <w:rPr>
            <w:rStyle w:val="Hyperlink"/>
            <w:rFonts w:asciiTheme="minorHAnsi" w:hAnsiTheme="minorHAnsi" w:cstheme="minorHAnsi"/>
            <w:sz w:val="16"/>
          </w:rPr>
          <w:t>2</w:t>
        </w:r>
      </w:hyperlink>
      <w:r w:rsidRPr="00E94657">
        <w:rPr>
          <w:rFonts w:asciiTheme="minorHAnsi" w:hAnsiTheme="minorHAnsi" w:cstheme="minorHAnsi"/>
          <w:sz w:val="16"/>
        </w:rPr>
        <w:t>, </w:t>
      </w:r>
      <w:hyperlink r:id="rId21" w:anchor="eci12875-bib-0012" w:history="1">
        <w:r w:rsidRPr="00E94657">
          <w:rPr>
            <w:rStyle w:val="Hyperlink"/>
            <w:rFonts w:asciiTheme="minorHAnsi" w:hAnsiTheme="minorHAnsi" w:cstheme="minorHAnsi"/>
            <w:sz w:val="16"/>
          </w:rPr>
          <w:t>12</w:t>
        </w:r>
      </w:hyperlink>
      <w:r w:rsidRPr="00E94657">
        <w:rPr>
          <w:rFonts w:asciiTheme="minorHAnsi" w:hAnsiTheme="minorHAnsi" w:cstheme="minorHAnsi"/>
          <w:sz w:val="16"/>
        </w:rPr>
        <w:t> </w:t>
      </w:r>
      <w:r w:rsidRPr="00E94657">
        <w:rPr>
          <w:rFonts w:asciiTheme="minorHAnsi" w:hAnsiTheme="minorHAnsi" w:cstheme="minorHAnsi"/>
          <w:u w:val="single"/>
        </w:rPr>
        <w:t>Meanwhile</w:t>
      </w:r>
      <w:r w:rsidRPr="00E94657">
        <w:rPr>
          <w:rFonts w:asciiTheme="minorHAnsi" w:hAnsiTheme="minorHAnsi" w:cstheme="minorHAnsi"/>
          <w:sz w:val="16"/>
        </w:rPr>
        <w:t xml:space="preserve">, </w:t>
      </w:r>
      <w:r w:rsidRPr="00E94657">
        <w:rPr>
          <w:rFonts w:asciiTheme="minorHAnsi" w:hAnsiTheme="minorHAnsi" w:cstheme="minorHAnsi"/>
          <w:u w:val="single"/>
        </w:rPr>
        <w:t>many important health problems do not receive the attention they deserve</w:t>
      </w:r>
      <w:r w:rsidRPr="00E94657">
        <w:rPr>
          <w:rFonts w:asciiTheme="minorHAnsi" w:hAnsiTheme="minorHAnsi" w:cstheme="minorHAnsi"/>
          <w:sz w:val="16"/>
        </w:rPr>
        <w:t>, for example to address antimicrobial resistance.</w:t>
      </w:r>
    </w:p>
    <w:p w14:paraId="7C104EDF" w14:textId="77777777" w:rsidR="003E7F72" w:rsidRPr="00E94657" w:rsidRDefault="003E7F72" w:rsidP="003E7F72">
      <w:pPr>
        <w:rPr>
          <w:rStyle w:val="Hyperlink"/>
          <w:rFonts w:asciiTheme="minorHAnsi" w:hAnsiTheme="minorHAnsi" w:cstheme="minorHAnsi"/>
          <w:sz w:val="16"/>
        </w:rPr>
      </w:pPr>
      <w:r w:rsidRPr="00E94657">
        <w:rPr>
          <w:rFonts w:asciiTheme="minorHAnsi" w:hAnsiTheme="minorHAnsi" w:cstheme="minorHAnsi"/>
          <w:u w:val="single"/>
        </w:rPr>
        <w:t xml:space="preserve">The main problem </w:t>
      </w:r>
      <w:r w:rsidRPr="00E94657">
        <w:rPr>
          <w:rFonts w:asciiTheme="minorHAnsi" w:hAnsiTheme="minorHAnsi" w:cstheme="minorHAnsi"/>
          <w:highlight w:val="cyan"/>
          <w:u w:val="single"/>
        </w:rPr>
        <w:t>is</w:t>
      </w:r>
      <w:r w:rsidRPr="00E94657">
        <w:rPr>
          <w:rFonts w:asciiTheme="minorHAnsi" w:hAnsiTheme="minorHAnsi" w:cstheme="minorHAnsi"/>
          <w:u w:val="single"/>
        </w:rPr>
        <w:t xml:space="preserve"> that the current system is </w:t>
      </w:r>
      <w:r w:rsidRPr="00E94657">
        <w:rPr>
          <w:rFonts w:asciiTheme="minorHAnsi" w:hAnsiTheme="minorHAnsi" w:cstheme="minorHAnsi"/>
          <w:highlight w:val="cyan"/>
          <w:u w:val="single"/>
        </w:rPr>
        <w:t>based on patents</w:t>
      </w:r>
      <w:r w:rsidRPr="00E94657">
        <w:rPr>
          <w:rFonts w:asciiTheme="minorHAnsi" w:hAnsiTheme="minorHAnsi" w:cstheme="minorHAnsi"/>
          <w:u w:val="single"/>
        </w:rPr>
        <w:t xml:space="preserve"> and monopolies, </w:t>
      </w:r>
      <w:r w:rsidRPr="00E94657">
        <w:rPr>
          <w:rFonts w:asciiTheme="minorHAnsi" w:hAnsiTheme="minorHAnsi" w:cstheme="minorHAnsi"/>
          <w:highlight w:val="cyan"/>
          <w:u w:val="single"/>
        </w:rPr>
        <w:t>which allow companies to set their price as they want.</w:t>
      </w:r>
      <w:r w:rsidRPr="00E94657">
        <w:rPr>
          <w:rFonts w:asciiTheme="minorHAnsi" w:hAnsiTheme="minorHAnsi" w:cstheme="minorHAnsi"/>
          <w:sz w:val="16"/>
          <w:highlight w:val="cyan"/>
        </w:rPr>
        <w:t xml:space="preserve"> </w:t>
      </w:r>
      <w:r w:rsidRPr="00E94657">
        <w:rPr>
          <w:rFonts w:asciiTheme="minorHAnsi" w:hAnsiTheme="minorHAnsi" w:cstheme="minorHAnsi"/>
          <w:highlight w:val="cyan"/>
          <w:u w:val="single"/>
        </w:rPr>
        <w:t>This system is</w:t>
      </w:r>
      <w:r w:rsidRPr="00E94657">
        <w:rPr>
          <w:rFonts w:asciiTheme="minorHAnsi" w:hAnsiTheme="minorHAnsi" w:cstheme="minorHAnsi"/>
          <w:u w:val="single"/>
        </w:rPr>
        <w:t xml:space="preserve"> unethical</w:t>
      </w:r>
      <w:r w:rsidRPr="00E94657">
        <w:rPr>
          <w:rFonts w:asciiTheme="minorHAnsi" w:hAnsiTheme="minorHAnsi" w:cstheme="minorHAnsi"/>
          <w:sz w:val="16"/>
        </w:rPr>
        <w:t xml:space="preserve">, </w:t>
      </w:r>
      <w:r w:rsidRPr="00E94657">
        <w:rPr>
          <w:rFonts w:asciiTheme="minorHAnsi" w:hAnsiTheme="minorHAnsi" w:cstheme="minorHAnsi"/>
          <w:u w:val="single"/>
        </w:rPr>
        <w:t>as people</w:t>
      </w:r>
      <w:r w:rsidRPr="00E94657">
        <w:rPr>
          <w:rFonts w:asciiTheme="minorHAnsi" w:hAnsiTheme="minorHAnsi" w:cstheme="minorHAnsi"/>
          <w:sz w:val="16"/>
        </w:rPr>
        <w:t xml:space="preserve"> may </w:t>
      </w:r>
      <w:r w:rsidRPr="00E94657">
        <w:rPr>
          <w:rFonts w:asciiTheme="minorHAnsi" w:hAnsiTheme="minorHAnsi" w:cstheme="minorHAnsi"/>
          <w:u w:val="single"/>
        </w:rPr>
        <w:t>die if they cannot</w:t>
      </w:r>
      <w:r w:rsidRPr="00E94657">
        <w:rPr>
          <w:rFonts w:asciiTheme="minorHAnsi" w:hAnsiTheme="minorHAnsi" w:cstheme="minorHAnsi"/>
          <w:sz w:val="16"/>
        </w:rPr>
        <w:t xml:space="preserve"> get </w:t>
      </w:r>
      <w:r w:rsidRPr="00E94657">
        <w:rPr>
          <w:rFonts w:asciiTheme="minorHAnsi" w:hAnsiTheme="minorHAnsi" w:cstheme="minorHAnsi"/>
          <w:u w:val="single"/>
        </w:rPr>
        <w:t>access</w:t>
      </w:r>
      <w:r w:rsidRPr="00E94657">
        <w:rPr>
          <w:rFonts w:asciiTheme="minorHAnsi" w:hAnsiTheme="minorHAnsi" w:cstheme="minorHAnsi"/>
          <w:sz w:val="16"/>
        </w:rPr>
        <w:t xml:space="preserve"> to </w:t>
      </w:r>
      <w:r w:rsidRPr="00E94657">
        <w:rPr>
          <w:rFonts w:asciiTheme="minorHAnsi" w:hAnsiTheme="minorHAnsi" w:cstheme="minorHAnsi"/>
          <w:u w:val="single"/>
        </w:rPr>
        <w:t>the drug they need</w:t>
      </w:r>
      <w:r w:rsidRPr="00E94657">
        <w:rPr>
          <w:rFonts w:asciiTheme="minorHAnsi" w:hAnsiTheme="minorHAnsi" w:cstheme="minorHAnsi"/>
          <w:sz w:val="16"/>
        </w:rPr>
        <w:t xml:space="preserve">. </w:t>
      </w:r>
      <w:r w:rsidRPr="00E94657">
        <w:rPr>
          <w:rFonts w:asciiTheme="minorHAnsi" w:hAnsiTheme="minorHAnsi" w:cstheme="minorHAnsi"/>
          <w:u w:val="single"/>
        </w:rPr>
        <w:t xml:space="preserve">It is also </w:t>
      </w:r>
      <w:r w:rsidRPr="00E94657">
        <w:rPr>
          <w:rFonts w:asciiTheme="minorHAnsi" w:hAnsiTheme="minorHAnsi" w:cstheme="minorHAnsi"/>
          <w:highlight w:val="cyan"/>
          <w:u w:val="single"/>
        </w:rPr>
        <w:t>inefficient</w:t>
      </w:r>
      <w:r w:rsidRPr="00E94657">
        <w:rPr>
          <w:rFonts w:asciiTheme="minorHAnsi" w:hAnsiTheme="minorHAnsi" w:cstheme="minorHAnsi"/>
          <w:sz w:val="16"/>
          <w:highlight w:val="cyan"/>
        </w:rPr>
        <w:t xml:space="preserve">, </w:t>
      </w:r>
      <w:r w:rsidRPr="00E94657">
        <w:rPr>
          <w:rFonts w:asciiTheme="minorHAnsi" w:hAnsiTheme="minorHAnsi" w:cstheme="minorHAnsi"/>
          <w:highlight w:val="cyan"/>
          <w:u w:val="single"/>
        </w:rPr>
        <w:t>as research</w:t>
      </w:r>
      <w:r w:rsidRPr="00E94657">
        <w:rPr>
          <w:rFonts w:asciiTheme="minorHAnsi" w:hAnsiTheme="minorHAnsi" w:cstheme="minorHAnsi"/>
          <w:sz w:val="16"/>
        </w:rPr>
        <w:t xml:space="preserve"> knowledge </w:t>
      </w:r>
      <w:r w:rsidRPr="00E94657">
        <w:rPr>
          <w:rFonts w:asciiTheme="minorHAnsi" w:hAnsiTheme="minorHAnsi" w:cstheme="minorHAnsi"/>
          <w:highlight w:val="cyan"/>
          <w:u w:val="single"/>
        </w:rPr>
        <w:t>is not shared</w:t>
      </w:r>
      <w:r w:rsidRPr="00E94657">
        <w:rPr>
          <w:rFonts w:asciiTheme="minorHAnsi" w:hAnsiTheme="minorHAnsi" w:cstheme="minorHAnsi"/>
          <w:sz w:val="16"/>
        </w:rPr>
        <w:t xml:space="preserve">, for example about toxicology </w:t>
      </w:r>
      <w:r w:rsidRPr="00E94657">
        <w:rPr>
          <w:rFonts w:asciiTheme="minorHAnsi" w:hAnsiTheme="minorHAnsi" w:cstheme="minorHAnsi"/>
          <w:sz w:val="16"/>
        </w:rPr>
        <w:lastRenderedPageBreak/>
        <w:t xml:space="preserve">and failed projects. </w:t>
      </w:r>
      <w:r w:rsidRPr="00E94657">
        <w:rPr>
          <w:rFonts w:asciiTheme="minorHAnsi" w:hAnsiTheme="minorHAnsi" w:cstheme="minorHAnsi"/>
          <w:u w:val="single"/>
        </w:rPr>
        <w:t>Further</w:t>
      </w:r>
      <w:r w:rsidRPr="00E94657">
        <w:rPr>
          <w:rFonts w:asciiTheme="minorHAnsi" w:hAnsiTheme="minorHAnsi" w:cstheme="minorHAnsi"/>
          <w:sz w:val="16"/>
        </w:rPr>
        <w:t xml:space="preserve">more, the </w:t>
      </w:r>
      <w:r w:rsidRPr="00E94657">
        <w:rPr>
          <w:rFonts w:asciiTheme="minorHAnsi" w:hAnsiTheme="minorHAnsi" w:cstheme="minorHAnsi"/>
          <w:u w:val="single"/>
        </w:rPr>
        <w:t>TRIPS‐plus provisions prohibit generic manufacturers from using clinical trial data submitted by brand manufacturers</w:t>
      </w:r>
      <w:r w:rsidRPr="00E94657">
        <w:rPr>
          <w:rFonts w:asciiTheme="minorHAnsi" w:hAnsiTheme="minorHAnsi" w:cstheme="minorHAnsi"/>
          <w:sz w:val="16"/>
        </w:rPr>
        <w:t>.</w:t>
      </w:r>
      <w:hyperlink r:id="rId22" w:anchor="eci12875-bib-0013" w:history="1">
        <w:r w:rsidRPr="00E94657">
          <w:rPr>
            <w:rStyle w:val="Hyperlink"/>
            <w:rFonts w:asciiTheme="minorHAnsi" w:hAnsiTheme="minorHAnsi" w:cstheme="minorHAnsi"/>
            <w:sz w:val="16"/>
          </w:rPr>
          <w:t>13</w:t>
        </w:r>
      </w:hyperlink>
    </w:p>
    <w:p w14:paraId="18AEAE7C" w14:textId="77777777" w:rsidR="003E7F72" w:rsidRPr="00E94657" w:rsidRDefault="003E7F72" w:rsidP="003E7F72">
      <w:pPr>
        <w:rPr>
          <w:rFonts w:asciiTheme="minorHAnsi" w:hAnsiTheme="minorHAnsi" w:cstheme="minorHAnsi"/>
          <w:sz w:val="16"/>
        </w:rPr>
      </w:pPr>
    </w:p>
    <w:p w14:paraId="4D07B2D7" w14:textId="1B3271F0" w:rsidR="000255E1" w:rsidRDefault="00443923" w:rsidP="00443923">
      <w:pPr>
        <w:pStyle w:val="Heading3"/>
      </w:pPr>
      <w:r>
        <w:lastRenderedPageBreak/>
        <w:t>AT COVID</w:t>
      </w:r>
    </w:p>
    <w:p w14:paraId="1C2345EA" w14:textId="7161CB1B" w:rsidR="00443923" w:rsidRPr="00E94657" w:rsidRDefault="00C610AA" w:rsidP="00443923">
      <w:pPr>
        <w:pStyle w:val="Heading4"/>
        <w:rPr>
          <w:rFonts w:asciiTheme="minorHAnsi" w:hAnsiTheme="minorHAnsi" w:cstheme="minorHAnsi"/>
        </w:rPr>
      </w:pPr>
      <w:r>
        <w:rPr>
          <w:rFonts w:asciiTheme="minorHAnsi" w:hAnsiTheme="minorHAnsi" w:cstheme="minorHAnsi"/>
        </w:rPr>
        <w:t xml:space="preserve">TURN - </w:t>
      </w:r>
      <w:r w:rsidR="00443923" w:rsidRPr="00E94657">
        <w:rPr>
          <w:rFonts w:asciiTheme="minorHAnsi" w:hAnsiTheme="minorHAnsi" w:cstheme="minorHAnsi"/>
        </w:rPr>
        <w:t>IP undermines</w:t>
      </w:r>
      <w:r>
        <w:rPr>
          <w:rFonts w:asciiTheme="minorHAnsi" w:hAnsiTheme="minorHAnsi" w:cstheme="minorHAnsi"/>
        </w:rPr>
        <w:t xml:space="preserve"> COVID response by denying access to vaccination.</w:t>
      </w:r>
    </w:p>
    <w:p w14:paraId="103DEB11" w14:textId="77777777" w:rsidR="00443923" w:rsidRPr="00E94657" w:rsidRDefault="00443923" w:rsidP="00443923">
      <w:pPr>
        <w:rPr>
          <w:rFonts w:asciiTheme="minorHAnsi" w:hAnsiTheme="minorHAnsi" w:cstheme="minorHAnsi"/>
        </w:rPr>
      </w:pPr>
      <w:r w:rsidRPr="00E94657">
        <w:rPr>
          <w:rStyle w:val="Style13ptBold"/>
          <w:rFonts w:asciiTheme="minorHAnsi" w:hAnsiTheme="minorHAnsi" w:cstheme="minorHAnsi"/>
        </w:rPr>
        <w:t xml:space="preserve">Patane 21 </w:t>
      </w:r>
      <w:r w:rsidRPr="00E94657">
        <w:rPr>
          <w:rFonts w:asciiTheme="minorHAnsi" w:hAnsiTheme="minorHAnsi" w:cstheme="minorHAnsi"/>
        </w:rPr>
        <w:t>[Andrea Patane, Marxism, Analysis, “COVID-19 Pandemic: patents and profits,” May 15</w:t>
      </w:r>
      <w:r w:rsidRPr="00E94657">
        <w:rPr>
          <w:rFonts w:asciiTheme="minorHAnsi" w:hAnsiTheme="minorHAnsi" w:cstheme="minorHAnsi"/>
          <w:vertAlign w:val="superscript"/>
        </w:rPr>
        <w:t>th</w:t>
      </w:r>
      <w:r w:rsidRPr="00E94657">
        <w:rPr>
          <w:rFonts w:asciiTheme="minorHAnsi" w:hAnsiTheme="minorHAnsi" w:cstheme="minorHAnsi"/>
        </w:rPr>
        <w:t xml:space="preserve">, 2021, </w:t>
      </w:r>
      <w:hyperlink r:id="rId23" w:history="1">
        <w:r w:rsidRPr="00E94657">
          <w:rPr>
            <w:rStyle w:val="Hyperlink"/>
            <w:rFonts w:asciiTheme="minorHAnsi" w:hAnsiTheme="minorHAnsi" w:cstheme="minorHAnsi"/>
            <w:color w:val="000000"/>
            <w:u w:val="single"/>
          </w:rPr>
          <w:t>https://www.marxist.com/covid-19-pandemic-patents-and-profits.htm]/</w:t>
        </w:r>
      </w:hyperlink>
      <w:r w:rsidRPr="00E94657">
        <w:rPr>
          <w:rFonts w:asciiTheme="minorHAnsi" w:hAnsiTheme="minorHAnsi" w:cstheme="minorHAnsi"/>
        </w:rPr>
        <w:t xml:space="preserve"> lm</w:t>
      </w:r>
    </w:p>
    <w:p w14:paraId="326FA279" w14:textId="77777777" w:rsidR="00443923" w:rsidRPr="00E94657" w:rsidRDefault="00443923" w:rsidP="00443923">
      <w:pPr>
        <w:rPr>
          <w:rFonts w:asciiTheme="minorHAnsi" w:hAnsiTheme="minorHAnsi" w:cstheme="minorHAnsi"/>
          <w:sz w:val="16"/>
        </w:rPr>
      </w:pPr>
      <w:r w:rsidRPr="00E94657">
        <w:rPr>
          <w:rFonts w:asciiTheme="minorHAnsi" w:hAnsiTheme="minorHAnsi" w:cstheme="minorHAnsi"/>
          <w:sz w:val="16"/>
        </w:rPr>
        <w:t xml:space="preserve">We are 16 months into a </w:t>
      </w:r>
      <w:r w:rsidRPr="00E94657">
        <w:rPr>
          <w:rFonts w:asciiTheme="minorHAnsi" w:hAnsiTheme="minorHAnsi" w:cstheme="minorHAnsi"/>
          <w:u w:val="single"/>
        </w:rPr>
        <w:t>pandemic</w:t>
      </w:r>
      <w:r w:rsidRPr="00E94657">
        <w:rPr>
          <w:rFonts w:asciiTheme="minorHAnsi" w:hAnsiTheme="minorHAnsi" w:cstheme="minorHAnsi"/>
          <w:sz w:val="16"/>
        </w:rPr>
        <w:t xml:space="preserve"> that according to some reports </w:t>
      </w:r>
      <w:r w:rsidRPr="00E94657">
        <w:rPr>
          <w:rFonts w:asciiTheme="minorHAnsi" w:hAnsiTheme="minorHAnsi" w:cstheme="minorHAnsi"/>
          <w:u w:val="single"/>
        </w:rPr>
        <w:t>has claimed </w:t>
      </w:r>
      <w:hyperlink r:id="rId24" w:tgtFrame="_blank" w:history="1">
        <w:r w:rsidRPr="00E94657">
          <w:rPr>
            <w:rStyle w:val="Hyperlink"/>
            <w:rFonts w:asciiTheme="minorHAnsi" w:hAnsiTheme="minorHAnsi" w:cstheme="minorHAnsi"/>
            <w:color w:val="000000"/>
            <w:u w:val="single"/>
          </w:rPr>
          <w:t>6.9m lives</w:t>
        </w:r>
      </w:hyperlink>
      <w:r w:rsidRPr="00E94657">
        <w:rPr>
          <w:rFonts w:asciiTheme="minorHAnsi" w:hAnsiTheme="minorHAnsi" w:cstheme="minorHAnsi"/>
          <w:u w:val="single"/>
        </w:rPr>
        <w:t> and plunged capitalism into its deepest-ever crisis</w:t>
      </w:r>
      <w:r w:rsidRPr="00E94657">
        <w:rPr>
          <w:rFonts w:asciiTheme="minorHAnsi" w:hAnsiTheme="minorHAnsi" w:cstheme="minorHAnsi"/>
          <w:sz w:val="16"/>
        </w:rPr>
        <w:t xml:space="preserve">, and </w:t>
      </w:r>
      <w:r w:rsidRPr="00E94657">
        <w:rPr>
          <w:rFonts w:asciiTheme="minorHAnsi" w:hAnsiTheme="minorHAnsi" w:cstheme="minorHAnsi"/>
          <w:u w:val="single"/>
        </w:rPr>
        <w:t>the ruling class is still torn</w:t>
      </w:r>
      <w:r w:rsidRPr="00E94657">
        <w:rPr>
          <w:rFonts w:asciiTheme="minorHAnsi" w:hAnsiTheme="minorHAnsi" w:cstheme="minorHAnsi"/>
          <w:sz w:val="16"/>
        </w:rPr>
        <w:t xml:space="preserve"> by internecine squabbles </w:t>
      </w:r>
      <w:r w:rsidRPr="00E94657">
        <w:rPr>
          <w:rFonts w:asciiTheme="minorHAnsi" w:hAnsiTheme="minorHAnsi" w:cstheme="minorHAnsi"/>
          <w:u w:val="single"/>
        </w:rPr>
        <w:t>over</w:t>
      </w:r>
      <w:r w:rsidRPr="00E94657">
        <w:rPr>
          <w:rFonts w:asciiTheme="minorHAnsi" w:hAnsiTheme="minorHAnsi" w:cstheme="minorHAnsi"/>
          <w:sz w:val="16"/>
        </w:rPr>
        <w:t xml:space="preserve"> </w:t>
      </w:r>
      <w:r w:rsidRPr="00E94657">
        <w:rPr>
          <w:rFonts w:asciiTheme="minorHAnsi" w:hAnsiTheme="minorHAnsi" w:cstheme="minorHAnsi"/>
          <w:u w:val="single"/>
        </w:rPr>
        <w:t>patent waivers</w:t>
      </w:r>
      <w:r w:rsidRPr="00E94657">
        <w:rPr>
          <w:rFonts w:asciiTheme="minorHAnsi" w:hAnsiTheme="minorHAnsi" w:cstheme="minorHAnsi"/>
          <w:sz w:val="16"/>
        </w:rPr>
        <w:t>, export bans and priority-deals.</w:t>
      </w:r>
    </w:p>
    <w:p w14:paraId="7FB8D7BE" w14:textId="77777777" w:rsidR="00443923" w:rsidRPr="00E94657" w:rsidRDefault="00443923" w:rsidP="00443923">
      <w:pPr>
        <w:rPr>
          <w:rFonts w:asciiTheme="minorHAnsi" w:hAnsiTheme="minorHAnsi" w:cstheme="minorHAnsi"/>
          <w:u w:val="single"/>
        </w:rPr>
      </w:pPr>
      <w:r w:rsidRPr="00E94657">
        <w:rPr>
          <w:rFonts w:asciiTheme="minorHAnsi" w:hAnsiTheme="minorHAnsi" w:cstheme="minorHAnsi"/>
          <w:sz w:val="16"/>
        </w:rPr>
        <w:t xml:space="preserve">New rifts have opened up between sections of the bourgeoisie following the recent announcement that US president Joe </w:t>
      </w:r>
      <w:r w:rsidRPr="00E94657">
        <w:rPr>
          <w:rFonts w:asciiTheme="minorHAnsi" w:hAnsiTheme="minorHAnsi" w:cstheme="minorHAnsi"/>
          <w:u w:val="single"/>
        </w:rPr>
        <w:t>Biden’s administration now supports “negotiations” on waiving COVID-19 vaccine patents.</w:t>
      </w:r>
    </w:p>
    <w:p w14:paraId="7139816B" w14:textId="77777777" w:rsidR="00443923" w:rsidRPr="00E94657" w:rsidRDefault="00443923" w:rsidP="00443923">
      <w:pPr>
        <w:rPr>
          <w:rFonts w:asciiTheme="minorHAnsi" w:hAnsiTheme="minorHAnsi" w:cstheme="minorHAnsi"/>
          <w:sz w:val="16"/>
        </w:rPr>
      </w:pPr>
      <w:r w:rsidRPr="00E94657">
        <w:rPr>
          <w:rFonts w:asciiTheme="minorHAnsi" w:hAnsiTheme="minorHAnsi" w:cstheme="minorHAnsi"/>
          <w:sz w:val="16"/>
        </w:rPr>
        <w:t xml:space="preserve">This is much to the consternation of the </w:t>
      </w:r>
      <w:r w:rsidRPr="00E94657">
        <w:rPr>
          <w:rFonts w:asciiTheme="minorHAnsi" w:hAnsiTheme="minorHAnsi" w:cstheme="minorHAnsi"/>
          <w:highlight w:val="cyan"/>
          <w:u w:val="single"/>
        </w:rPr>
        <w:t>Big Pharma parasites</w:t>
      </w:r>
      <w:r w:rsidRPr="00E94657">
        <w:rPr>
          <w:rFonts w:asciiTheme="minorHAnsi" w:hAnsiTheme="minorHAnsi" w:cstheme="minorHAnsi"/>
          <w:sz w:val="16"/>
        </w:rPr>
        <w:t xml:space="preserve">, who </w:t>
      </w:r>
      <w:r w:rsidRPr="00E94657">
        <w:rPr>
          <w:rFonts w:asciiTheme="minorHAnsi" w:hAnsiTheme="minorHAnsi" w:cstheme="minorHAnsi"/>
          <w:highlight w:val="cyan"/>
          <w:u w:val="single"/>
        </w:rPr>
        <w:t>are pocketing tens of billions of dollars thanks to</w:t>
      </w:r>
      <w:r w:rsidRPr="00E94657">
        <w:rPr>
          <w:rFonts w:asciiTheme="minorHAnsi" w:hAnsiTheme="minorHAnsi" w:cstheme="minorHAnsi"/>
          <w:u w:val="single"/>
        </w:rPr>
        <w:t xml:space="preserve"> their </w:t>
      </w:r>
      <w:r w:rsidRPr="00E94657">
        <w:rPr>
          <w:rFonts w:asciiTheme="minorHAnsi" w:hAnsiTheme="minorHAnsi" w:cstheme="minorHAnsi"/>
          <w:highlight w:val="cyan"/>
          <w:u w:val="single"/>
        </w:rPr>
        <w:t>exclusive ownership of COVID</w:t>
      </w:r>
      <w:r w:rsidRPr="00E94657">
        <w:rPr>
          <w:rFonts w:asciiTheme="minorHAnsi" w:hAnsiTheme="minorHAnsi" w:cstheme="minorHAnsi"/>
          <w:u w:val="single"/>
        </w:rPr>
        <w:t xml:space="preserve">-19 </w:t>
      </w:r>
      <w:r w:rsidRPr="00E94657">
        <w:rPr>
          <w:rFonts w:asciiTheme="minorHAnsi" w:hAnsiTheme="minorHAnsi" w:cstheme="minorHAnsi"/>
          <w:highlight w:val="cyan"/>
          <w:u w:val="single"/>
        </w:rPr>
        <w:t>vaccines and other drugs</w:t>
      </w:r>
      <w:r w:rsidRPr="00E94657">
        <w:rPr>
          <w:rFonts w:asciiTheme="minorHAnsi" w:hAnsiTheme="minorHAnsi" w:cstheme="minorHAnsi"/>
          <w:sz w:val="16"/>
        </w:rPr>
        <w:t>.</w:t>
      </w:r>
    </w:p>
    <w:p w14:paraId="4626C734" w14:textId="77777777" w:rsidR="00443923" w:rsidRPr="00E94657" w:rsidRDefault="00443923" w:rsidP="00443923">
      <w:pPr>
        <w:rPr>
          <w:rFonts w:asciiTheme="minorHAnsi" w:hAnsiTheme="minorHAnsi" w:cstheme="minorHAnsi"/>
          <w:sz w:val="16"/>
        </w:rPr>
      </w:pPr>
      <w:r w:rsidRPr="00E94657">
        <w:rPr>
          <w:rFonts w:asciiTheme="minorHAnsi" w:hAnsiTheme="minorHAnsi" w:cstheme="minorHAnsi"/>
          <w:sz w:val="16"/>
        </w:rPr>
        <w:t xml:space="preserve">Again and again, we find proof that </w:t>
      </w:r>
      <w:r w:rsidRPr="00E94657">
        <w:rPr>
          <w:rFonts w:asciiTheme="minorHAnsi" w:hAnsiTheme="minorHAnsi" w:cstheme="minorHAnsi"/>
          <w:u w:val="single"/>
        </w:rPr>
        <w:t>capitalism</w:t>
      </w:r>
      <w:r w:rsidRPr="00E94657">
        <w:rPr>
          <w:rFonts w:asciiTheme="minorHAnsi" w:hAnsiTheme="minorHAnsi" w:cstheme="minorHAnsi"/>
          <w:sz w:val="16"/>
        </w:rPr>
        <w:t xml:space="preserve">, a system </w:t>
      </w:r>
      <w:r w:rsidRPr="00E94657">
        <w:rPr>
          <w:rFonts w:asciiTheme="minorHAnsi" w:hAnsiTheme="minorHAnsi" w:cstheme="minorHAnsi"/>
          <w:u w:val="single"/>
        </w:rPr>
        <w:t>based on narrow national interests and the pursuit of private profits is utterly unfit for purpose</w:t>
      </w:r>
      <w:r w:rsidRPr="00E94657">
        <w:rPr>
          <w:rFonts w:asciiTheme="minorHAnsi" w:hAnsiTheme="minorHAnsi" w:cstheme="minorHAnsi"/>
          <w:sz w:val="16"/>
        </w:rPr>
        <w:t>. Indeed, as a recent </w:t>
      </w:r>
      <w:hyperlink r:id="rId25" w:anchor="Echobox=1620813832-1" w:tgtFrame="_blank" w:history="1">
        <w:r w:rsidRPr="00E94657">
          <w:rPr>
            <w:rStyle w:val="Hyperlink"/>
            <w:rFonts w:asciiTheme="minorHAnsi" w:hAnsiTheme="minorHAnsi" w:cstheme="minorHAnsi"/>
            <w:color w:val="000000"/>
            <w:highlight w:val="cyan"/>
            <w:u w:val="single"/>
          </w:rPr>
          <w:t>WHO</w:t>
        </w:r>
        <w:r w:rsidRPr="00E94657">
          <w:rPr>
            <w:rStyle w:val="Hyperlink"/>
            <w:rFonts w:asciiTheme="minorHAnsi" w:hAnsiTheme="minorHAnsi" w:cstheme="minorHAnsi"/>
            <w:color w:val="000000"/>
            <w:u w:val="single"/>
          </w:rPr>
          <w:t xml:space="preserve">-led investigation just </w:t>
        </w:r>
        <w:r w:rsidRPr="00E94657">
          <w:rPr>
            <w:rStyle w:val="Hyperlink"/>
            <w:rFonts w:asciiTheme="minorHAnsi" w:hAnsiTheme="minorHAnsi" w:cstheme="minorHAnsi"/>
            <w:color w:val="000000"/>
            <w:highlight w:val="cyan"/>
            <w:u w:val="single"/>
          </w:rPr>
          <w:t>confirmed, the entire pandemic was preventable</w:t>
        </w:r>
      </w:hyperlink>
      <w:r w:rsidRPr="00E94657">
        <w:rPr>
          <w:rFonts w:asciiTheme="minorHAnsi" w:hAnsiTheme="minorHAnsi" w:cstheme="minorHAnsi"/>
          <w:sz w:val="16"/>
          <w:highlight w:val="cyan"/>
        </w:rPr>
        <w:t>.</w:t>
      </w:r>
      <w:r w:rsidRPr="00E94657">
        <w:rPr>
          <w:rFonts w:asciiTheme="minorHAnsi" w:hAnsiTheme="minorHAnsi" w:cstheme="minorHAnsi"/>
          <w:sz w:val="16"/>
        </w:rPr>
        <w:t xml:space="preserve"> </w:t>
      </w:r>
      <w:r w:rsidRPr="00E94657">
        <w:rPr>
          <w:rFonts w:asciiTheme="minorHAnsi" w:hAnsiTheme="minorHAnsi" w:cstheme="minorHAnsi"/>
          <w:highlight w:val="cyan"/>
          <w:u w:val="single"/>
        </w:rPr>
        <w:t>The market</w:t>
      </w:r>
      <w:r w:rsidRPr="00E94657">
        <w:rPr>
          <w:rFonts w:asciiTheme="minorHAnsi" w:hAnsiTheme="minorHAnsi" w:cstheme="minorHAnsi"/>
          <w:u w:val="single"/>
        </w:rPr>
        <w:t xml:space="preserve"> and bourgeois politicians </w:t>
      </w:r>
      <w:r w:rsidRPr="00E94657">
        <w:rPr>
          <w:rFonts w:asciiTheme="minorHAnsi" w:hAnsiTheme="minorHAnsi" w:cstheme="minorHAnsi"/>
          <w:highlight w:val="cyan"/>
          <w:u w:val="single"/>
        </w:rPr>
        <w:t xml:space="preserve">brought about this disaster, and </w:t>
      </w:r>
      <w:r w:rsidRPr="00E94657">
        <w:rPr>
          <w:rFonts w:asciiTheme="minorHAnsi" w:hAnsiTheme="minorHAnsi" w:cstheme="minorHAnsi"/>
          <w:u w:val="single"/>
        </w:rPr>
        <w:t xml:space="preserve">are utterly </w:t>
      </w:r>
      <w:r w:rsidRPr="00E94657">
        <w:rPr>
          <w:rFonts w:asciiTheme="minorHAnsi" w:hAnsiTheme="minorHAnsi" w:cstheme="minorHAnsi"/>
          <w:highlight w:val="cyan"/>
          <w:u w:val="single"/>
        </w:rPr>
        <w:t>fail</w:t>
      </w:r>
      <w:r w:rsidRPr="00E94657">
        <w:rPr>
          <w:rFonts w:asciiTheme="minorHAnsi" w:hAnsiTheme="minorHAnsi" w:cstheme="minorHAnsi"/>
          <w:u w:val="single"/>
        </w:rPr>
        <w:t xml:space="preserve">ing </w:t>
      </w:r>
      <w:r w:rsidRPr="00E94657">
        <w:rPr>
          <w:rFonts w:asciiTheme="minorHAnsi" w:hAnsiTheme="minorHAnsi" w:cstheme="minorHAnsi"/>
          <w:highlight w:val="cyan"/>
          <w:u w:val="single"/>
        </w:rPr>
        <w:t>to</w:t>
      </w:r>
      <w:r w:rsidRPr="00E94657">
        <w:rPr>
          <w:rFonts w:asciiTheme="minorHAnsi" w:hAnsiTheme="minorHAnsi" w:cstheme="minorHAnsi"/>
          <w:u w:val="single"/>
        </w:rPr>
        <w:t xml:space="preserve"> re</w:t>
      </w:r>
      <w:r w:rsidRPr="00E94657">
        <w:rPr>
          <w:rFonts w:asciiTheme="minorHAnsi" w:hAnsiTheme="minorHAnsi" w:cstheme="minorHAnsi"/>
          <w:highlight w:val="cyan"/>
          <w:u w:val="single"/>
        </w:rPr>
        <w:t>solve it</w:t>
      </w:r>
      <w:r w:rsidRPr="00E94657">
        <w:rPr>
          <w:rFonts w:asciiTheme="minorHAnsi" w:hAnsiTheme="minorHAnsi" w:cstheme="minorHAnsi"/>
          <w:sz w:val="16"/>
          <w:highlight w:val="cyan"/>
        </w:rPr>
        <w:t>.</w:t>
      </w:r>
    </w:p>
    <w:p w14:paraId="58B4EDEE" w14:textId="77777777" w:rsidR="00443923" w:rsidRPr="00E94657" w:rsidRDefault="00443923" w:rsidP="00443923">
      <w:pPr>
        <w:rPr>
          <w:rFonts w:asciiTheme="minorHAnsi" w:hAnsiTheme="minorHAnsi" w:cstheme="minorHAnsi"/>
          <w:sz w:val="16"/>
        </w:rPr>
      </w:pPr>
      <w:r w:rsidRPr="00E94657">
        <w:rPr>
          <w:rFonts w:asciiTheme="minorHAnsi" w:hAnsiTheme="minorHAnsi" w:cstheme="minorHAnsi"/>
          <w:u w:val="single"/>
        </w:rPr>
        <w:t>Vaccines and medical technologies fall under the WTO agreements on</w:t>
      </w:r>
      <w:r w:rsidRPr="00E94657">
        <w:rPr>
          <w:rFonts w:asciiTheme="minorHAnsi" w:hAnsiTheme="minorHAnsi" w:cstheme="minorHAnsi"/>
          <w:sz w:val="16"/>
        </w:rPr>
        <w:t xml:space="preserve"> Trade-Related Intellectual Property Rights, known as </w:t>
      </w:r>
      <w:r w:rsidRPr="00E94657">
        <w:rPr>
          <w:rFonts w:asciiTheme="minorHAnsi" w:hAnsiTheme="minorHAnsi" w:cstheme="minorHAnsi"/>
          <w:u w:val="single"/>
        </w:rPr>
        <w:t>TRIPS</w:t>
      </w:r>
      <w:r w:rsidRPr="00E94657">
        <w:rPr>
          <w:rFonts w:asciiTheme="minorHAnsi" w:hAnsiTheme="minorHAnsi" w:cstheme="minorHAnsi"/>
          <w:sz w:val="16"/>
        </w:rPr>
        <w:t xml:space="preserve">, </w:t>
      </w:r>
      <w:r w:rsidRPr="00E94657">
        <w:rPr>
          <w:rFonts w:asciiTheme="minorHAnsi" w:hAnsiTheme="minorHAnsi" w:cstheme="minorHAnsi"/>
          <w:u w:val="single"/>
        </w:rPr>
        <w:t>which protects the IP of the major pharmaceutical companies</w:t>
      </w:r>
      <w:r w:rsidRPr="00E94657">
        <w:rPr>
          <w:rFonts w:asciiTheme="minorHAnsi" w:hAnsiTheme="minorHAnsi" w:cstheme="minorHAnsi"/>
          <w:sz w:val="16"/>
        </w:rPr>
        <w:t>.</w:t>
      </w:r>
    </w:p>
    <w:p w14:paraId="3018ADB6" w14:textId="77777777" w:rsidR="00443923" w:rsidRPr="00E94657" w:rsidRDefault="00443923" w:rsidP="00443923">
      <w:pPr>
        <w:rPr>
          <w:rFonts w:asciiTheme="minorHAnsi" w:hAnsiTheme="minorHAnsi" w:cstheme="minorHAnsi"/>
          <w:u w:val="single"/>
        </w:rPr>
      </w:pPr>
      <w:hyperlink r:id="rId26" w:tgtFrame="_blank" w:history="1">
        <w:r w:rsidRPr="00E94657">
          <w:rPr>
            <w:rStyle w:val="Hyperlink"/>
            <w:rFonts w:asciiTheme="minorHAnsi" w:hAnsiTheme="minorHAnsi" w:cstheme="minorHAnsi"/>
            <w:color w:val="000000"/>
            <w:sz w:val="16"/>
            <w:u w:val="single"/>
          </w:rPr>
          <w:t>According to one report</w:t>
        </w:r>
      </w:hyperlink>
      <w:r w:rsidRPr="00E94657">
        <w:rPr>
          <w:rFonts w:asciiTheme="minorHAnsi" w:hAnsiTheme="minorHAnsi" w:cstheme="minorHAnsi"/>
          <w:sz w:val="16"/>
        </w:rPr>
        <w:t xml:space="preserve">, </w:t>
      </w:r>
      <w:r w:rsidRPr="00E94657">
        <w:rPr>
          <w:rFonts w:asciiTheme="minorHAnsi" w:hAnsiTheme="minorHAnsi" w:cstheme="minorHAnsi"/>
          <w:u w:val="single"/>
        </w:rPr>
        <w:t>a TRIPS waiver could help in vaccinating more than 60 percent of the world population by the end of the year</w:t>
      </w:r>
      <w:r w:rsidRPr="00E94657">
        <w:rPr>
          <w:rFonts w:asciiTheme="minorHAnsi" w:hAnsiTheme="minorHAnsi" w:cstheme="minorHAnsi"/>
          <w:sz w:val="16"/>
        </w:rPr>
        <w:t xml:space="preserve">. </w:t>
      </w:r>
      <w:r w:rsidRPr="00E94657">
        <w:rPr>
          <w:rFonts w:asciiTheme="minorHAnsi" w:hAnsiTheme="minorHAnsi" w:cstheme="minorHAnsi"/>
          <w:highlight w:val="cyan"/>
          <w:u w:val="single"/>
        </w:rPr>
        <w:t>Everyone on earth could be fully vaccinated by the end of 2022</w:t>
      </w:r>
      <w:r w:rsidRPr="00E94657">
        <w:rPr>
          <w:rFonts w:asciiTheme="minorHAnsi" w:hAnsiTheme="minorHAnsi" w:cstheme="minorHAnsi"/>
          <w:sz w:val="16"/>
          <w:highlight w:val="cyan"/>
        </w:rPr>
        <w:t xml:space="preserve">. </w:t>
      </w:r>
      <w:r w:rsidRPr="00E94657">
        <w:rPr>
          <w:rFonts w:asciiTheme="minorHAnsi" w:hAnsiTheme="minorHAnsi" w:cstheme="minorHAnsi"/>
          <w:highlight w:val="cyan"/>
          <w:u w:val="single"/>
        </w:rPr>
        <w:t>The pandemic</w:t>
      </w:r>
      <w:r w:rsidRPr="00E94657">
        <w:rPr>
          <w:rFonts w:asciiTheme="minorHAnsi" w:hAnsiTheme="minorHAnsi" w:cstheme="minorHAnsi"/>
          <w:u w:val="single"/>
        </w:rPr>
        <w:t xml:space="preserve"> nightmare</w:t>
      </w:r>
      <w:r w:rsidRPr="00E94657">
        <w:rPr>
          <w:rFonts w:asciiTheme="minorHAnsi" w:hAnsiTheme="minorHAnsi" w:cstheme="minorHAnsi"/>
          <w:sz w:val="16"/>
        </w:rPr>
        <w:t xml:space="preserve"> that billions of people are living through </w:t>
      </w:r>
      <w:r w:rsidRPr="00E94657">
        <w:rPr>
          <w:rFonts w:asciiTheme="minorHAnsi" w:hAnsiTheme="minorHAnsi" w:cstheme="minorHAnsi"/>
          <w:highlight w:val="cyan"/>
          <w:u w:val="single"/>
        </w:rPr>
        <w:t>could be over once and for all</w:t>
      </w:r>
      <w:r w:rsidRPr="00E94657">
        <w:rPr>
          <w:rFonts w:asciiTheme="minorHAnsi" w:hAnsiTheme="minorHAnsi" w:cstheme="minorHAnsi"/>
          <w:u w:val="single"/>
        </w:rPr>
        <w:t>.</w:t>
      </w:r>
    </w:p>
    <w:p w14:paraId="3DCCE853" w14:textId="77777777" w:rsidR="00443923" w:rsidRPr="00E94657" w:rsidRDefault="00443923" w:rsidP="00443923">
      <w:pPr>
        <w:rPr>
          <w:rFonts w:asciiTheme="minorHAnsi" w:hAnsiTheme="minorHAnsi" w:cstheme="minorHAnsi"/>
          <w:sz w:val="16"/>
        </w:rPr>
      </w:pPr>
      <w:r w:rsidRPr="00E94657">
        <w:rPr>
          <w:rFonts w:asciiTheme="minorHAnsi" w:hAnsiTheme="minorHAnsi" w:cstheme="minorHAnsi"/>
          <w:sz w:val="16"/>
        </w:rPr>
        <w:t xml:space="preserve">Surely then, a TRIPS waiver sounds like a sensible and necessary request? Especially given that the likes of </w:t>
      </w:r>
      <w:r w:rsidRPr="00E94657">
        <w:rPr>
          <w:rFonts w:asciiTheme="minorHAnsi" w:hAnsiTheme="minorHAnsi" w:cstheme="minorHAnsi"/>
          <w:u w:val="single"/>
        </w:rPr>
        <w:t>Pfizer, Johnson &amp; Johnson and AstraZeneca </w:t>
      </w:r>
      <w:hyperlink r:id="rId27" w:tgtFrame="_blank" w:history="1">
        <w:r w:rsidRPr="00E94657">
          <w:rPr>
            <w:rStyle w:val="Hyperlink"/>
            <w:rFonts w:asciiTheme="minorHAnsi" w:hAnsiTheme="minorHAnsi" w:cstheme="minorHAnsi"/>
            <w:color w:val="000000"/>
            <w:u w:val="single"/>
          </w:rPr>
          <w:t>have already racked up profits of more than $26bn</w:t>
        </w:r>
      </w:hyperlink>
      <w:r w:rsidRPr="00E94657">
        <w:rPr>
          <w:rFonts w:asciiTheme="minorHAnsi" w:hAnsiTheme="minorHAnsi" w:cstheme="minorHAnsi"/>
          <w:sz w:val="16"/>
        </w:rPr>
        <w:t> during the pandemic. What was being demanded was not too radical either: a one time temporary waiver on intellectual property rights related to just one vaccine.</w:t>
      </w:r>
    </w:p>
    <w:p w14:paraId="78F97D62" w14:textId="77777777" w:rsidR="00443923" w:rsidRPr="00E94657" w:rsidRDefault="00443923" w:rsidP="00443923">
      <w:pPr>
        <w:rPr>
          <w:rFonts w:asciiTheme="minorHAnsi" w:hAnsiTheme="minorHAnsi" w:cstheme="minorHAnsi"/>
          <w:u w:val="single"/>
        </w:rPr>
      </w:pPr>
      <w:r w:rsidRPr="00E94657">
        <w:rPr>
          <w:rFonts w:asciiTheme="minorHAnsi" w:hAnsiTheme="minorHAnsi" w:cstheme="minorHAnsi"/>
          <w:sz w:val="16"/>
        </w:rPr>
        <w:t xml:space="preserve">Also, the </w:t>
      </w:r>
      <w:r w:rsidRPr="00E94657">
        <w:rPr>
          <w:rFonts w:asciiTheme="minorHAnsi" w:hAnsiTheme="minorHAnsi" w:cstheme="minorHAnsi"/>
          <w:u w:val="single"/>
        </w:rPr>
        <w:t>2001 Doha Declaration on TRIPS and Public Health</w:t>
      </w:r>
      <w:r w:rsidRPr="00E94657">
        <w:rPr>
          <w:rFonts w:asciiTheme="minorHAnsi" w:hAnsiTheme="minorHAnsi" w:cstheme="minorHAnsi"/>
          <w:sz w:val="16"/>
        </w:rPr>
        <w:t xml:space="preserve"> – agreed by all WTO states – </w:t>
      </w:r>
      <w:r w:rsidRPr="00E94657">
        <w:rPr>
          <w:rFonts w:asciiTheme="minorHAnsi" w:hAnsiTheme="minorHAnsi" w:cstheme="minorHAnsi"/>
          <w:u w:val="single"/>
        </w:rPr>
        <w:t>maintains that public health should take precedence over the enforcement of IP rights.</w:t>
      </w:r>
    </w:p>
    <w:p w14:paraId="164C1283" w14:textId="77777777" w:rsidR="00443923" w:rsidRPr="00E94657" w:rsidRDefault="00443923" w:rsidP="00443923">
      <w:pPr>
        <w:rPr>
          <w:rFonts w:asciiTheme="minorHAnsi" w:hAnsiTheme="minorHAnsi" w:cstheme="minorHAnsi"/>
          <w:u w:val="single"/>
        </w:rPr>
      </w:pPr>
      <w:r w:rsidRPr="00E94657">
        <w:rPr>
          <w:rFonts w:asciiTheme="minorHAnsi" w:hAnsiTheme="minorHAnsi" w:cstheme="minorHAnsi"/>
          <w:sz w:val="16"/>
        </w:rPr>
        <w:t xml:space="preserve">Unfortunately, </w:t>
      </w:r>
      <w:r w:rsidRPr="00E94657">
        <w:rPr>
          <w:rFonts w:asciiTheme="minorHAnsi" w:hAnsiTheme="minorHAnsi" w:cstheme="minorHAnsi"/>
          <w:u w:val="single"/>
        </w:rPr>
        <w:t>Big Pharma takes a very different</w:t>
      </w:r>
      <w:r w:rsidRPr="00E94657">
        <w:rPr>
          <w:rFonts w:asciiTheme="minorHAnsi" w:hAnsiTheme="minorHAnsi" w:cstheme="minorHAnsi"/>
          <w:sz w:val="16"/>
        </w:rPr>
        <w:t xml:space="preserve"> </w:t>
      </w:r>
      <w:r w:rsidRPr="00E94657">
        <w:rPr>
          <w:rFonts w:asciiTheme="minorHAnsi" w:hAnsiTheme="minorHAnsi" w:cstheme="minorHAnsi"/>
          <w:u w:val="single"/>
        </w:rPr>
        <w:t>view</w:t>
      </w:r>
      <w:r w:rsidRPr="00E94657">
        <w:rPr>
          <w:rFonts w:asciiTheme="minorHAnsi" w:hAnsiTheme="minorHAnsi" w:cstheme="minorHAnsi"/>
          <w:sz w:val="16"/>
        </w:rPr>
        <w:t xml:space="preserve">, and isn’t going to let a trivial thing like the Doha Declaration undermine its private claim to COVID-19 vaccines. From their point of view, </w:t>
      </w:r>
      <w:r w:rsidRPr="00E94657">
        <w:rPr>
          <w:rFonts w:asciiTheme="minorHAnsi" w:hAnsiTheme="minorHAnsi" w:cstheme="minorHAnsi"/>
          <w:u w:val="single"/>
        </w:rPr>
        <w:t>any concession in this particular case would set a very dangerous precedent.</w:t>
      </w:r>
    </w:p>
    <w:p w14:paraId="7F6EF371" w14:textId="77777777" w:rsidR="00443923" w:rsidRPr="00E94657" w:rsidRDefault="00443923" w:rsidP="00443923">
      <w:pPr>
        <w:rPr>
          <w:rFonts w:asciiTheme="minorHAnsi" w:hAnsiTheme="minorHAnsi" w:cstheme="minorHAnsi"/>
          <w:u w:val="single"/>
        </w:rPr>
      </w:pPr>
      <w:r w:rsidRPr="00E94657">
        <w:rPr>
          <w:rFonts w:asciiTheme="minorHAnsi" w:hAnsiTheme="minorHAnsi" w:cstheme="minorHAnsi"/>
          <w:highlight w:val="cyan"/>
          <w:u w:val="single"/>
        </w:rPr>
        <w:t>The IP protections afforded to Big Pharma are denying</w:t>
      </w:r>
      <w:r w:rsidRPr="00E94657">
        <w:rPr>
          <w:rFonts w:asciiTheme="minorHAnsi" w:hAnsiTheme="minorHAnsi" w:cstheme="minorHAnsi"/>
          <w:u w:val="single"/>
        </w:rPr>
        <w:t xml:space="preserve"> huge swathes of the </w:t>
      </w:r>
      <w:r w:rsidRPr="00E94657">
        <w:rPr>
          <w:rFonts w:asciiTheme="minorHAnsi" w:hAnsiTheme="minorHAnsi" w:cstheme="minorHAnsi"/>
          <w:highlight w:val="cyan"/>
          <w:u w:val="single"/>
        </w:rPr>
        <w:t>world population access to</w:t>
      </w:r>
      <w:r w:rsidRPr="00E94657">
        <w:rPr>
          <w:rFonts w:asciiTheme="minorHAnsi" w:hAnsiTheme="minorHAnsi" w:cstheme="minorHAnsi"/>
          <w:u w:val="single"/>
        </w:rPr>
        <w:t xml:space="preserve"> </w:t>
      </w:r>
      <w:r w:rsidRPr="00E94657">
        <w:rPr>
          <w:rFonts w:asciiTheme="minorHAnsi" w:hAnsiTheme="minorHAnsi" w:cstheme="minorHAnsi"/>
          <w:highlight w:val="cyan"/>
          <w:u w:val="single"/>
        </w:rPr>
        <w:t>vaccines</w:t>
      </w:r>
      <w:r w:rsidRPr="00E94657">
        <w:rPr>
          <w:rFonts w:asciiTheme="minorHAnsi" w:hAnsiTheme="minorHAnsi" w:cstheme="minorHAnsi"/>
          <w:u w:val="single"/>
        </w:rPr>
        <w:t>, compounded by the vaccine nationalism of rich countries, which can afford to pay suppliers directly and are gobbling up global supplies.</w:t>
      </w:r>
    </w:p>
    <w:p w14:paraId="5E7E3DAB" w14:textId="77777777" w:rsidR="00443923" w:rsidRPr="00E94657" w:rsidRDefault="00443923" w:rsidP="00443923">
      <w:pPr>
        <w:rPr>
          <w:rFonts w:asciiTheme="minorHAnsi" w:hAnsiTheme="minorHAnsi" w:cstheme="minorHAnsi"/>
          <w:sz w:val="16"/>
        </w:rPr>
      </w:pPr>
      <w:r w:rsidRPr="00E94657">
        <w:rPr>
          <w:rFonts w:asciiTheme="minorHAnsi" w:hAnsiTheme="minorHAnsi" w:cstheme="minorHAnsi"/>
          <w:u w:val="single"/>
        </w:rPr>
        <w:t>If</w:t>
      </w:r>
      <w:r w:rsidRPr="00E94657">
        <w:rPr>
          <w:rFonts w:asciiTheme="minorHAnsi" w:hAnsiTheme="minorHAnsi" w:cstheme="minorHAnsi"/>
          <w:sz w:val="16"/>
        </w:rPr>
        <w:t xml:space="preserve"> the </w:t>
      </w:r>
      <w:r w:rsidRPr="00E94657">
        <w:rPr>
          <w:rFonts w:asciiTheme="minorHAnsi" w:hAnsiTheme="minorHAnsi" w:cstheme="minorHAnsi"/>
          <w:u w:val="single"/>
        </w:rPr>
        <w:t>technology underpinning vaccine production is not shared</w:t>
      </w:r>
      <w:r w:rsidRPr="00E94657">
        <w:rPr>
          <w:rFonts w:asciiTheme="minorHAnsi" w:hAnsiTheme="minorHAnsi" w:cstheme="minorHAnsi"/>
          <w:sz w:val="16"/>
        </w:rPr>
        <w:t xml:space="preserve">, even with a patent waiver, </w:t>
      </w:r>
      <w:r w:rsidRPr="00E94657">
        <w:rPr>
          <w:rFonts w:asciiTheme="minorHAnsi" w:hAnsiTheme="minorHAnsi" w:cstheme="minorHAnsi"/>
          <w:u w:val="single"/>
        </w:rPr>
        <w:t>it </w:t>
      </w:r>
      <w:hyperlink r:id="rId28" w:tgtFrame="_blank" w:history="1">
        <w:r w:rsidRPr="00E94657">
          <w:rPr>
            <w:rStyle w:val="Hyperlink"/>
            <w:rFonts w:asciiTheme="minorHAnsi" w:hAnsiTheme="minorHAnsi" w:cstheme="minorHAnsi"/>
            <w:color w:val="000000"/>
            <w:u w:val="single"/>
          </w:rPr>
          <w:t>will take months</w:t>
        </w:r>
      </w:hyperlink>
      <w:r w:rsidRPr="00E94657">
        <w:rPr>
          <w:rFonts w:asciiTheme="minorHAnsi" w:hAnsiTheme="minorHAnsi" w:cstheme="minorHAnsi"/>
          <w:u w:val="single"/>
        </w:rPr>
        <w:t> before manufacturers</w:t>
      </w:r>
      <w:r w:rsidRPr="00E94657">
        <w:rPr>
          <w:rFonts w:asciiTheme="minorHAnsi" w:hAnsiTheme="minorHAnsi" w:cstheme="minorHAnsi"/>
          <w:sz w:val="16"/>
        </w:rPr>
        <w:t xml:space="preserve"> will be able to </w:t>
      </w:r>
      <w:r w:rsidRPr="00E94657">
        <w:rPr>
          <w:rFonts w:asciiTheme="minorHAnsi" w:hAnsiTheme="minorHAnsi" w:cstheme="minorHAnsi"/>
          <w:u w:val="single"/>
        </w:rPr>
        <w:t>reverse-engineer a generic version</w:t>
      </w:r>
      <w:r w:rsidRPr="00E94657">
        <w:rPr>
          <w:rFonts w:asciiTheme="minorHAnsi" w:hAnsiTheme="minorHAnsi" w:cstheme="minorHAnsi"/>
          <w:sz w:val="16"/>
        </w:rPr>
        <w:t>, and months further to test it.</w:t>
      </w:r>
    </w:p>
    <w:p w14:paraId="2C10C0A2" w14:textId="77777777" w:rsidR="00443923" w:rsidRPr="00E94657" w:rsidRDefault="00443923" w:rsidP="00443923">
      <w:pPr>
        <w:rPr>
          <w:rFonts w:asciiTheme="minorHAnsi" w:hAnsiTheme="minorHAnsi" w:cstheme="minorHAnsi"/>
          <w:sz w:val="16"/>
        </w:rPr>
      </w:pPr>
      <w:r w:rsidRPr="00E94657">
        <w:rPr>
          <w:rFonts w:asciiTheme="minorHAnsi" w:hAnsiTheme="minorHAnsi" w:cstheme="minorHAnsi"/>
          <w:sz w:val="16"/>
        </w:rPr>
        <w:t xml:space="preserve">The </w:t>
      </w:r>
      <w:r w:rsidRPr="00E94657">
        <w:rPr>
          <w:rFonts w:asciiTheme="minorHAnsi" w:hAnsiTheme="minorHAnsi" w:cstheme="minorHAnsi"/>
          <w:u w:val="single"/>
        </w:rPr>
        <w:t>Big Pharma fat cats will not share their technology</w:t>
      </w:r>
      <w:r w:rsidRPr="00E94657">
        <w:rPr>
          <w:rFonts w:asciiTheme="minorHAnsi" w:hAnsiTheme="minorHAnsi" w:cstheme="minorHAnsi"/>
          <w:sz w:val="16"/>
        </w:rPr>
        <w:t xml:space="preserve"> (</w:t>
      </w:r>
      <w:r w:rsidRPr="00E94657">
        <w:rPr>
          <w:rFonts w:asciiTheme="minorHAnsi" w:hAnsiTheme="minorHAnsi" w:cstheme="minorHAnsi"/>
          <w:u w:val="single"/>
        </w:rPr>
        <w:t>which was publicly funded</w:t>
      </w:r>
      <w:r w:rsidRPr="00E94657">
        <w:rPr>
          <w:rFonts w:asciiTheme="minorHAnsi" w:hAnsiTheme="minorHAnsi" w:cstheme="minorHAnsi"/>
          <w:sz w:val="16"/>
        </w:rPr>
        <w:t xml:space="preserve"> in the first place) voluntarily.</w:t>
      </w:r>
    </w:p>
    <w:p w14:paraId="19BAD5D4" w14:textId="77777777" w:rsidR="00443923" w:rsidRPr="00E94657" w:rsidRDefault="00443923" w:rsidP="00443923">
      <w:pPr>
        <w:rPr>
          <w:rFonts w:asciiTheme="minorHAnsi" w:hAnsiTheme="minorHAnsi" w:cstheme="minorHAnsi"/>
          <w:u w:val="single"/>
        </w:rPr>
      </w:pPr>
      <w:r w:rsidRPr="00E94657">
        <w:rPr>
          <w:rFonts w:asciiTheme="minorHAnsi" w:hAnsiTheme="minorHAnsi" w:cstheme="minorHAnsi"/>
          <w:u w:val="single"/>
        </w:rPr>
        <w:t>They are forecasting sales for billions of dollars</w:t>
      </w:r>
      <w:r w:rsidRPr="00E94657">
        <w:rPr>
          <w:rFonts w:asciiTheme="minorHAnsi" w:hAnsiTheme="minorHAnsi" w:cstheme="minorHAnsi"/>
          <w:sz w:val="16"/>
        </w:rPr>
        <w:t xml:space="preserve"> for 2021 and will do everything </w:t>
      </w:r>
      <w:r w:rsidRPr="00E94657">
        <w:rPr>
          <w:rFonts w:asciiTheme="minorHAnsi" w:hAnsiTheme="minorHAnsi" w:cstheme="minorHAnsi"/>
          <w:u w:val="single"/>
        </w:rPr>
        <w:t>they</w:t>
      </w:r>
      <w:r w:rsidRPr="00E94657">
        <w:rPr>
          <w:rFonts w:asciiTheme="minorHAnsi" w:hAnsiTheme="minorHAnsi" w:cstheme="minorHAnsi"/>
          <w:sz w:val="16"/>
        </w:rPr>
        <w:t xml:space="preserve"> can to </w:t>
      </w:r>
      <w:r w:rsidRPr="00E94657">
        <w:rPr>
          <w:rFonts w:asciiTheme="minorHAnsi" w:hAnsiTheme="minorHAnsi" w:cstheme="minorHAnsi"/>
          <w:u w:val="single"/>
        </w:rPr>
        <w:t>push further back the development of generic versions.</w:t>
      </w:r>
      <w:r w:rsidRPr="00E94657">
        <w:rPr>
          <w:rFonts w:asciiTheme="minorHAnsi" w:hAnsiTheme="minorHAnsi" w:cstheme="minorHAnsi"/>
          <w:sz w:val="16"/>
        </w:rPr>
        <w:t xml:space="preserve"> They can afford to drag things out. </w:t>
      </w:r>
      <w:r w:rsidRPr="00E94657">
        <w:rPr>
          <w:rFonts w:asciiTheme="minorHAnsi" w:hAnsiTheme="minorHAnsi" w:cstheme="minorHAnsi"/>
          <w:u w:val="single"/>
        </w:rPr>
        <w:t>For them, time means billions in profits.</w:t>
      </w:r>
    </w:p>
    <w:p w14:paraId="2FA9EABA" w14:textId="77777777" w:rsidR="00443923" w:rsidRPr="00E94657" w:rsidRDefault="00443923" w:rsidP="00443923">
      <w:pPr>
        <w:rPr>
          <w:rFonts w:asciiTheme="minorHAnsi" w:hAnsiTheme="minorHAnsi" w:cstheme="minorHAnsi"/>
          <w:u w:val="single"/>
        </w:rPr>
      </w:pPr>
      <w:r w:rsidRPr="00E94657">
        <w:rPr>
          <w:rFonts w:asciiTheme="minorHAnsi" w:hAnsiTheme="minorHAnsi" w:cstheme="minorHAnsi"/>
          <w:sz w:val="16"/>
        </w:rPr>
        <w:lastRenderedPageBreak/>
        <w:t xml:space="preserve">The </w:t>
      </w:r>
      <w:r w:rsidRPr="00E94657">
        <w:rPr>
          <w:rFonts w:asciiTheme="minorHAnsi" w:hAnsiTheme="minorHAnsi" w:cstheme="minorHAnsi"/>
          <w:u w:val="single"/>
        </w:rPr>
        <w:t>COVID</w:t>
      </w:r>
      <w:r w:rsidRPr="00E94657">
        <w:rPr>
          <w:rFonts w:asciiTheme="minorHAnsi" w:hAnsiTheme="minorHAnsi" w:cstheme="minorHAnsi"/>
          <w:sz w:val="16"/>
        </w:rPr>
        <w:t xml:space="preserve">-19 pandemic </w:t>
      </w:r>
      <w:r w:rsidRPr="00E94657">
        <w:rPr>
          <w:rFonts w:asciiTheme="minorHAnsi" w:hAnsiTheme="minorHAnsi" w:cstheme="minorHAnsi"/>
          <w:u w:val="single"/>
        </w:rPr>
        <w:t xml:space="preserve">has shown </w:t>
      </w:r>
      <w:r w:rsidRPr="00E94657">
        <w:rPr>
          <w:rFonts w:asciiTheme="minorHAnsi" w:hAnsiTheme="minorHAnsi" w:cstheme="minorHAnsi"/>
          <w:highlight w:val="cyan"/>
          <w:u w:val="single"/>
        </w:rPr>
        <w:t>capitalism</w:t>
      </w:r>
      <w:r w:rsidRPr="00E94657">
        <w:rPr>
          <w:rFonts w:asciiTheme="minorHAnsi" w:hAnsiTheme="minorHAnsi" w:cstheme="minorHAnsi"/>
          <w:u w:val="single"/>
        </w:rPr>
        <w:t xml:space="preserve"> for what it </w:t>
      </w:r>
      <w:r w:rsidRPr="00E94657">
        <w:rPr>
          <w:rFonts w:asciiTheme="minorHAnsi" w:hAnsiTheme="minorHAnsi" w:cstheme="minorHAnsi"/>
          <w:highlight w:val="cyan"/>
          <w:u w:val="single"/>
        </w:rPr>
        <w:t>is</w:t>
      </w:r>
      <w:r w:rsidRPr="00E94657">
        <w:rPr>
          <w:rFonts w:asciiTheme="minorHAnsi" w:hAnsiTheme="minorHAnsi" w:cstheme="minorHAnsi"/>
          <w:sz w:val="16"/>
          <w:highlight w:val="cyan"/>
        </w:rPr>
        <w:t>.</w:t>
      </w:r>
      <w:r w:rsidRPr="00E94657">
        <w:rPr>
          <w:rFonts w:asciiTheme="minorHAnsi" w:hAnsiTheme="minorHAnsi" w:cstheme="minorHAnsi"/>
          <w:sz w:val="16"/>
        </w:rPr>
        <w:t xml:space="preserve"> Rather than being a force for progress, </w:t>
      </w:r>
      <w:r w:rsidRPr="00E94657">
        <w:rPr>
          <w:rFonts w:asciiTheme="minorHAnsi" w:hAnsiTheme="minorHAnsi" w:cstheme="minorHAnsi"/>
          <w:u w:val="single"/>
        </w:rPr>
        <w:t xml:space="preserve">private property and the nation state are the main obstacles </w:t>
      </w:r>
      <w:r w:rsidRPr="00E94657">
        <w:rPr>
          <w:rFonts w:asciiTheme="minorHAnsi" w:hAnsiTheme="minorHAnsi" w:cstheme="minorHAnsi"/>
          <w:highlight w:val="cyan"/>
          <w:u w:val="single"/>
        </w:rPr>
        <w:t>preventing us from putting an end to the pandemic</w:t>
      </w:r>
      <w:r w:rsidRPr="00E94657">
        <w:rPr>
          <w:rFonts w:asciiTheme="minorHAnsi" w:hAnsiTheme="minorHAnsi" w:cstheme="minorHAnsi"/>
          <w:u w:val="single"/>
        </w:rPr>
        <w:t>.</w:t>
      </w:r>
    </w:p>
    <w:p w14:paraId="249EAAB4" w14:textId="77777777" w:rsidR="00443923" w:rsidRPr="00E94657" w:rsidRDefault="00443923" w:rsidP="00443923">
      <w:pPr>
        <w:rPr>
          <w:rFonts w:asciiTheme="minorHAnsi" w:hAnsiTheme="minorHAnsi" w:cstheme="minorHAnsi"/>
          <w:u w:val="single"/>
        </w:rPr>
      </w:pPr>
      <w:r w:rsidRPr="00E94657">
        <w:rPr>
          <w:rFonts w:asciiTheme="minorHAnsi" w:hAnsiTheme="minorHAnsi" w:cstheme="minorHAnsi"/>
          <w:highlight w:val="cyan"/>
          <w:u w:val="single"/>
        </w:rPr>
        <w:t>Under a democratic, global plan of production we could put the</w:t>
      </w:r>
      <w:r w:rsidRPr="00E94657">
        <w:rPr>
          <w:rFonts w:asciiTheme="minorHAnsi" w:hAnsiTheme="minorHAnsi" w:cstheme="minorHAnsi"/>
          <w:u w:val="single"/>
        </w:rPr>
        <w:t xml:space="preserve"> mighty </w:t>
      </w:r>
      <w:r w:rsidRPr="00E94657">
        <w:rPr>
          <w:rFonts w:asciiTheme="minorHAnsi" w:hAnsiTheme="minorHAnsi" w:cstheme="minorHAnsi"/>
          <w:highlight w:val="cyan"/>
          <w:u w:val="single"/>
        </w:rPr>
        <w:t>forces of industry and science at the service of society</w:t>
      </w:r>
      <w:r w:rsidRPr="00E94657">
        <w:rPr>
          <w:rFonts w:asciiTheme="minorHAnsi" w:hAnsiTheme="minorHAnsi" w:cstheme="minorHAnsi"/>
          <w:u w:val="single"/>
        </w:rPr>
        <w:t>.</w:t>
      </w:r>
      <w:r w:rsidRPr="00E94657">
        <w:rPr>
          <w:rFonts w:asciiTheme="minorHAnsi" w:hAnsiTheme="minorHAnsi" w:cstheme="minorHAnsi"/>
          <w:sz w:val="16"/>
        </w:rPr>
        <w:t xml:space="preserve"> All the necessary research, technology and expertise could be marshalled </w:t>
      </w:r>
      <w:r w:rsidRPr="00E94657">
        <w:rPr>
          <w:rFonts w:asciiTheme="minorHAnsi" w:hAnsiTheme="minorHAnsi" w:cstheme="minorHAnsi"/>
          <w:highlight w:val="cyan"/>
          <w:u w:val="single"/>
        </w:rPr>
        <w:t>to fight this terrible virus.</w:t>
      </w:r>
    </w:p>
    <w:p w14:paraId="760779A7" w14:textId="77777777" w:rsidR="00443923" w:rsidRPr="00E94657" w:rsidRDefault="00443923" w:rsidP="00443923">
      <w:pPr>
        <w:rPr>
          <w:rFonts w:asciiTheme="minorHAnsi" w:hAnsiTheme="minorHAnsi" w:cstheme="minorHAnsi"/>
          <w:u w:val="single"/>
        </w:rPr>
      </w:pPr>
      <w:r w:rsidRPr="00E94657">
        <w:rPr>
          <w:rFonts w:asciiTheme="minorHAnsi" w:hAnsiTheme="minorHAnsi" w:cstheme="minorHAnsi"/>
          <w:u w:val="single"/>
        </w:rPr>
        <w:t xml:space="preserve">Vaccine </w:t>
      </w:r>
      <w:r w:rsidRPr="00E94657">
        <w:rPr>
          <w:rFonts w:asciiTheme="minorHAnsi" w:hAnsiTheme="minorHAnsi" w:cstheme="minorHAnsi"/>
          <w:highlight w:val="cyan"/>
          <w:u w:val="single"/>
        </w:rPr>
        <w:t>production could</w:t>
      </w:r>
      <w:r w:rsidRPr="00E94657">
        <w:rPr>
          <w:rFonts w:asciiTheme="minorHAnsi" w:hAnsiTheme="minorHAnsi" w:cstheme="minorHAnsi"/>
          <w:u w:val="single"/>
        </w:rPr>
        <w:t xml:space="preserve"> be stepped up to </w:t>
      </w:r>
      <w:r w:rsidRPr="00E94657">
        <w:rPr>
          <w:rFonts w:asciiTheme="minorHAnsi" w:hAnsiTheme="minorHAnsi" w:cstheme="minorHAnsi"/>
          <w:highlight w:val="cyan"/>
          <w:u w:val="single"/>
        </w:rPr>
        <w:t>reach the majority of the world population by the end of the year</w:t>
      </w:r>
      <w:r w:rsidRPr="00E94657">
        <w:rPr>
          <w:rFonts w:asciiTheme="minorHAnsi" w:hAnsiTheme="minorHAnsi" w:cstheme="minorHAnsi"/>
          <w:u w:val="single"/>
        </w:rPr>
        <w:t>.</w:t>
      </w:r>
    </w:p>
    <w:p w14:paraId="17D2F9B3" w14:textId="77777777" w:rsidR="00443923" w:rsidRPr="00E94657" w:rsidRDefault="00443923" w:rsidP="00443923">
      <w:pPr>
        <w:rPr>
          <w:rFonts w:asciiTheme="minorHAnsi" w:hAnsiTheme="minorHAnsi" w:cstheme="minorHAnsi"/>
          <w:u w:val="single"/>
        </w:rPr>
      </w:pPr>
      <w:r w:rsidRPr="00E94657">
        <w:rPr>
          <w:rFonts w:asciiTheme="minorHAnsi" w:hAnsiTheme="minorHAnsi" w:cstheme="minorHAnsi"/>
          <w:u w:val="single"/>
        </w:rPr>
        <w:t xml:space="preserve">It is </w:t>
      </w:r>
      <w:r w:rsidRPr="00E94657">
        <w:rPr>
          <w:rFonts w:asciiTheme="minorHAnsi" w:hAnsiTheme="minorHAnsi" w:cstheme="minorHAnsi"/>
          <w:highlight w:val="cyan"/>
          <w:u w:val="single"/>
        </w:rPr>
        <w:t>capitalism alone</w:t>
      </w:r>
      <w:r w:rsidRPr="00E94657">
        <w:rPr>
          <w:rFonts w:asciiTheme="minorHAnsi" w:hAnsiTheme="minorHAnsi" w:cstheme="minorHAnsi"/>
          <w:u w:val="single"/>
        </w:rPr>
        <w:t xml:space="preserve"> that </w:t>
      </w:r>
      <w:r w:rsidRPr="00E94657">
        <w:rPr>
          <w:rFonts w:asciiTheme="minorHAnsi" w:hAnsiTheme="minorHAnsi" w:cstheme="minorHAnsi"/>
          <w:highlight w:val="cyan"/>
          <w:u w:val="single"/>
        </w:rPr>
        <w:t>prevents this. We must fight</w:t>
      </w:r>
      <w:r w:rsidRPr="00E94657">
        <w:rPr>
          <w:rFonts w:asciiTheme="minorHAnsi" w:hAnsiTheme="minorHAnsi" w:cstheme="minorHAnsi"/>
          <w:u w:val="single"/>
        </w:rPr>
        <w:t xml:space="preserve"> the pandemic </w:t>
      </w:r>
      <w:r w:rsidRPr="00E94657">
        <w:rPr>
          <w:rFonts w:asciiTheme="minorHAnsi" w:hAnsiTheme="minorHAnsi" w:cstheme="minorHAnsi"/>
          <w:highlight w:val="cyan"/>
          <w:u w:val="single"/>
        </w:rPr>
        <w:t xml:space="preserve">with class struggle! </w:t>
      </w:r>
      <w:r w:rsidRPr="00E94657">
        <w:rPr>
          <w:rFonts w:asciiTheme="minorHAnsi" w:hAnsiTheme="minorHAnsi" w:cstheme="minorHAnsi"/>
          <w:u w:val="single"/>
        </w:rPr>
        <w:t>Expropriate the Big Pharma fat cats!</w:t>
      </w:r>
    </w:p>
    <w:p w14:paraId="7949B7F6" w14:textId="77777777" w:rsidR="00443923" w:rsidRPr="00443923" w:rsidRDefault="00443923" w:rsidP="00443923"/>
    <w:p w14:paraId="21AB64D8" w14:textId="6821E793" w:rsidR="005B513B" w:rsidRDefault="002A2BDC" w:rsidP="005B513B">
      <w:pPr>
        <w:pStyle w:val="Heading1"/>
      </w:pPr>
      <w:r>
        <w:lastRenderedPageBreak/>
        <w:t>AC</w:t>
      </w:r>
    </w:p>
    <w:p w14:paraId="4748826B" w14:textId="77777777" w:rsidR="005B513B" w:rsidRPr="00E94657" w:rsidRDefault="005B513B" w:rsidP="005B513B">
      <w:pPr>
        <w:rPr>
          <w:rFonts w:asciiTheme="minorHAnsi" w:hAnsiTheme="minorHAnsi" w:cstheme="minorHAnsi"/>
        </w:rPr>
      </w:pPr>
      <w:r w:rsidRPr="00E94657">
        <w:rPr>
          <w:rFonts w:asciiTheme="minorHAnsi" w:hAnsiTheme="minorHAnsi" w:cstheme="minorHAnsi"/>
        </w:rPr>
        <w:t>[brackets for clarification]</w:t>
      </w:r>
    </w:p>
    <w:p w14:paraId="43C01571" w14:textId="77777777" w:rsidR="005B513B" w:rsidRPr="00E94657" w:rsidRDefault="005B513B" w:rsidP="005B513B">
      <w:pPr>
        <w:rPr>
          <w:rFonts w:asciiTheme="minorHAnsi" w:hAnsiTheme="minorHAnsi" w:cstheme="minorHAnsi"/>
        </w:rPr>
      </w:pPr>
      <w:r w:rsidRPr="00E94657">
        <w:rPr>
          <w:rFonts w:asciiTheme="minorHAnsi" w:hAnsiTheme="minorHAnsi" w:cstheme="minorHAnsi"/>
        </w:rPr>
        <w:t>WTO=World Trade Organization</w:t>
      </w:r>
    </w:p>
    <w:p w14:paraId="3B037056" w14:textId="77777777" w:rsidR="005B513B" w:rsidRPr="00E94657" w:rsidRDefault="005B513B" w:rsidP="005B513B">
      <w:pPr>
        <w:rPr>
          <w:rFonts w:asciiTheme="minorHAnsi" w:hAnsiTheme="minorHAnsi" w:cstheme="minorHAnsi"/>
        </w:rPr>
      </w:pPr>
      <w:r w:rsidRPr="00E94657">
        <w:rPr>
          <w:rFonts w:asciiTheme="minorHAnsi" w:hAnsiTheme="minorHAnsi" w:cstheme="minorHAnsi"/>
        </w:rPr>
        <w:t>IP(P/R)=Intellectual Property (Protecions/Rights)</w:t>
      </w:r>
    </w:p>
    <w:p w14:paraId="0DF95662" w14:textId="77777777" w:rsidR="005B513B" w:rsidRDefault="005B513B" w:rsidP="005B513B"/>
    <w:p w14:paraId="3173977D" w14:textId="5CC152EE" w:rsidR="005B513B" w:rsidRDefault="005B513B" w:rsidP="005B513B"/>
    <w:p w14:paraId="7F976500" w14:textId="77777777" w:rsidR="002A2BDC" w:rsidRDefault="002A2BDC" w:rsidP="005B513B"/>
    <w:p w14:paraId="3A875E7E" w14:textId="77777777" w:rsidR="005B513B" w:rsidRDefault="005B513B" w:rsidP="005B513B"/>
    <w:p w14:paraId="7640D792" w14:textId="77777777" w:rsidR="005B513B" w:rsidRDefault="005B513B" w:rsidP="005B513B"/>
    <w:p w14:paraId="309AE70A" w14:textId="77777777" w:rsidR="005B513B" w:rsidRDefault="005B513B" w:rsidP="005B513B">
      <w:pPr>
        <w:pStyle w:val="Heading2"/>
      </w:pPr>
      <w:r>
        <w:lastRenderedPageBreak/>
        <w:t xml:space="preserve">1AC </w:t>
      </w:r>
    </w:p>
    <w:p w14:paraId="419E2CCB" w14:textId="77777777" w:rsidR="005B513B" w:rsidRPr="00E94657" w:rsidRDefault="005B513B" w:rsidP="005B513B">
      <w:pPr>
        <w:pStyle w:val="Heading4"/>
        <w:rPr>
          <w:rFonts w:asciiTheme="minorHAnsi" w:hAnsiTheme="minorHAnsi" w:cstheme="minorHAnsi"/>
        </w:rPr>
      </w:pPr>
      <w:r w:rsidRPr="00E94657">
        <w:rPr>
          <w:rFonts w:asciiTheme="minorHAnsi" w:hAnsiTheme="minorHAnsi" w:cstheme="minorHAnsi"/>
        </w:rPr>
        <w:t>Capitalism sustains itself on expansions of the commodity form for the purpose of capital accumulation, and in the Information Age, traditional forms of private property have been superseded by new regimes of intellectual property.</w:t>
      </w:r>
    </w:p>
    <w:p w14:paraId="6C29507E" w14:textId="77777777" w:rsidR="005B513B" w:rsidRDefault="005B513B" w:rsidP="005B513B">
      <w:pPr>
        <w:rPr>
          <w:rFonts w:asciiTheme="minorHAnsi" w:hAnsiTheme="minorHAnsi" w:cstheme="minorHAnsi"/>
        </w:rPr>
      </w:pPr>
      <w:r>
        <w:rPr>
          <w:rStyle w:val="Style13ptBold"/>
          <w:rFonts w:asciiTheme="minorHAnsi" w:hAnsiTheme="minorHAnsi" w:cstheme="minorHAnsi"/>
        </w:rPr>
        <w:t>Wright 14</w:t>
      </w:r>
      <w:r>
        <w:rPr>
          <w:rFonts w:asciiTheme="minorHAnsi" w:hAnsiTheme="minorHAnsi" w:cstheme="minorHAnsi"/>
        </w:rPr>
        <w:t xml:space="preserve"> [Jared M. Wright, PhD, 2020 Ph.D. in Sociology, Purdue University, IN Dissertation: Digital Contention: Collective Action Processes in Social Movements for Internet Rights and Freedom (Chair: Dr. Rachel L. Einwohner) 2012 M.A. in Sociology (Dean’s List), University of Houston, TX Master’s Thesis: Digital Contention: Anonymous and the Freedom of Information Movement (Chair: Dr. Helen Rose Ebaugh) 2006 B.A. in General Studies (Cum Laude), Lamar University, TX, The Digital Sociology Blog, “A Marxian View of Intellectual Property,” October 13, 2014, </w:t>
      </w:r>
      <w:hyperlink r:id="rId29" w:history="1">
        <w:r>
          <w:rPr>
            <w:rStyle w:val="Hyperlink"/>
            <w:rFonts w:asciiTheme="minorHAnsi" w:hAnsiTheme="minorHAnsi" w:cstheme="minorHAnsi"/>
            <w:color w:val="000000"/>
            <w:u w:val="single"/>
          </w:rPr>
          <w:t>https://jaredmwr.wordpress.com/2014/10/13/a-marxian-view-of-intellectual-property/]/</w:t>
        </w:r>
      </w:hyperlink>
      <w:r>
        <w:rPr>
          <w:rFonts w:asciiTheme="minorHAnsi" w:hAnsiTheme="minorHAnsi" w:cstheme="minorHAnsi"/>
        </w:rPr>
        <w:t xml:space="preserve"> lm </w:t>
      </w:r>
    </w:p>
    <w:p w14:paraId="0801EF6F" w14:textId="77777777" w:rsidR="005B513B" w:rsidRDefault="005B513B" w:rsidP="005B513B">
      <w:pPr>
        <w:rPr>
          <w:rFonts w:asciiTheme="minorHAnsi" w:hAnsiTheme="minorHAnsi" w:cstheme="minorHAnsi"/>
          <w:sz w:val="16"/>
        </w:rPr>
      </w:pPr>
      <w:r>
        <w:rPr>
          <w:rFonts w:asciiTheme="minorHAnsi" w:hAnsiTheme="minorHAnsi" w:cstheme="minorHAnsi"/>
          <w:sz w:val="16"/>
        </w:rPr>
        <w:t xml:space="preserve">In the Information Age, post-industrial economies reward those who control and process information (Kennard 2000). As a result, </w:t>
      </w:r>
      <w:r>
        <w:rPr>
          <w:rFonts w:asciiTheme="minorHAnsi" w:hAnsiTheme="minorHAnsi" w:cstheme="minorHAnsi"/>
          <w:u w:val="single"/>
        </w:rPr>
        <w:t xml:space="preserve">access to and </w:t>
      </w:r>
      <w:r>
        <w:rPr>
          <w:rFonts w:asciiTheme="minorHAnsi" w:hAnsiTheme="minorHAnsi" w:cstheme="minorHAnsi"/>
          <w:highlight w:val="cyan"/>
          <w:u w:val="single"/>
        </w:rPr>
        <w:t>control over info</w:t>
      </w:r>
      <w:r w:rsidRPr="008E5872">
        <w:rPr>
          <w:rFonts w:asciiTheme="minorHAnsi" w:hAnsiTheme="minorHAnsi" w:cstheme="minorHAnsi"/>
          <w:u w:val="single"/>
        </w:rPr>
        <w:t xml:space="preserve">rmation </w:t>
      </w:r>
      <w:r>
        <w:rPr>
          <w:rFonts w:asciiTheme="minorHAnsi" w:hAnsiTheme="minorHAnsi" w:cstheme="minorHAnsi"/>
          <w:highlight w:val="cyan"/>
          <w:u w:val="single"/>
        </w:rPr>
        <w:t>has become a</w:t>
      </w:r>
      <w:r>
        <w:rPr>
          <w:rFonts w:asciiTheme="minorHAnsi" w:hAnsiTheme="minorHAnsi" w:cstheme="minorHAnsi"/>
          <w:u w:val="single"/>
        </w:rPr>
        <w:t xml:space="preserve"> potent </w:t>
      </w:r>
      <w:r>
        <w:rPr>
          <w:rFonts w:asciiTheme="minorHAnsi" w:hAnsiTheme="minorHAnsi" w:cstheme="minorHAnsi"/>
          <w:highlight w:val="cyan"/>
          <w:u w:val="single"/>
        </w:rPr>
        <w:t>new source of power and</w:t>
      </w:r>
      <w:r>
        <w:rPr>
          <w:rFonts w:asciiTheme="minorHAnsi" w:hAnsiTheme="minorHAnsi" w:cstheme="minorHAnsi"/>
          <w:u w:val="single"/>
        </w:rPr>
        <w:t xml:space="preserve"> tool of </w:t>
      </w:r>
      <w:r>
        <w:rPr>
          <w:rFonts w:asciiTheme="minorHAnsi" w:hAnsiTheme="minorHAnsi" w:cstheme="minorHAnsi"/>
          <w:highlight w:val="cyan"/>
          <w:u w:val="single"/>
        </w:rPr>
        <w:t>oppression</w:t>
      </w:r>
      <w:r>
        <w:rPr>
          <w:rFonts w:asciiTheme="minorHAnsi" w:hAnsiTheme="minorHAnsi" w:cstheme="minorHAnsi"/>
          <w:sz w:val="16"/>
        </w:rPr>
        <w:t xml:space="preserve">. Powerful </w:t>
      </w:r>
      <w:r>
        <w:rPr>
          <w:rFonts w:asciiTheme="minorHAnsi" w:hAnsiTheme="minorHAnsi" w:cstheme="minorHAnsi"/>
          <w:highlight w:val="cyan"/>
          <w:u w:val="single"/>
        </w:rPr>
        <w:t>corporate elites</w:t>
      </w:r>
      <w:r>
        <w:rPr>
          <w:rFonts w:asciiTheme="minorHAnsi" w:hAnsiTheme="minorHAnsi" w:cstheme="minorHAnsi"/>
          <w:sz w:val="16"/>
        </w:rPr>
        <w:t xml:space="preserve">, the modern bourgeoisie, </w:t>
      </w:r>
      <w:r>
        <w:rPr>
          <w:rFonts w:asciiTheme="minorHAnsi" w:hAnsiTheme="minorHAnsi" w:cstheme="minorHAnsi"/>
          <w:u w:val="single"/>
        </w:rPr>
        <w:t xml:space="preserve">have begun systematically </w:t>
      </w:r>
      <w:r>
        <w:rPr>
          <w:rFonts w:asciiTheme="minorHAnsi" w:hAnsiTheme="minorHAnsi" w:cstheme="minorHAnsi"/>
          <w:highlight w:val="cyan"/>
          <w:u w:val="single"/>
        </w:rPr>
        <w:t>amass</w:t>
      </w:r>
      <w:r w:rsidRPr="008E5872">
        <w:rPr>
          <w:rFonts w:asciiTheme="minorHAnsi" w:hAnsiTheme="minorHAnsi" w:cstheme="minorHAnsi"/>
          <w:u w:val="single"/>
        </w:rPr>
        <w:t>ing</w:t>
      </w:r>
      <w:r>
        <w:rPr>
          <w:rFonts w:asciiTheme="minorHAnsi" w:hAnsiTheme="minorHAnsi" w:cstheme="minorHAnsi"/>
          <w:u w:val="single"/>
        </w:rPr>
        <w:t xml:space="preserve"> ownership of information and </w:t>
      </w:r>
      <w:r>
        <w:rPr>
          <w:rFonts w:asciiTheme="minorHAnsi" w:hAnsiTheme="minorHAnsi" w:cstheme="minorHAnsi"/>
          <w:highlight w:val="cyan"/>
          <w:u w:val="single"/>
        </w:rPr>
        <w:t>ideas</w:t>
      </w:r>
      <w:r>
        <w:rPr>
          <w:rFonts w:asciiTheme="minorHAnsi" w:hAnsiTheme="minorHAnsi" w:cstheme="minorHAnsi"/>
          <w:sz w:val="16"/>
        </w:rPr>
        <w:t xml:space="preserve">; </w:t>
      </w:r>
      <w:r>
        <w:rPr>
          <w:rFonts w:asciiTheme="minorHAnsi" w:hAnsiTheme="minorHAnsi" w:cstheme="minorHAnsi"/>
          <w:highlight w:val="cyan"/>
          <w:u w:val="single"/>
        </w:rPr>
        <w:t>convert</w:t>
      </w:r>
      <w:r>
        <w:rPr>
          <w:rFonts w:asciiTheme="minorHAnsi" w:hAnsiTheme="minorHAnsi" w:cstheme="minorHAnsi"/>
          <w:u w:val="single"/>
        </w:rPr>
        <w:t>ing</w:t>
      </w:r>
      <w:r>
        <w:rPr>
          <w:rFonts w:asciiTheme="minorHAnsi" w:hAnsiTheme="minorHAnsi" w:cstheme="minorHAnsi"/>
          <w:sz w:val="16"/>
        </w:rPr>
        <w:t xml:space="preserve"> much of </w:t>
      </w:r>
      <w:r>
        <w:rPr>
          <w:rFonts w:asciiTheme="minorHAnsi" w:hAnsiTheme="minorHAnsi" w:cstheme="minorHAnsi"/>
          <w:u w:val="single"/>
        </w:rPr>
        <w:t>what was</w:t>
      </w:r>
      <w:r>
        <w:rPr>
          <w:rFonts w:asciiTheme="minorHAnsi" w:hAnsiTheme="minorHAnsi" w:cstheme="minorHAnsi"/>
          <w:sz w:val="16"/>
        </w:rPr>
        <w:t xml:space="preserve"> once considered </w:t>
      </w:r>
      <w:r>
        <w:rPr>
          <w:rFonts w:asciiTheme="minorHAnsi" w:hAnsiTheme="minorHAnsi" w:cstheme="minorHAnsi"/>
          <w:u w:val="single"/>
        </w:rPr>
        <w:t xml:space="preserve">part of </w:t>
      </w:r>
      <w:r>
        <w:rPr>
          <w:rFonts w:asciiTheme="minorHAnsi" w:hAnsiTheme="minorHAnsi" w:cstheme="minorHAnsi"/>
          <w:highlight w:val="cyan"/>
          <w:u w:val="single"/>
        </w:rPr>
        <w:t xml:space="preserve">the </w:t>
      </w:r>
      <w:r w:rsidRPr="00B45D85">
        <w:rPr>
          <w:rFonts w:asciiTheme="minorHAnsi" w:hAnsiTheme="minorHAnsi" w:cstheme="minorHAnsi"/>
          <w:highlight w:val="cyan"/>
          <w:u w:val="single"/>
        </w:rPr>
        <w:t>public sphere</w:t>
      </w:r>
      <w:r w:rsidRPr="008E5872">
        <w:rPr>
          <w:rFonts w:asciiTheme="minorHAnsi" w:hAnsiTheme="minorHAnsi" w:cstheme="minorHAnsi"/>
          <w:highlight w:val="cyan"/>
          <w:u w:val="single"/>
        </w:rPr>
        <w:t xml:space="preserve"> </w:t>
      </w:r>
      <w:r>
        <w:rPr>
          <w:rFonts w:asciiTheme="minorHAnsi" w:hAnsiTheme="minorHAnsi" w:cstheme="minorHAnsi"/>
          <w:highlight w:val="cyan"/>
          <w:u w:val="single"/>
        </w:rPr>
        <w:t>into</w:t>
      </w:r>
      <w:r>
        <w:rPr>
          <w:rFonts w:asciiTheme="minorHAnsi" w:hAnsiTheme="minorHAnsi" w:cstheme="minorHAnsi"/>
          <w:u w:val="single"/>
        </w:rPr>
        <w:t xml:space="preserve"> their own </w:t>
      </w:r>
      <w:r>
        <w:rPr>
          <w:rFonts w:asciiTheme="minorHAnsi" w:hAnsiTheme="minorHAnsi" w:cstheme="minorHAnsi"/>
          <w:highlight w:val="cyan"/>
          <w:u w:val="single"/>
        </w:rPr>
        <w:t>private property</w:t>
      </w:r>
      <w:r>
        <w:rPr>
          <w:rFonts w:asciiTheme="minorHAnsi" w:hAnsiTheme="minorHAnsi" w:cstheme="minorHAnsi"/>
          <w:sz w:val="16"/>
        </w:rPr>
        <w:t xml:space="preserve">. Meanwhile, </w:t>
      </w:r>
      <w:r>
        <w:rPr>
          <w:rFonts w:asciiTheme="minorHAnsi" w:hAnsiTheme="minorHAnsi" w:cstheme="minorHAnsi"/>
          <w:u w:val="single"/>
        </w:rPr>
        <w:t>those who produce</w:t>
      </w:r>
      <w:r>
        <w:rPr>
          <w:rFonts w:asciiTheme="minorHAnsi" w:hAnsiTheme="minorHAnsi" w:cstheme="minorHAnsi"/>
          <w:sz w:val="16"/>
        </w:rPr>
        <w:t xml:space="preserve"> and work within this realm of information and </w:t>
      </w:r>
      <w:r>
        <w:rPr>
          <w:rFonts w:asciiTheme="minorHAnsi" w:hAnsiTheme="minorHAnsi" w:cstheme="minorHAnsi"/>
          <w:u w:val="single"/>
        </w:rPr>
        <w:t xml:space="preserve">ideas, </w:t>
      </w:r>
      <w:r>
        <w:rPr>
          <w:rFonts w:asciiTheme="minorHAnsi" w:hAnsiTheme="minorHAnsi" w:cstheme="minorHAnsi"/>
          <w:highlight w:val="cyan"/>
          <w:u w:val="single"/>
        </w:rPr>
        <w:t>intellectual laborers</w:t>
      </w:r>
      <w:r>
        <w:rPr>
          <w:rFonts w:asciiTheme="minorHAnsi" w:hAnsiTheme="minorHAnsi" w:cstheme="minorHAnsi"/>
          <w:u w:val="single"/>
        </w:rPr>
        <w:t xml:space="preserve">, </w:t>
      </w:r>
      <w:r>
        <w:rPr>
          <w:rFonts w:asciiTheme="minorHAnsi" w:hAnsiTheme="minorHAnsi" w:cstheme="minorHAnsi"/>
          <w:highlight w:val="cyan"/>
          <w:u w:val="single"/>
        </w:rPr>
        <w:t>are</w:t>
      </w:r>
      <w:r>
        <w:rPr>
          <w:rFonts w:asciiTheme="minorHAnsi" w:hAnsiTheme="minorHAnsi" w:cstheme="minorHAnsi"/>
          <w:u w:val="single"/>
        </w:rPr>
        <w:t xml:space="preserve"> being </w:t>
      </w:r>
      <w:r w:rsidRPr="00B45D85">
        <w:rPr>
          <w:rFonts w:asciiTheme="minorHAnsi" w:hAnsiTheme="minorHAnsi" w:cstheme="minorHAnsi"/>
          <w:u w:val="single"/>
        </w:rPr>
        <w:t>increasingly</w:t>
      </w:r>
      <w:r>
        <w:rPr>
          <w:rFonts w:asciiTheme="minorHAnsi" w:hAnsiTheme="minorHAnsi" w:cstheme="minorHAnsi"/>
          <w:u w:val="single"/>
        </w:rPr>
        <w:t xml:space="preserve"> exploited, </w:t>
      </w:r>
      <w:r>
        <w:rPr>
          <w:rFonts w:asciiTheme="minorHAnsi" w:hAnsiTheme="minorHAnsi" w:cstheme="minorHAnsi"/>
          <w:highlight w:val="cyan"/>
          <w:u w:val="single"/>
        </w:rPr>
        <w:t>alienated</w:t>
      </w:r>
      <w:r>
        <w:rPr>
          <w:rFonts w:asciiTheme="minorHAnsi" w:hAnsiTheme="minorHAnsi" w:cstheme="minorHAnsi"/>
          <w:u w:val="single"/>
        </w:rPr>
        <w:t xml:space="preserve">, and deprived </w:t>
      </w:r>
      <w:r w:rsidRPr="008E5872">
        <w:rPr>
          <w:rFonts w:asciiTheme="minorHAnsi" w:hAnsiTheme="minorHAnsi" w:cstheme="minorHAnsi"/>
          <w:u w:val="single"/>
        </w:rPr>
        <w:t>of</w:t>
      </w:r>
      <w:r>
        <w:rPr>
          <w:rFonts w:asciiTheme="minorHAnsi" w:hAnsiTheme="minorHAnsi" w:cstheme="minorHAnsi"/>
          <w:sz w:val="16"/>
        </w:rPr>
        <w:t xml:space="preserve"> the true value of </w:t>
      </w:r>
      <w:r w:rsidRPr="008E5872">
        <w:rPr>
          <w:rFonts w:asciiTheme="minorHAnsi" w:hAnsiTheme="minorHAnsi" w:cstheme="minorHAnsi"/>
          <w:u w:val="single"/>
        </w:rPr>
        <w:t>the products of their labor</w:t>
      </w:r>
      <w:r>
        <w:rPr>
          <w:rFonts w:asciiTheme="minorHAnsi" w:hAnsiTheme="minorHAnsi" w:cstheme="minorHAnsi"/>
          <w:sz w:val="16"/>
        </w:rPr>
        <w:t xml:space="preserve">. This </w:t>
      </w:r>
      <w:r>
        <w:rPr>
          <w:rFonts w:asciiTheme="minorHAnsi" w:hAnsiTheme="minorHAnsi" w:cstheme="minorHAnsi"/>
          <w:u w:val="single"/>
        </w:rPr>
        <w:t>consolidation of property into the hands of a few</w:t>
      </w:r>
      <w:r>
        <w:rPr>
          <w:rFonts w:asciiTheme="minorHAnsi" w:hAnsiTheme="minorHAnsi" w:cstheme="minorHAnsi"/>
          <w:sz w:val="16"/>
        </w:rPr>
        <w:t xml:space="preserve"> and exploitation of intellectual labor and its products i</w:t>
      </w:r>
      <w:r>
        <w:rPr>
          <w:rFonts w:asciiTheme="minorHAnsi" w:hAnsiTheme="minorHAnsi" w:cstheme="minorHAnsi"/>
          <w:u w:val="single"/>
        </w:rPr>
        <w:t xml:space="preserve">s </w:t>
      </w:r>
      <w:r>
        <w:rPr>
          <w:rFonts w:asciiTheme="minorHAnsi" w:hAnsiTheme="minorHAnsi" w:cstheme="minorHAnsi"/>
          <w:highlight w:val="cyan"/>
          <w:u w:val="single"/>
        </w:rPr>
        <w:t>made possible by</w:t>
      </w:r>
      <w:r>
        <w:rPr>
          <w:rFonts w:asciiTheme="minorHAnsi" w:hAnsiTheme="minorHAnsi" w:cstheme="minorHAnsi"/>
          <w:u w:val="single"/>
        </w:rPr>
        <w:t xml:space="preserve"> a </w:t>
      </w:r>
      <w:r>
        <w:rPr>
          <w:rFonts w:asciiTheme="minorHAnsi" w:hAnsiTheme="minorHAnsi" w:cstheme="minorHAnsi"/>
          <w:sz w:val="16"/>
        </w:rPr>
        <w:t xml:space="preserve">relatively </w:t>
      </w:r>
      <w:r>
        <w:rPr>
          <w:rFonts w:asciiTheme="minorHAnsi" w:hAnsiTheme="minorHAnsi" w:cstheme="minorHAnsi"/>
          <w:u w:val="single"/>
        </w:rPr>
        <w:t xml:space="preserve">recently developed </w:t>
      </w:r>
      <w:r>
        <w:rPr>
          <w:rFonts w:asciiTheme="minorHAnsi" w:hAnsiTheme="minorHAnsi" w:cstheme="minorHAnsi"/>
          <w:highlight w:val="cyan"/>
          <w:u w:val="single"/>
        </w:rPr>
        <w:t>legal</w:t>
      </w:r>
      <w:r>
        <w:rPr>
          <w:rFonts w:asciiTheme="minorHAnsi" w:hAnsiTheme="minorHAnsi" w:cstheme="minorHAnsi"/>
          <w:u w:val="single"/>
        </w:rPr>
        <w:t xml:space="preserve"> mechanism</w:t>
      </w:r>
      <w:r>
        <w:rPr>
          <w:rFonts w:asciiTheme="minorHAnsi" w:hAnsiTheme="minorHAnsi" w:cstheme="minorHAnsi"/>
          <w:sz w:val="16"/>
        </w:rPr>
        <w:t xml:space="preserve"> known as </w:t>
      </w:r>
      <w:r>
        <w:rPr>
          <w:rFonts w:asciiTheme="minorHAnsi" w:hAnsiTheme="minorHAnsi" w:cstheme="minorHAnsi"/>
          <w:u w:val="single"/>
        </w:rPr>
        <w:t>intellectual property (</w:t>
      </w:r>
      <w:r>
        <w:rPr>
          <w:rFonts w:asciiTheme="minorHAnsi" w:hAnsiTheme="minorHAnsi" w:cstheme="minorHAnsi"/>
          <w:highlight w:val="cyan"/>
          <w:u w:val="single"/>
        </w:rPr>
        <w:t>IP</w:t>
      </w:r>
      <w:r>
        <w:rPr>
          <w:rFonts w:asciiTheme="minorHAnsi" w:hAnsiTheme="minorHAnsi" w:cstheme="minorHAnsi"/>
          <w:u w:val="single"/>
        </w:rPr>
        <w:t>).</w:t>
      </w:r>
    </w:p>
    <w:p w14:paraId="4D4B19F7" w14:textId="77777777" w:rsidR="005B513B" w:rsidRDefault="005B513B" w:rsidP="005B513B">
      <w:pPr>
        <w:rPr>
          <w:rFonts w:asciiTheme="minorHAnsi" w:hAnsiTheme="minorHAnsi" w:cstheme="minorHAnsi"/>
          <w:sz w:val="16"/>
        </w:rPr>
      </w:pPr>
      <w:r>
        <w:rPr>
          <w:rFonts w:asciiTheme="minorHAnsi" w:hAnsiTheme="minorHAnsi" w:cstheme="minorHAnsi"/>
          <w:sz w:val="16"/>
        </w:rPr>
        <w:t xml:space="preserve">Because </w:t>
      </w:r>
      <w:r>
        <w:rPr>
          <w:rFonts w:asciiTheme="minorHAnsi" w:hAnsiTheme="minorHAnsi" w:cstheme="minorHAnsi"/>
          <w:u w:val="single"/>
        </w:rPr>
        <w:t>Marx believed</w:t>
      </w:r>
      <w:r>
        <w:rPr>
          <w:rFonts w:asciiTheme="minorHAnsi" w:hAnsiTheme="minorHAnsi" w:cstheme="minorHAnsi"/>
          <w:sz w:val="16"/>
        </w:rPr>
        <w:t xml:space="preserve"> that </w:t>
      </w:r>
      <w:r w:rsidRPr="00090494">
        <w:rPr>
          <w:rFonts w:asciiTheme="minorHAnsi" w:hAnsiTheme="minorHAnsi" w:cstheme="minorHAnsi"/>
          <w:u w:val="single"/>
        </w:rPr>
        <w:t>the act of creating</w:t>
      </w:r>
      <w:r>
        <w:rPr>
          <w:rFonts w:asciiTheme="minorHAnsi" w:hAnsiTheme="minorHAnsi" w:cstheme="minorHAnsi"/>
          <w:u w:val="single"/>
        </w:rPr>
        <w:t xml:space="preserve"> something wa</w:t>
      </w:r>
      <w:r w:rsidRPr="00090494">
        <w:rPr>
          <w:rFonts w:asciiTheme="minorHAnsi" w:hAnsiTheme="minorHAnsi" w:cstheme="minorHAnsi"/>
          <w:u w:val="single"/>
        </w:rPr>
        <w:t>s essential to one’s identity</w:t>
      </w:r>
      <w:r>
        <w:rPr>
          <w:rFonts w:asciiTheme="minorHAnsi" w:hAnsiTheme="minorHAnsi" w:cstheme="minorHAnsi"/>
          <w:sz w:val="16"/>
        </w:rPr>
        <w:t xml:space="preserve">, </w:t>
      </w:r>
      <w:r>
        <w:rPr>
          <w:rFonts w:asciiTheme="minorHAnsi" w:hAnsiTheme="minorHAnsi" w:cstheme="minorHAnsi"/>
          <w:u w:val="single"/>
        </w:rPr>
        <w:t>alienating workers from the products of their labor</w:t>
      </w:r>
      <w:r>
        <w:rPr>
          <w:rFonts w:asciiTheme="minorHAnsi" w:hAnsiTheme="minorHAnsi" w:cstheme="minorHAnsi"/>
          <w:sz w:val="16"/>
        </w:rPr>
        <w:t xml:space="preserve">, and from their labor itself, </w:t>
      </w:r>
      <w:r>
        <w:rPr>
          <w:rFonts w:asciiTheme="minorHAnsi" w:hAnsiTheme="minorHAnsi" w:cstheme="minorHAnsi"/>
          <w:u w:val="single"/>
        </w:rPr>
        <w:t>alienated workers from their natural state of</w:t>
      </w:r>
      <w:r>
        <w:rPr>
          <w:rFonts w:asciiTheme="minorHAnsi" w:hAnsiTheme="minorHAnsi" w:cstheme="minorHAnsi"/>
          <w:sz w:val="16"/>
        </w:rPr>
        <w:t> species-</w:t>
      </w:r>
      <w:r>
        <w:rPr>
          <w:rFonts w:asciiTheme="minorHAnsi" w:hAnsiTheme="minorHAnsi" w:cstheme="minorHAnsi"/>
          <w:u w:val="single"/>
        </w:rPr>
        <w:t>being</w:t>
      </w:r>
      <w:r>
        <w:rPr>
          <w:rFonts w:asciiTheme="minorHAnsi" w:hAnsiTheme="minorHAnsi" w:cstheme="minorHAnsi"/>
          <w:sz w:val="16"/>
        </w:rPr>
        <w:t xml:space="preserve"> and thus from themselves and each other. </w:t>
      </w:r>
      <w:r>
        <w:rPr>
          <w:rFonts w:asciiTheme="minorHAnsi" w:hAnsiTheme="minorHAnsi" w:cstheme="minorHAnsi"/>
          <w:u w:val="single"/>
        </w:rPr>
        <w:t xml:space="preserve">The </w:t>
      </w:r>
      <w:r w:rsidRPr="00090494">
        <w:rPr>
          <w:rFonts w:asciiTheme="minorHAnsi" w:hAnsiTheme="minorHAnsi" w:cstheme="minorHAnsi"/>
          <w:u w:val="single"/>
        </w:rPr>
        <w:t>Capitalist owners appropriated</w:t>
      </w:r>
      <w:r>
        <w:rPr>
          <w:rFonts w:asciiTheme="minorHAnsi" w:hAnsiTheme="minorHAnsi" w:cstheme="minorHAnsi"/>
          <w:u w:val="single"/>
        </w:rPr>
        <w:t xml:space="preserve"> not only the workers’ labor</w:t>
      </w:r>
      <w:r>
        <w:rPr>
          <w:rFonts w:asciiTheme="minorHAnsi" w:hAnsiTheme="minorHAnsi" w:cstheme="minorHAnsi"/>
          <w:sz w:val="16"/>
        </w:rPr>
        <w:t xml:space="preserve"> and products thereof, </w:t>
      </w:r>
      <w:r>
        <w:rPr>
          <w:rFonts w:asciiTheme="minorHAnsi" w:hAnsiTheme="minorHAnsi" w:cstheme="minorHAnsi"/>
          <w:u w:val="single"/>
        </w:rPr>
        <w:t xml:space="preserve">but also </w:t>
      </w:r>
      <w:r w:rsidRPr="00090494">
        <w:rPr>
          <w:rFonts w:asciiTheme="minorHAnsi" w:hAnsiTheme="minorHAnsi" w:cstheme="minorHAnsi"/>
          <w:u w:val="single"/>
        </w:rPr>
        <w:t>the workers’ sense of identity</w:t>
      </w:r>
      <w:r>
        <w:rPr>
          <w:rFonts w:asciiTheme="minorHAnsi" w:hAnsiTheme="minorHAnsi" w:cstheme="minorHAnsi"/>
          <w:sz w:val="16"/>
        </w:rPr>
        <w:t xml:space="preserve"> and wholeness as a human being. </w:t>
      </w:r>
      <w:r>
        <w:rPr>
          <w:rFonts w:asciiTheme="minorHAnsi" w:hAnsiTheme="minorHAnsi" w:cstheme="minorHAnsi"/>
          <w:u w:val="single"/>
        </w:rPr>
        <w:t xml:space="preserve">Workers </w:t>
      </w:r>
      <w:r w:rsidRPr="00090494">
        <w:rPr>
          <w:rFonts w:asciiTheme="minorHAnsi" w:hAnsiTheme="minorHAnsi" w:cstheme="minorHAnsi"/>
          <w:u w:val="single"/>
        </w:rPr>
        <w:t>therefore</w:t>
      </w:r>
      <w:r>
        <w:rPr>
          <w:rFonts w:asciiTheme="minorHAnsi" w:hAnsiTheme="minorHAnsi" w:cstheme="minorHAnsi"/>
          <w:u w:val="single"/>
        </w:rPr>
        <w:t xml:space="preserve"> become increasingly alienated</w:t>
      </w:r>
      <w:r>
        <w:rPr>
          <w:rFonts w:asciiTheme="minorHAnsi" w:hAnsiTheme="minorHAnsi" w:cstheme="minorHAnsi"/>
          <w:sz w:val="16"/>
        </w:rPr>
        <w:t xml:space="preserve"> and devalued. “</w:t>
      </w:r>
      <w:r w:rsidRPr="00090494">
        <w:rPr>
          <w:rFonts w:asciiTheme="minorHAnsi" w:hAnsiTheme="minorHAnsi" w:cstheme="minorHAnsi"/>
          <w:highlight w:val="cyan"/>
          <w:u w:val="single"/>
        </w:rPr>
        <w:t>The</w:t>
      </w:r>
      <w:r>
        <w:rPr>
          <w:rFonts w:asciiTheme="minorHAnsi" w:hAnsiTheme="minorHAnsi" w:cstheme="minorHAnsi"/>
          <w:highlight w:val="cyan"/>
          <w:u w:val="single"/>
        </w:rPr>
        <w:t xml:space="preserve"> worker becomes an even cheaper commodity</w:t>
      </w:r>
      <w:r>
        <w:rPr>
          <w:rFonts w:asciiTheme="minorHAnsi" w:hAnsiTheme="minorHAnsi" w:cstheme="minorHAnsi"/>
          <w:sz w:val="16"/>
        </w:rPr>
        <w:t xml:space="preserve"> the more commodities he creates… Labour produces not only commodities; it produces itself and </w:t>
      </w:r>
      <w:r>
        <w:rPr>
          <w:rFonts w:asciiTheme="minorHAnsi" w:hAnsiTheme="minorHAnsi" w:cstheme="minorHAnsi"/>
          <w:u w:val="single"/>
        </w:rPr>
        <w:t>the worker</w:t>
      </w:r>
      <w:r>
        <w:rPr>
          <w:rFonts w:asciiTheme="minorHAnsi" w:hAnsiTheme="minorHAnsi" w:cstheme="minorHAnsi"/>
          <w:sz w:val="16"/>
        </w:rPr>
        <w:t xml:space="preserve"> as a commodity… </w:t>
      </w:r>
      <w:r>
        <w:rPr>
          <w:rFonts w:asciiTheme="minorHAnsi" w:hAnsiTheme="minorHAnsi" w:cstheme="minorHAnsi"/>
          <w:u w:val="single"/>
        </w:rPr>
        <w:t>the object which labour produces</w:t>
      </w:r>
      <w:r>
        <w:rPr>
          <w:rFonts w:asciiTheme="minorHAnsi" w:hAnsiTheme="minorHAnsi" w:cstheme="minorHAnsi"/>
          <w:sz w:val="16"/>
        </w:rPr>
        <w:t xml:space="preserve"> – labour’s product – </w:t>
      </w:r>
      <w:r>
        <w:rPr>
          <w:rFonts w:asciiTheme="minorHAnsi" w:hAnsiTheme="minorHAnsi" w:cstheme="minorHAnsi"/>
          <w:u w:val="single"/>
        </w:rPr>
        <w:t>confronts it as something alien,</w:t>
      </w:r>
      <w:r>
        <w:rPr>
          <w:rFonts w:asciiTheme="minorHAnsi" w:hAnsiTheme="minorHAnsi" w:cstheme="minorHAnsi"/>
          <w:sz w:val="16"/>
        </w:rPr>
        <w:t xml:space="preserve"> as a power independent of the producer… this realization of labour appears </w:t>
      </w:r>
      <w:r>
        <w:rPr>
          <w:rFonts w:asciiTheme="minorHAnsi" w:hAnsiTheme="minorHAnsi" w:cstheme="minorHAnsi"/>
          <w:u w:val="single"/>
        </w:rPr>
        <w:t>as a loss of reality for the workers</w:t>
      </w:r>
      <w:r>
        <w:rPr>
          <w:rFonts w:asciiTheme="minorHAnsi" w:hAnsiTheme="minorHAnsi" w:cstheme="minorHAnsi"/>
          <w:sz w:val="16"/>
        </w:rPr>
        <w:t>; objectification as loss of the object and object-bondage; appropriation as estrangement, as alienation” (Marx &amp; Engels 1978:71-72).</w:t>
      </w:r>
    </w:p>
    <w:p w14:paraId="552FEBC0" w14:textId="77777777" w:rsidR="005B513B" w:rsidRDefault="005B513B" w:rsidP="005B513B">
      <w:pPr>
        <w:rPr>
          <w:rFonts w:asciiTheme="minorHAnsi" w:hAnsiTheme="minorHAnsi" w:cstheme="minorHAnsi"/>
          <w:sz w:val="16"/>
        </w:rPr>
      </w:pPr>
      <w:r>
        <w:rPr>
          <w:rFonts w:asciiTheme="minorHAnsi" w:hAnsiTheme="minorHAnsi" w:cstheme="minorHAnsi"/>
          <w:sz w:val="16"/>
        </w:rPr>
        <w:t xml:space="preserve">Ultimately, </w:t>
      </w:r>
      <w:r w:rsidRPr="008E5872">
        <w:rPr>
          <w:rFonts w:asciiTheme="minorHAnsi" w:hAnsiTheme="minorHAnsi" w:cstheme="minorHAnsi"/>
          <w:u w:val="single"/>
        </w:rPr>
        <w:t xml:space="preserve">workers become </w:t>
      </w:r>
      <w:r>
        <w:rPr>
          <w:rFonts w:asciiTheme="minorHAnsi" w:hAnsiTheme="minorHAnsi" w:cstheme="minorHAnsi"/>
          <w:highlight w:val="cyan"/>
          <w:u w:val="single"/>
        </w:rPr>
        <w:t>alienated</w:t>
      </w:r>
      <w:r>
        <w:rPr>
          <w:rFonts w:asciiTheme="minorHAnsi" w:hAnsiTheme="minorHAnsi" w:cstheme="minorHAnsi"/>
          <w:u w:val="single"/>
        </w:rPr>
        <w:t xml:space="preserve"> from the bourgeois owners and the entire system of private property</w:t>
      </w:r>
      <w:r>
        <w:rPr>
          <w:rFonts w:asciiTheme="minorHAnsi" w:hAnsiTheme="minorHAnsi" w:cstheme="minorHAnsi"/>
          <w:sz w:val="16"/>
        </w:rPr>
        <w:t xml:space="preserve">. “An immediate consequence of the fact that </w:t>
      </w:r>
      <w:r>
        <w:rPr>
          <w:rFonts w:asciiTheme="minorHAnsi" w:hAnsiTheme="minorHAnsi" w:cstheme="minorHAnsi"/>
          <w:u w:val="single"/>
        </w:rPr>
        <w:t>man is estranged from the product of his labour</w:t>
      </w:r>
      <w:r>
        <w:rPr>
          <w:rFonts w:asciiTheme="minorHAnsi" w:hAnsiTheme="minorHAnsi" w:cstheme="minorHAnsi"/>
          <w:sz w:val="16"/>
        </w:rPr>
        <w:t xml:space="preserve">, from his life activity, </w:t>
      </w:r>
      <w:r>
        <w:rPr>
          <w:rFonts w:asciiTheme="minorHAnsi" w:hAnsiTheme="minorHAnsi" w:cstheme="minorHAnsi"/>
          <w:highlight w:val="cyan"/>
          <w:u w:val="single"/>
        </w:rPr>
        <w:t>from [t]h[e]i[r]</w:t>
      </w:r>
      <w:r>
        <w:rPr>
          <w:rFonts w:asciiTheme="minorHAnsi" w:hAnsiTheme="minorHAnsi" w:cstheme="minorHAnsi"/>
          <w:u w:val="single"/>
        </w:rPr>
        <w:t>s</w:t>
      </w:r>
      <w:r>
        <w:rPr>
          <w:rFonts w:asciiTheme="minorHAnsi" w:hAnsiTheme="minorHAnsi" w:cstheme="minorHAnsi"/>
          <w:sz w:val="16"/>
        </w:rPr>
        <w:t xml:space="preserve"> species-</w:t>
      </w:r>
      <w:r>
        <w:rPr>
          <w:rFonts w:asciiTheme="minorHAnsi" w:hAnsiTheme="minorHAnsi" w:cstheme="minorHAnsi"/>
          <w:highlight w:val="cyan"/>
          <w:u w:val="single"/>
        </w:rPr>
        <w:t>being</w:t>
      </w:r>
      <w:r>
        <w:rPr>
          <w:rFonts w:asciiTheme="minorHAnsi" w:hAnsiTheme="minorHAnsi" w:cstheme="minorHAnsi"/>
          <w:sz w:val="16"/>
        </w:rPr>
        <w:t xml:space="preserve">, is </w:t>
      </w:r>
      <w:r>
        <w:rPr>
          <w:rFonts w:asciiTheme="minorHAnsi" w:hAnsiTheme="minorHAnsi" w:cstheme="minorHAnsi"/>
          <w:u w:val="single"/>
        </w:rPr>
        <w:t>the estrangement of man from man</w:t>
      </w:r>
      <w:r>
        <w:rPr>
          <w:rFonts w:asciiTheme="minorHAnsi" w:hAnsiTheme="minorHAnsi" w:cstheme="minorHAnsi"/>
          <w:sz w:val="16"/>
        </w:rPr>
        <w:t xml:space="preserve">” (Marx &amp; Engels 1978:77). </w:t>
      </w:r>
      <w:r>
        <w:rPr>
          <w:rFonts w:asciiTheme="minorHAnsi" w:hAnsiTheme="minorHAnsi" w:cstheme="minorHAnsi"/>
          <w:u w:val="single"/>
        </w:rPr>
        <w:t>Marx</w:t>
      </w:r>
      <w:r>
        <w:rPr>
          <w:rFonts w:asciiTheme="minorHAnsi" w:hAnsiTheme="minorHAnsi" w:cstheme="minorHAnsi"/>
          <w:sz w:val="16"/>
        </w:rPr>
        <w:t xml:space="preserve"> further elaborates that it is not the ownership of private property that is the true problem, but the </w:t>
      </w:r>
      <w:r>
        <w:rPr>
          <w:rFonts w:asciiTheme="minorHAnsi" w:hAnsiTheme="minorHAnsi" w:cstheme="minorHAnsi"/>
          <w:u w:val="single"/>
        </w:rPr>
        <w:t>social power that results from the amassing of private property</w:t>
      </w:r>
      <w:r>
        <w:rPr>
          <w:rFonts w:asciiTheme="minorHAnsi" w:hAnsiTheme="minorHAnsi" w:cstheme="minorHAnsi"/>
          <w:sz w:val="16"/>
        </w:rPr>
        <w:t xml:space="preserve"> by the Bourgeoisie and the deprivation of private property </w:t>
      </w:r>
      <w:r>
        <w:rPr>
          <w:rFonts w:asciiTheme="minorHAnsi" w:hAnsiTheme="minorHAnsi" w:cstheme="minorHAnsi"/>
          <w:u w:val="single"/>
        </w:rPr>
        <w:t>from the working man</w:t>
      </w:r>
      <w:r>
        <w:rPr>
          <w:rFonts w:asciiTheme="minorHAnsi" w:hAnsiTheme="minorHAnsi" w:cstheme="minorHAnsi"/>
          <w:sz w:val="16"/>
        </w:rPr>
        <w:t xml:space="preserve">. Inevitably, according to Marx, </w:t>
      </w:r>
      <w:r>
        <w:rPr>
          <w:rFonts w:asciiTheme="minorHAnsi" w:hAnsiTheme="minorHAnsi" w:cstheme="minorHAnsi"/>
          <w:u w:val="single"/>
        </w:rPr>
        <w:t xml:space="preserve">the Capitalist system of </w:t>
      </w:r>
      <w:r>
        <w:rPr>
          <w:rFonts w:asciiTheme="minorHAnsi" w:hAnsiTheme="minorHAnsi" w:cstheme="minorHAnsi"/>
          <w:highlight w:val="cyan"/>
          <w:u w:val="single"/>
        </w:rPr>
        <w:t>private property leads to crises of overproduction and substantial inequalities</w:t>
      </w:r>
      <w:r>
        <w:rPr>
          <w:rFonts w:asciiTheme="minorHAnsi" w:hAnsiTheme="minorHAnsi" w:cstheme="minorHAnsi"/>
          <w:sz w:val="16"/>
        </w:rPr>
        <w:t xml:space="preserve"> particularly in the distribution </w:t>
      </w:r>
      <w:r>
        <w:rPr>
          <w:rFonts w:asciiTheme="minorHAnsi" w:hAnsiTheme="minorHAnsi" w:cstheme="minorHAnsi"/>
          <w:u w:val="single"/>
        </w:rPr>
        <w:t>of wealth</w:t>
      </w:r>
      <w:r>
        <w:rPr>
          <w:rFonts w:asciiTheme="minorHAnsi" w:hAnsiTheme="minorHAnsi" w:cstheme="minorHAnsi"/>
          <w:sz w:val="16"/>
        </w:rPr>
        <w:t xml:space="preserve">. By owning the means of production, </w:t>
      </w:r>
      <w:r>
        <w:rPr>
          <w:rFonts w:asciiTheme="minorHAnsi" w:hAnsiTheme="minorHAnsi" w:cstheme="minorHAnsi"/>
          <w:u w:val="single"/>
        </w:rPr>
        <w:t>the Bourgeoisie is able to exploit the Proletariat</w:t>
      </w:r>
      <w:r>
        <w:rPr>
          <w:rFonts w:asciiTheme="minorHAnsi" w:hAnsiTheme="minorHAnsi" w:cstheme="minorHAnsi"/>
          <w:sz w:val="16"/>
        </w:rPr>
        <w:t xml:space="preserve"> by paying bare minimum wages, further dichotomizing the class distinction and </w:t>
      </w:r>
      <w:r>
        <w:rPr>
          <w:rFonts w:asciiTheme="minorHAnsi" w:hAnsiTheme="minorHAnsi" w:cstheme="minorHAnsi"/>
          <w:u w:val="single"/>
        </w:rPr>
        <w:t>leading to</w:t>
      </w:r>
      <w:r>
        <w:rPr>
          <w:rFonts w:asciiTheme="minorHAnsi" w:hAnsiTheme="minorHAnsi" w:cstheme="minorHAnsi"/>
          <w:sz w:val="16"/>
        </w:rPr>
        <w:t xml:space="preserve"> “…</w:t>
      </w:r>
      <w:r>
        <w:rPr>
          <w:rFonts w:asciiTheme="minorHAnsi" w:hAnsiTheme="minorHAnsi" w:cstheme="minorHAnsi"/>
          <w:u w:val="single"/>
        </w:rPr>
        <w:t>the concentration of capital</w:t>
      </w:r>
      <w:r>
        <w:rPr>
          <w:rFonts w:asciiTheme="minorHAnsi" w:hAnsiTheme="minorHAnsi" w:cstheme="minorHAnsi"/>
          <w:sz w:val="16"/>
        </w:rPr>
        <w:t xml:space="preserve"> and land </w:t>
      </w:r>
      <w:r>
        <w:rPr>
          <w:rFonts w:asciiTheme="minorHAnsi" w:hAnsiTheme="minorHAnsi" w:cstheme="minorHAnsi"/>
          <w:u w:val="single"/>
        </w:rPr>
        <w:t xml:space="preserve">in a few </w:t>
      </w:r>
      <w:r>
        <w:rPr>
          <w:rFonts w:asciiTheme="minorHAnsi" w:hAnsiTheme="minorHAnsi" w:cstheme="minorHAnsi"/>
          <w:sz w:val="16"/>
        </w:rPr>
        <w:t xml:space="preserve">hands; </w:t>
      </w:r>
      <w:r>
        <w:rPr>
          <w:rFonts w:asciiTheme="minorHAnsi" w:hAnsiTheme="minorHAnsi" w:cstheme="minorHAnsi"/>
          <w:u w:val="single"/>
        </w:rPr>
        <w:t xml:space="preserve">overproduction and crises; …the inevitable </w:t>
      </w:r>
      <w:r>
        <w:rPr>
          <w:rFonts w:asciiTheme="minorHAnsi" w:hAnsiTheme="minorHAnsi" w:cstheme="minorHAnsi"/>
          <w:sz w:val="16"/>
        </w:rPr>
        <w:t xml:space="preserve">ruin of the petty bourgeois and peasant, the </w:t>
      </w:r>
      <w:r>
        <w:rPr>
          <w:rFonts w:asciiTheme="minorHAnsi" w:hAnsiTheme="minorHAnsi" w:cstheme="minorHAnsi"/>
          <w:u w:val="single"/>
        </w:rPr>
        <w:t>misery of the proletariat</w:t>
      </w:r>
      <w:r>
        <w:rPr>
          <w:rFonts w:asciiTheme="minorHAnsi" w:hAnsiTheme="minorHAnsi" w:cstheme="minorHAnsi"/>
          <w:sz w:val="16"/>
        </w:rPr>
        <w:t xml:space="preserve">, the anarchy in production, </w:t>
      </w:r>
      <w:r>
        <w:rPr>
          <w:rFonts w:asciiTheme="minorHAnsi" w:hAnsiTheme="minorHAnsi" w:cstheme="minorHAnsi"/>
          <w:u w:val="single"/>
        </w:rPr>
        <w:t>the crying inequalities in the distribution of wealth</w:t>
      </w:r>
      <w:r>
        <w:rPr>
          <w:rFonts w:asciiTheme="minorHAnsi" w:hAnsiTheme="minorHAnsi" w:cstheme="minorHAnsi"/>
          <w:sz w:val="16"/>
        </w:rPr>
        <w:t>…” (Marx &amp; Engels 1978:493).</w:t>
      </w:r>
    </w:p>
    <w:p w14:paraId="2A74087B" w14:textId="77777777" w:rsidR="005B513B" w:rsidRDefault="005B513B" w:rsidP="005B513B">
      <w:pPr>
        <w:rPr>
          <w:rFonts w:asciiTheme="minorHAnsi" w:hAnsiTheme="minorHAnsi" w:cstheme="minorHAnsi"/>
          <w:u w:val="single"/>
        </w:rPr>
      </w:pPr>
      <w:r>
        <w:rPr>
          <w:rFonts w:asciiTheme="minorHAnsi" w:hAnsiTheme="minorHAnsi" w:cstheme="minorHAnsi"/>
          <w:sz w:val="16"/>
        </w:rPr>
        <w:t xml:space="preserve">Despite the urging of Karl Marx, the Communist Revolution did not spread around the world and put an end to private property and class distinction as he had hoped. We still find ourselves today living in a Capitalist economic system based on private property. </w:t>
      </w:r>
      <w:r>
        <w:rPr>
          <w:rFonts w:asciiTheme="minorHAnsi" w:hAnsiTheme="minorHAnsi" w:cstheme="minorHAnsi"/>
          <w:u w:val="single"/>
        </w:rPr>
        <w:t xml:space="preserve">There are still </w:t>
      </w:r>
      <w:r>
        <w:rPr>
          <w:rFonts w:asciiTheme="minorHAnsi" w:hAnsiTheme="minorHAnsi" w:cstheme="minorHAnsi"/>
          <w:u w:val="single"/>
        </w:rPr>
        <w:lastRenderedPageBreak/>
        <w:t>strong class divisions and inequalities in the distribution of wealth</w:t>
      </w:r>
      <w:r>
        <w:rPr>
          <w:rFonts w:asciiTheme="minorHAnsi" w:hAnsiTheme="minorHAnsi" w:cstheme="minorHAnsi"/>
          <w:sz w:val="16"/>
        </w:rPr>
        <w:t xml:space="preserve">. </w:t>
      </w:r>
      <w:r>
        <w:rPr>
          <w:rFonts w:asciiTheme="minorHAnsi" w:hAnsiTheme="minorHAnsi" w:cstheme="minorHAnsi"/>
          <w:u w:val="single"/>
        </w:rPr>
        <w:t>Workers are still exploited</w:t>
      </w:r>
      <w:r>
        <w:rPr>
          <w:rFonts w:asciiTheme="minorHAnsi" w:hAnsiTheme="minorHAnsi" w:cstheme="minorHAnsi"/>
          <w:sz w:val="16"/>
        </w:rPr>
        <w:t xml:space="preserve"> by their corporate masters, the modern Bourgeoisie, who exercise a great deal of power and influence over all of society. But the issues have also become more complicated. Private property, for example, </w:t>
      </w:r>
      <w:r>
        <w:rPr>
          <w:rFonts w:asciiTheme="minorHAnsi" w:hAnsiTheme="minorHAnsi" w:cstheme="minorHAnsi"/>
          <w:u w:val="single"/>
        </w:rPr>
        <w:t>has become articulated into new forms</w:t>
      </w:r>
      <w:r>
        <w:rPr>
          <w:rFonts w:asciiTheme="minorHAnsi" w:hAnsiTheme="minorHAnsi" w:cstheme="minorHAnsi"/>
          <w:sz w:val="16"/>
        </w:rPr>
        <w:t xml:space="preserve"> that Marx could never have anticipated. As I described </w:t>
      </w:r>
      <w:r>
        <w:rPr>
          <w:rFonts w:asciiTheme="minorHAnsi" w:hAnsiTheme="minorHAnsi" w:cstheme="minorHAnsi"/>
          <w:u w:val="single"/>
        </w:rPr>
        <w:t>in</w:t>
      </w:r>
      <w:r>
        <w:rPr>
          <w:rFonts w:asciiTheme="minorHAnsi" w:hAnsiTheme="minorHAnsi" w:cstheme="minorHAnsi"/>
          <w:sz w:val="16"/>
        </w:rPr>
        <w:t xml:space="preserve"> the introduction of this essay, new technology has led to the development of what is known as </w:t>
      </w:r>
      <w:r>
        <w:rPr>
          <w:rFonts w:asciiTheme="minorHAnsi" w:hAnsiTheme="minorHAnsi" w:cstheme="minorHAnsi"/>
          <w:highlight w:val="cyan"/>
          <w:u w:val="single"/>
        </w:rPr>
        <w:t>i</w:t>
      </w:r>
      <w:r w:rsidRPr="008E5872">
        <w:rPr>
          <w:rFonts w:asciiTheme="minorHAnsi" w:hAnsiTheme="minorHAnsi" w:cstheme="minorHAnsi"/>
          <w:u w:val="single"/>
        </w:rPr>
        <w:t>ntellectual</w:t>
      </w:r>
      <w:r>
        <w:rPr>
          <w:rFonts w:asciiTheme="minorHAnsi" w:hAnsiTheme="minorHAnsi" w:cstheme="minorHAnsi"/>
          <w:highlight w:val="cyan"/>
          <w:u w:val="single"/>
        </w:rPr>
        <w:t xml:space="preserve"> p</w:t>
      </w:r>
      <w:r w:rsidRPr="008E5872">
        <w:rPr>
          <w:rFonts w:asciiTheme="minorHAnsi" w:hAnsiTheme="minorHAnsi" w:cstheme="minorHAnsi"/>
          <w:u w:val="single"/>
        </w:rPr>
        <w:t>roperty</w:t>
      </w:r>
      <w:r>
        <w:rPr>
          <w:rFonts w:asciiTheme="minorHAnsi" w:hAnsiTheme="minorHAnsi" w:cstheme="minorHAnsi"/>
          <w:sz w:val="16"/>
        </w:rPr>
        <w:t xml:space="preserve"> (IP). IP refers to </w:t>
      </w:r>
      <w:r>
        <w:rPr>
          <w:rFonts w:asciiTheme="minorHAnsi" w:hAnsiTheme="minorHAnsi" w:cstheme="minorHAnsi"/>
          <w:u w:val="single"/>
        </w:rPr>
        <w:t>ideas, formulas</w:t>
      </w:r>
      <w:r>
        <w:rPr>
          <w:rFonts w:asciiTheme="minorHAnsi" w:hAnsiTheme="minorHAnsi" w:cstheme="minorHAnsi"/>
          <w:sz w:val="16"/>
        </w:rPr>
        <w:t xml:space="preserve">, software code, or any other </w:t>
      </w:r>
      <w:r>
        <w:rPr>
          <w:rFonts w:asciiTheme="minorHAnsi" w:hAnsiTheme="minorHAnsi" w:cstheme="minorHAnsi"/>
          <w:u w:val="single"/>
        </w:rPr>
        <w:t>intangible product of labor</w:t>
      </w:r>
      <w:r>
        <w:rPr>
          <w:rFonts w:asciiTheme="minorHAnsi" w:hAnsiTheme="minorHAnsi" w:cstheme="minorHAnsi"/>
          <w:sz w:val="16"/>
        </w:rPr>
        <w:t xml:space="preserve"> which </w:t>
      </w:r>
      <w:r w:rsidRPr="00B45D85">
        <w:rPr>
          <w:rFonts w:asciiTheme="minorHAnsi" w:hAnsiTheme="minorHAnsi" w:cstheme="minorHAnsi"/>
          <w:highlight w:val="cyan"/>
          <w:u w:val="single"/>
        </w:rPr>
        <w:t xml:space="preserve">has been commodified </w:t>
      </w:r>
      <w:r>
        <w:rPr>
          <w:rFonts w:asciiTheme="minorHAnsi" w:hAnsiTheme="minorHAnsi" w:cstheme="minorHAnsi"/>
          <w:highlight w:val="cyan"/>
          <w:u w:val="single"/>
        </w:rPr>
        <w:t>into private property</w:t>
      </w:r>
      <w:r>
        <w:rPr>
          <w:rFonts w:asciiTheme="minorHAnsi" w:hAnsiTheme="minorHAnsi" w:cstheme="minorHAnsi"/>
          <w:u w:val="single"/>
        </w:rPr>
        <w:t>.</w:t>
      </w:r>
    </w:p>
    <w:p w14:paraId="40762775" w14:textId="77777777" w:rsidR="005B513B" w:rsidRDefault="005B513B" w:rsidP="005B513B">
      <w:pPr>
        <w:rPr>
          <w:rFonts w:asciiTheme="minorHAnsi" w:hAnsiTheme="minorHAnsi" w:cstheme="minorHAnsi"/>
          <w:sz w:val="16"/>
        </w:rPr>
      </w:pPr>
      <w:r>
        <w:rPr>
          <w:rFonts w:asciiTheme="minorHAnsi" w:hAnsiTheme="minorHAnsi" w:cstheme="minorHAnsi"/>
          <w:highlight w:val="cyan"/>
          <w:u w:val="single"/>
        </w:rPr>
        <w:t>According to the</w:t>
      </w:r>
      <w:r>
        <w:rPr>
          <w:rFonts w:asciiTheme="minorHAnsi" w:hAnsiTheme="minorHAnsi" w:cstheme="minorHAnsi"/>
          <w:sz w:val="16"/>
        </w:rPr>
        <w:t xml:space="preserve"> World Trade Organization (</w:t>
      </w:r>
      <w:r>
        <w:rPr>
          <w:rFonts w:asciiTheme="minorHAnsi" w:hAnsiTheme="minorHAnsi" w:cstheme="minorHAnsi"/>
          <w:highlight w:val="cyan"/>
          <w:u w:val="single"/>
        </w:rPr>
        <w:t>WTO</w:t>
      </w:r>
      <w:r>
        <w:rPr>
          <w:rFonts w:asciiTheme="minorHAnsi" w:hAnsiTheme="minorHAnsi" w:cstheme="minorHAnsi"/>
          <w:sz w:val="16"/>
        </w:rPr>
        <w:t xml:space="preserve">) and the World Intellectual Property Organization (WIPO), much of the </w:t>
      </w:r>
      <w:r>
        <w:rPr>
          <w:rFonts w:asciiTheme="minorHAnsi" w:hAnsiTheme="minorHAnsi" w:cstheme="minorHAnsi"/>
          <w:highlight w:val="cyan"/>
          <w:u w:val="single"/>
        </w:rPr>
        <w:t>modern economic growth</w:t>
      </w:r>
      <w:r>
        <w:rPr>
          <w:rFonts w:asciiTheme="minorHAnsi" w:hAnsiTheme="minorHAnsi" w:cstheme="minorHAnsi"/>
          <w:u w:val="single"/>
        </w:rPr>
        <w:t xml:space="preserve"> in the world market </w:t>
      </w:r>
      <w:r>
        <w:rPr>
          <w:rFonts w:asciiTheme="minorHAnsi" w:hAnsiTheme="minorHAnsi" w:cstheme="minorHAnsi"/>
          <w:highlight w:val="cyan"/>
          <w:u w:val="single"/>
        </w:rPr>
        <w:t>can be traced back to intellectual property</w:t>
      </w:r>
      <w:r>
        <w:rPr>
          <w:rFonts w:asciiTheme="minorHAnsi" w:hAnsiTheme="minorHAnsi" w:cstheme="minorHAnsi"/>
          <w:sz w:val="16"/>
        </w:rPr>
        <w:t xml:space="preserve">. Some economists have estimated that </w:t>
      </w:r>
      <w:r>
        <w:rPr>
          <w:rFonts w:asciiTheme="minorHAnsi" w:hAnsiTheme="minorHAnsi" w:cstheme="minorHAnsi"/>
          <w:highlight w:val="cyan"/>
          <w:u w:val="single"/>
        </w:rPr>
        <w:t>two-thirds of the value of large businesses</w:t>
      </w:r>
      <w:r w:rsidRPr="00B45D85">
        <w:rPr>
          <w:rFonts w:asciiTheme="minorHAnsi" w:hAnsiTheme="minorHAnsi" w:cstheme="minorHAnsi"/>
          <w:u w:val="single"/>
        </w:rPr>
        <w:t xml:space="preserve"> in the U.S. </w:t>
      </w:r>
      <w:r>
        <w:rPr>
          <w:rFonts w:asciiTheme="minorHAnsi" w:hAnsiTheme="minorHAnsi" w:cstheme="minorHAnsi"/>
          <w:highlight w:val="cyan"/>
          <w:u w:val="single"/>
        </w:rPr>
        <w:t xml:space="preserve">is derived from </w:t>
      </w:r>
      <w:r w:rsidRPr="00090494">
        <w:rPr>
          <w:rFonts w:asciiTheme="minorHAnsi" w:hAnsiTheme="minorHAnsi" w:cstheme="minorHAnsi"/>
          <w:u w:val="single"/>
        </w:rPr>
        <w:t>intangible assets</w:t>
      </w:r>
      <w:r>
        <w:rPr>
          <w:rFonts w:asciiTheme="minorHAnsi" w:hAnsiTheme="minorHAnsi" w:cstheme="minorHAnsi"/>
          <w:sz w:val="16"/>
        </w:rPr>
        <w:t xml:space="preserve"> (Shapiro &amp; Pham 2007). Though these individuals and organizations have argued that our new information-based economy represents a post-modern, post-Capitalist mode of production, </w:t>
      </w:r>
      <w:r>
        <w:rPr>
          <w:rFonts w:asciiTheme="minorHAnsi" w:hAnsiTheme="minorHAnsi" w:cstheme="minorHAnsi"/>
          <w:u w:val="single"/>
        </w:rPr>
        <w:t xml:space="preserve">Marx’s theories of exploitation and private property still apply when we recognize that the concept of </w:t>
      </w:r>
      <w:r>
        <w:rPr>
          <w:rFonts w:asciiTheme="minorHAnsi" w:hAnsiTheme="minorHAnsi" w:cstheme="minorHAnsi"/>
          <w:highlight w:val="cyan"/>
          <w:u w:val="single"/>
        </w:rPr>
        <w:t>i</w:t>
      </w:r>
      <w:r w:rsidRPr="00B45D85">
        <w:rPr>
          <w:rFonts w:asciiTheme="minorHAnsi" w:hAnsiTheme="minorHAnsi" w:cstheme="minorHAnsi"/>
          <w:u w:val="single"/>
        </w:rPr>
        <w:t xml:space="preserve">ntellectual </w:t>
      </w:r>
      <w:r>
        <w:rPr>
          <w:rFonts w:asciiTheme="minorHAnsi" w:hAnsiTheme="minorHAnsi" w:cstheme="minorHAnsi"/>
          <w:highlight w:val="cyan"/>
          <w:u w:val="single"/>
        </w:rPr>
        <w:t>p</w:t>
      </w:r>
      <w:r w:rsidRPr="00B45D85">
        <w:rPr>
          <w:rFonts w:asciiTheme="minorHAnsi" w:hAnsiTheme="minorHAnsi" w:cstheme="minorHAnsi"/>
          <w:u w:val="single"/>
        </w:rPr>
        <w:t>roperty</w:t>
      </w:r>
      <w:r w:rsidRPr="00090494">
        <w:rPr>
          <w:rFonts w:asciiTheme="minorHAnsi" w:hAnsiTheme="minorHAnsi" w:cstheme="minorHAnsi"/>
          <w:u w:val="single"/>
        </w:rPr>
        <w:t xml:space="preserve"> is </w:t>
      </w:r>
      <w:r w:rsidRPr="00B45D85">
        <w:rPr>
          <w:rFonts w:asciiTheme="minorHAnsi" w:hAnsiTheme="minorHAnsi" w:cstheme="minorHAnsi"/>
          <w:u w:val="single"/>
        </w:rPr>
        <w:t xml:space="preserve">simply </w:t>
      </w:r>
      <w:r>
        <w:rPr>
          <w:rFonts w:asciiTheme="minorHAnsi" w:hAnsiTheme="minorHAnsi" w:cstheme="minorHAnsi"/>
          <w:highlight w:val="cyan"/>
          <w:u w:val="single"/>
        </w:rPr>
        <w:t>the newest device for the accumulation of wealth and power and the oppression of the masses</w:t>
      </w:r>
      <w:r>
        <w:rPr>
          <w:rFonts w:asciiTheme="minorHAnsi" w:hAnsiTheme="minorHAnsi" w:cstheme="minorHAnsi"/>
          <w:u w:val="single"/>
        </w:rPr>
        <w:t xml:space="preserve"> by the corporate elites</w:t>
      </w:r>
      <w:r>
        <w:rPr>
          <w:rFonts w:asciiTheme="minorHAnsi" w:hAnsiTheme="minorHAnsi" w:cstheme="minorHAnsi"/>
          <w:sz w:val="16"/>
        </w:rPr>
        <w:t>.</w:t>
      </w:r>
    </w:p>
    <w:p w14:paraId="0FD48601" w14:textId="77777777" w:rsidR="005B513B" w:rsidRDefault="005B513B" w:rsidP="005B513B">
      <w:pPr>
        <w:rPr>
          <w:rFonts w:asciiTheme="minorHAnsi" w:hAnsiTheme="minorHAnsi" w:cstheme="minorHAnsi"/>
          <w:sz w:val="16"/>
        </w:rPr>
      </w:pPr>
      <w:r>
        <w:rPr>
          <w:rFonts w:asciiTheme="minorHAnsi" w:hAnsiTheme="minorHAnsi" w:cstheme="minorHAnsi"/>
          <w:sz w:val="16"/>
        </w:rPr>
        <w:t xml:space="preserve">Modern </w:t>
      </w:r>
      <w:r>
        <w:rPr>
          <w:rFonts w:asciiTheme="minorHAnsi" w:hAnsiTheme="minorHAnsi" w:cstheme="minorHAnsi"/>
          <w:u w:val="single"/>
        </w:rPr>
        <w:t xml:space="preserve">intellectual property rights </w:t>
      </w:r>
      <w:r>
        <w:rPr>
          <w:rFonts w:asciiTheme="minorHAnsi" w:hAnsiTheme="minorHAnsi" w:cstheme="minorHAnsi"/>
          <w:sz w:val="16"/>
        </w:rPr>
        <w:t xml:space="preserve">are a complicated and nuanced phenomenon whose application has drawn criticism from a variety of sources. The original intent of copyright, trademark, and patent laws was to encourage individual entrepreneurship and innovation. But today, </w:t>
      </w:r>
      <w:r>
        <w:rPr>
          <w:rFonts w:asciiTheme="minorHAnsi" w:hAnsiTheme="minorHAnsi" w:cstheme="minorHAnsi"/>
          <w:u w:val="single"/>
        </w:rPr>
        <w:t xml:space="preserve">thanks to powerful corporate lobbies </w:t>
      </w:r>
      <w:r>
        <w:rPr>
          <w:rFonts w:asciiTheme="minorHAnsi" w:hAnsiTheme="minorHAnsi" w:cstheme="minorHAnsi"/>
          <w:sz w:val="16"/>
        </w:rPr>
        <w:t xml:space="preserve">and lawyers, </w:t>
      </w:r>
      <w:r>
        <w:rPr>
          <w:rFonts w:asciiTheme="minorHAnsi" w:hAnsiTheme="minorHAnsi" w:cstheme="minorHAnsi"/>
          <w:highlight w:val="cyan"/>
          <w:u w:val="single"/>
        </w:rPr>
        <w:t>IP</w:t>
      </w:r>
      <w:r>
        <w:rPr>
          <w:rFonts w:asciiTheme="minorHAnsi" w:hAnsiTheme="minorHAnsi" w:cstheme="minorHAnsi"/>
          <w:sz w:val="16"/>
        </w:rPr>
        <w:t xml:space="preserve"> has evolved as an </w:t>
      </w:r>
      <w:r>
        <w:rPr>
          <w:rFonts w:asciiTheme="minorHAnsi" w:hAnsiTheme="minorHAnsi" w:cstheme="minorHAnsi"/>
          <w:u w:val="single"/>
        </w:rPr>
        <w:t>amalgamation of</w:t>
      </w:r>
      <w:r>
        <w:rPr>
          <w:rFonts w:asciiTheme="minorHAnsi" w:hAnsiTheme="minorHAnsi" w:cstheme="minorHAnsi"/>
          <w:sz w:val="16"/>
        </w:rPr>
        <w:t xml:space="preserve"> these </w:t>
      </w:r>
      <w:r>
        <w:rPr>
          <w:rFonts w:asciiTheme="minorHAnsi" w:hAnsiTheme="minorHAnsi" w:cstheme="minorHAnsi"/>
          <w:highlight w:val="cyan"/>
          <w:u w:val="single"/>
        </w:rPr>
        <w:t>laws</w:t>
      </w:r>
      <w:r>
        <w:rPr>
          <w:rFonts w:asciiTheme="minorHAnsi" w:hAnsiTheme="minorHAnsi" w:cstheme="minorHAnsi"/>
          <w:sz w:val="16"/>
        </w:rPr>
        <w:t xml:space="preserve"> and applied as an entirely new set of rights and tools </w:t>
      </w:r>
      <w:r>
        <w:rPr>
          <w:rFonts w:asciiTheme="minorHAnsi" w:hAnsiTheme="minorHAnsi" w:cstheme="minorHAnsi"/>
          <w:u w:val="single"/>
        </w:rPr>
        <w:t>for expanding the power and wealth of corporations</w:t>
      </w:r>
      <w:r>
        <w:rPr>
          <w:rFonts w:asciiTheme="minorHAnsi" w:hAnsiTheme="minorHAnsi" w:cstheme="minorHAnsi"/>
          <w:sz w:val="16"/>
        </w:rPr>
        <w:t xml:space="preserve">. “Intellectual property creates a new set of rights that the State is obliged to observe and respect. </w:t>
      </w:r>
      <w:r>
        <w:rPr>
          <w:rFonts w:asciiTheme="minorHAnsi" w:hAnsiTheme="minorHAnsi" w:cstheme="minorHAnsi"/>
          <w:u w:val="single"/>
        </w:rPr>
        <w:t>Patents are no longer instruments of public policy</w:t>
      </w:r>
      <w:r>
        <w:rPr>
          <w:rFonts w:asciiTheme="minorHAnsi" w:hAnsiTheme="minorHAnsi" w:cstheme="minorHAnsi"/>
          <w:sz w:val="16"/>
        </w:rPr>
        <w:t xml:space="preserve">; </w:t>
      </w:r>
      <w:r>
        <w:rPr>
          <w:rFonts w:asciiTheme="minorHAnsi" w:hAnsiTheme="minorHAnsi" w:cstheme="minorHAnsi"/>
          <w:u w:val="single"/>
        </w:rPr>
        <w:t xml:space="preserve">they </w:t>
      </w:r>
      <w:r>
        <w:rPr>
          <w:rFonts w:asciiTheme="minorHAnsi" w:hAnsiTheme="minorHAnsi" w:cstheme="minorHAnsi"/>
          <w:highlight w:val="cyan"/>
          <w:u w:val="single"/>
        </w:rPr>
        <w:t>are now private entitlements</w:t>
      </w:r>
      <w:r>
        <w:rPr>
          <w:rFonts w:asciiTheme="minorHAnsi" w:hAnsiTheme="minorHAnsi" w:cstheme="minorHAnsi"/>
          <w:sz w:val="16"/>
        </w:rPr>
        <w:t>. For any government to tamper with them is to violate private property rights that are constitutionally protected… in the United States” (Evans 2007:23).</w:t>
      </w:r>
    </w:p>
    <w:p w14:paraId="67258750" w14:textId="77777777" w:rsidR="005B513B" w:rsidRDefault="005B513B" w:rsidP="005B513B">
      <w:pPr>
        <w:rPr>
          <w:rFonts w:asciiTheme="minorHAnsi" w:hAnsiTheme="minorHAnsi" w:cstheme="minorHAnsi"/>
          <w:sz w:val="16"/>
        </w:rPr>
      </w:pPr>
      <w:r>
        <w:rPr>
          <w:rFonts w:asciiTheme="minorHAnsi" w:hAnsiTheme="minorHAnsi" w:cstheme="minorHAnsi"/>
          <w:sz w:val="16"/>
        </w:rPr>
        <w:t xml:space="preserve">Modern </w:t>
      </w:r>
      <w:r w:rsidRPr="00090494">
        <w:rPr>
          <w:rFonts w:asciiTheme="minorHAnsi" w:hAnsiTheme="minorHAnsi" w:cstheme="minorHAnsi"/>
          <w:u w:val="single"/>
        </w:rPr>
        <w:t>intellectual laborers</w:t>
      </w:r>
      <w:r>
        <w:rPr>
          <w:rFonts w:asciiTheme="minorHAnsi" w:hAnsiTheme="minorHAnsi" w:cstheme="minorHAnsi"/>
          <w:sz w:val="16"/>
        </w:rPr>
        <w:t xml:space="preserve"> who produce IP </w:t>
      </w:r>
      <w:r w:rsidRPr="00090494">
        <w:rPr>
          <w:rFonts w:asciiTheme="minorHAnsi" w:hAnsiTheme="minorHAnsi" w:cstheme="minorHAnsi"/>
          <w:u w:val="single"/>
        </w:rPr>
        <w:t>are alienated</w:t>
      </w:r>
      <w:r>
        <w:rPr>
          <w:rFonts w:asciiTheme="minorHAnsi" w:hAnsiTheme="minorHAnsi" w:cstheme="minorHAnsi"/>
          <w:u w:val="single"/>
        </w:rPr>
        <w:t xml:space="preserve"> from the products of their labor</w:t>
      </w:r>
      <w:r>
        <w:rPr>
          <w:rFonts w:asciiTheme="minorHAnsi" w:hAnsiTheme="minorHAnsi" w:cstheme="minorHAnsi"/>
          <w:sz w:val="16"/>
        </w:rPr>
        <w:t xml:space="preserve"> just like the Proletariat Marx wrote about. For modern software developers, for example, corporations like Microsoft and Apple are the primary sources of employment in their field. Yet, </w:t>
      </w:r>
      <w:r>
        <w:rPr>
          <w:rFonts w:asciiTheme="minorHAnsi" w:hAnsiTheme="minorHAnsi" w:cstheme="minorHAnsi"/>
          <w:u w:val="single"/>
        </w:rPr>
        <w:t>when working for</w:t>
      </w:r>
      <w:r>
        <w:rPr>
          <w:rFonts w:asciiTheme="minorHAnsi" w:hAnsiTheme="minorHAnsi" w:cstheme="minorHAnsi"/>
          <w:sz w:val="16"/>
        </w:rPr>
        <w:t xml:space="preserve"> one of these </w:t>
      </w:r>
      <w:r>
        <w:rPr>
          <w:rFonts w:asciiTheme="minorHAnsi" w:hAnsiTheme="minorHAnsi" w:cstheme="minorHAnsi"/>
          <w:u w:val="single"/>
        </w:rPr>
        <w:t xml:space="preserve">companies, any </w:t>
      </w:r>
      <w:r w:rsidRPr="008E5872">
        <w:rPr>
          <w:rFonts w:asciiTheme="minorHAnsi" w:hAnsiTheme="minorHAnsi" w:cstheme="minorHAnsi"/>
          <w:u w:val="single"/>
        </w:rPr>
        <w:t>products the laborers</w:t>
      </w:r>
      <w:r>
        <w:rPr>
          <w:rFonts w:asciiTheme="minorHAnsi" w:hAnsiTheme="minorHAnsi" w:cstheme="minorHAnsi"/>
          <w:sz w:val="16"/>
        </w:rPr>
        <w:t xml:space="preserve"> produce or </w:t>
      </w:r>
      <w:r w:rsidRPr="008E5872">
        <w:rPr>
          <w:rFonts w:asciiTheme="minorHAnsi" w:hAnsiTheme="minorHAnsi" w:cstheme="minorHAnsi"/>
          <w:u w:val="single"/>
        </w:rPr>
        <w:t xml:space="preserve">innovate </w:t>
      </w:r>
      <w:r w:rsidRPr="008174BD">
        <w:rPr>
          <w:rFonts w:asciiTheme="minorHAnsi" w:hAnsiTheme="minorHAnsi" w:cstheme="minorHAnsi"/>
          <w:u w:val="single"/>
        </w:rPr>
        <w:t xml:space="preserve">are </w:t>
      </w:r>
      <w:r w:rsidRPr="008E5872">
        <w:rPr>
          <w:rFonts w:asciiTheme="minorHAnsi" w:hAnsiTheme="minorHAnsi" w:cstheme="minorHAnsi"/>
          <w:u w:val="single"/>
        </w:rPr>
        <w:t>immediately the intellectual property of the corporation</w:t>
      </w:r>
      <w:r>
        <w:rPr>
          <w:rFonts w:asciiTheme="minorHAnsi" w:hAnsiTheme="minorHAnsi" w:cstheme="minorHAnsi"/>
          <w:sz w:val="16"/>
        </w:rPr>
        <w:t xml:space="preserve"> thanks to legal disclaimers employees are required to sign upon being hired. Because there are few other employment opportunities in this field, many </w:t>
      </w:r>
      <w:r w:rsidRPr="008E5872">
        <w:rPr>
          <w:rFonts w:asciiTheme="minorHAnsi" w:hAnsiTheme="minorHAnsi" w:cstheme="minorHAnsi"/>
          <w:u w:val="single"/>
        </w:rPr>
        <w:t>laborers have little choice in signing away their rights</w:t>
      </w:r>
      <w:r>
        <w:rPr>
          <w:rFonts w:asciiTheme="minorHAnsi" w:hAnsiTheme="minorHAnsi" w:cstheme="minorHAnsi"/>
          <w:sz w:val="16"/>
        </w:rPr>
        <w:t xml:space="preserve">. According to Marx’s definition of </w:t>
      </w:r>
      <w:r>
        <w:rPr>
          <w:rFonts w:asciiTheme="minorHAnsi" w:hAnsiTheme="minorHAnsi" w:cstheme="minorHAnsi"/>
          <w:u w:val="single"/>
        </w:rPr>
        <w:t>alienated, or estranged, labor</w:t>
      </w:r>
      <w:r>
        <w:rPr>
          <w:rFonts w:asciiTheme="minorHAnsi" w:hAnsiTheme="minorHAnsi" w:cstheme="minorHAnsi"/>
          <w:sz w:val="16"/>
        </w:rPr>
        <w:t>, “</w:t>
      </w:r>
      <w:r>
        <w:rPr>
          <w:rFonts w:asciiTheme="minorHAnsi" w:hAnsiTheme="minorHAnsi" w:cstheme="minorHAnsi"/>
          <w:u w:val="single"/>
        </w:rPr>
        <w:t>The external character of labour for the worker appears in the fact that it is not his own, but someone else’s,</w:t>
      </w:r>
      <w:r>
        <w:rPr>
          <w:rFonts w:asciiTheme="minorHAnsi" w:hAnsiTheme="minorHAnsi" w:cstheme="minorHAnsi"/>
          <w:sz w:val="16"/>
        </w:rPr>
        <w:t xml:space="preserve"> that it does not belong to him, that in it he belongs, not to himself, but to another” (Marx &amp; Engels 1978:74).</w:t>
      </w:r>
    </w:p>
    <w:p w14:paraId="25C4F5AF" w14:textId="77777777" w:rsidR="005B513B" w:rsidRDefault="005B513B" w:rsidP="005B513B">
      <w:pPr>
        <w:rPr>
          <w:rFonts w:asciiTheme="minorHAnsi" w:hAnsiTheme="minorHAnsi" w:cstheme="minorHAnsi"/>
          <w:sz w:val="16"/>
        </w:rPr>
      </w:pPr>
      <w:r>
        <w:rPr>
          <w:rFonts w:asciiTheme="minorHAnsi" w:hAnsiTheme="minorHAnsi" w:cstheme="minorHAnsi"/>
          <w:sz w:val="16"/>
        </w:rPr>
        <w:t xml:space="preserve">Bill Gates, founder of one of the wealthiest corporations in the world, Microsoft, made his fortune from software he and his friends developed in their garage while in college. Today, however, brilliant young software designers most likely already work for Microsoft or some other computer company, so </w:t>
      </w:r>
      <w:r w:rsidRPr="00090494">
        <w:rPr>
          <w:rFonts w:asciiTheme="minorHAnsi" w:hAnsiTheme="minorHAnsi" w:cstheme="minorHAnsi"/>
          <w:u w:val="single"/>
        </w:rPr>
        <w:t>any new innovation will be the property of</w:t>
      </w:r>
      <w:r>
        <w:rPr>
          <w:rFonts w:asciiTheme="minorHAnsi" w:hAnsiTheme="minorHAnsi" w:cstheme="minorHAnsi"/>
          <w:u w:val="single"/>
        </w:rPr>
        <w:t xml:space="preserve"> one of these </w:t>
      </w:r>
      <w:r w:rsidRPr="00090494">
        <w:rPr>
          <w:rFonts w:asciiTheme="minorHAnsi" w:hAnsiTheme="minorHAnsi" w:cstheme="minorHAnsi"/>
          <w:u w:val="single"/>
        </w:rPr>
        <w:t>companies</w:t>
      </w:r>
      <w:r>
        <w:rPr>
          <w:rFonts w:asciiTheme="minorHAnsi" w:hAnsiTheme="minorHAnsi" w:cstheme="minorHAnsi"/>
          <w:u w:val="single"/>
        </w:rPr>
        <w:t>, not the individual laborer</w:t>
      </w:r>
      <w:r>
        <w:rPr>
          <w:rFonts w:asciiTheme="minorHAnsi" w:hAnsiTheme="minorHAnsi" w:cstheme="minorHAnsi"/>
          <w:sz w:val="16"/>
        </w:rPr>
        <w:t xml:space="preserve">. Bill Gates exemplifies the potential value of pure intellectual labor, yet today </w:t>
      </w:r>
      <w:r>
        <w:rPr>
          <w:rFonts w:asciiTheme="minorHAnsi" w:hAnsiTheme="minorHAnsi" w:cstheme="minorHAnsi"/>
          <w:u w:val="single"/>
        </w:rPr>
        <w:t>corporations</w:t>
      </w:r>
      <w:r>
        <w:rPr>
          <w:rFonts w:asciiTheme="minorHAnsi" w:hAnsiTheme="minorHAnsi" w:cstheme="minorHAnsi"/>
          <w:sz w:val="16"/>
        </w:rPr>
        <w:t xml:space="preserve"> like Microsoft and Apple </w:t>
      </w:r>
      <w:r w:rsidRPr="00090494">
        <w:rPr>
          <w:rFonts w:asciiTheme="minorHAnsi" w:hAnsiTheme="minorHAnsi" w:cstheme="minorHAnsi"/>
          <w:u w:val="single"/>
        </w:rPr>
        <w:t>exploit the intellectual workforce for their own gain</w:t>
      </w:r>
      <w:r>
        <w:rPr>
          <w:rFonts w:asciiTheme="minorHAnsi" w:hAnsiTheme="minorHAnsi" w:cstheme="minorHAnsi"/>
          <w:sz w:val="16"/>
        </w:rPr>
        <w:t>. Much like the Proletariat described in Marx’s work, modern intellectual laborers, such as computer programmers, are being exploited by intellectual property rights.</w:t>
      </w:r>
    </w:p>
    <w:p w14:paraId="10120A73" w14:textId="77777777" w:rsidR="005B513B" w:rsidRDefault="005B513B" w:rsidP="005B513B">
      <w:pPr>
        <w:rPr>
          <w:rFonts w:asciiTheme="minorHAnsi" w:hAnsiTheme="minorHAnsi" w:cstheme="minorHAnsi"/>
          <w:u w:val="single"/>
        </w:rPr>
      </w:pPr>
      <w:r>
        <w:rPr>
          <w:rFonts w:asciiTheme="minorHAnsi" w:hAnsiTheme="minorHAnsi" w:cstheme="minorHAnsi"/>
          <w:sz w:val="16"/>
        </w:rPr>
        <w:t xml:space="preserve">But </w:t>
      </w:r>
      <w:r w:rsidRPr="00090494">
        <w:rPr>
          <w:rFonts w:asciiTheme="minorHAnsi" w:hAnsiTheme="minorHAnsi" w:cstheme="minorHAnsi"/>
          <w:u w:val="single"/>
        </w:rPr>
        <w:t>the greatest threat of IP is</w:t>
      </w:r>
      <w:r>
        <w:rPr>
          <w:rFonts w:asciiTheme="minorHAnsi" w:hAnsiTheme="minorHAnsi" w:cstheme="minorHAnsi"/>
          <w:u w:val="single"/>
        </w:rPr>
        <w:t xml:space="preserve"> not simply exploiting laborers and underpaying employees; it is </w:t>
      </w:r>
      <w:r w:rsidRPr="00090494">
        <w:rPr>
          <w:rFonts w:asciiTheme="minorHAnsi" w:hAnsiTheme="minorHAnsi" w:cstheme="minorHAnsi"/>
          <w:u w:val="single"/>
        </w:rPr>
        <w:t>the threat to freedom</w:t>
      </w:r>
      <w:r>
        <w:rPr>
          <w:rFonts w:asciiTheme="minorHAnsi" w:hAnsiTheme="minorHAnsi" w:cstheme="minorHAnsi"/>
          <w:sz w:val="16"/>
        </w:rPr>
        <w:t xml:space="preserve">. This is imposed </w:t>
      </w:r>
      <w:r>
        <w:rPr>
          <w:rFonts w:asciiTheme="minorHAnsi" w:hAnsiTheme="minorHAnsi" w:cstheme="minorHAnsi"/>
          <w:u w:val="single"/>
        </w:rPr>
        <w:t>on all levels of society by the</w:t>
      </w:r>
      <w:r>
        <w:rPr>
          <w:rFonts w:asciiTheme="minorHAnsi" w:hAnsiTheme="minorHAnsi" w:cstheme="minorHAnsi"/>
          <w:sz w:val="16"/>
        </w:rPr>
        <w:t xml:space="preserve"> modern </w:t>
      </w:r>
      <w:r>
        <w:rPr>
          <w:rFonts w:asciiTheme="minorHAnsi" w:hAnsiTheme="minorHAnsi" w:cstheme="minorHAnsi"/>
          <w:u w:val="single"/>
        </w:rPr>
        <w:t>corporate bourgeois elites</w:t>
      </w:r>
      <w:r>
        <w:rPr>
          <w:rFonts w:asciiTheme="minorHAnsi" w:hAnsiTheme="minorHAnsi" w:cstheme="minorHAnsi"/>
          <w:sz w:val="16"/>
        </w:rPr>
        <w:t>. “</w:t>
      </w:r>
      <w:r w:rsidRPr="00090494">
        <w:rPr>
          <w:rFonts w:asciiTheme="minorHAnsi" w:hAnsiTheme="minorHAnsi" w:cstheme="minorHAnsi"/>
          <w:u w:val="single"/>
        </w:rPr>
        <w:t>When</w:t>
      </w:r>
      <w:r>
        <w:rPr>
          <w:rFonts w:asciiTheme="minorHAnsi" w:hAnsiTheme="minorHAnsi" w:cstheme="minorHAnsi"/>
          <w:sz w:val="16"/>
        </w:rPr>
        <w:t xml:space="preserve"> a group of </w:t>
      </w:r>
      <w:r w:rsidRPr="00090494">
        <w:rPr>
          <w:rFonts w:asciiTheme="minorHAnsi" w:hAnsiTheme="minorHAnsi" w:cstheme="minorHAnsi"/>
          <w:u w:val="single"/>
        </w:rPr>
        <w:t>scientists stops</w:t>
      </w:r>
      <w:r>
        <w:rPr>
          <w:rFonts w:asciiTheme="minorHAnsi" w:hAnsiTheme="minorHAnsi" w:cstheme="minorHAnsi"/>
          <w:u w:val="single"/>
        </w:rPr>
        <w:t xml:space="preserve"> </w:t>
      </w:r>
      <w:r w:rsidRPr="00090494">
        <w:rPr>
          <w:rFonts w:asciiTheme="minorHAnsi" w:hAnsiTheme="minorHAnsi" w:cstheme="minorHAnsi"/>
          <w:u w:val="single"/>
        </w:rPr>
        <w:t>working</w:t>
      </w:r>
      <w:r>
        <w:rPr>
          <w:rFonts w:asciiTheme="minorHAnsi" w:hAnsiTheme="minorHAnsi" w:cstheme="minorHAnsi"/>
          <w:sz w:val="16"/>
        </w:rPr>
        <w:t xml:space="preserve"> on a protein molecule </w:t>
      </w:r>
      <w:r w:rsidRPr="00090494">
        <w:rPr>
          <w:rFonts w:asciiTheme="minorHAnsi" w:hAnsiTheme="minorHAnsi" w:cstheme="minorHAnsi"/>
          <w:u w:val="single"/>
        </w:rPr>
        <w:t>because</w:t>
      </w:r>
      <w:r>
        <w:rPr>
          <w:rFonts w:asciiTheme="minorHAnsi" w:hAnsiTheme="minorHAnsi" w:cstheme="minorHAnsi"/>
          <w:u w:val="single"/>
        </w:rPr>
        <w:t xml:space="preserve"> there are too many </w:t>
      </w:r>
      <w:r w:rsidRPr="00090494">
        <w:rPr>
          <w:rFonts w:asciiTheme="minorHAnsi" w:hAnsiTheme="minorHAnsi" w:cstheme="minorHAnsi"/>
          <w:u w:val="single"/>
        </w:rPr>
        <w:t>intellectual property</w:t>
      </w:r>
      <w:r>
        <w:rPr>
          <w:rFonts w:asciiTheme="minorHAnsi" w:hAnsiTheme="minorHAnsi" w:cstheme="minorHAnsi"/>
          <w:u w:val="single"/>
        </w:rPr>
        <w:t xml:space="preserve"> </w:t>
      </w:r>
      <w:r w:rsidRPr="00090494">
        <w:rPr>
          <w:rFonts w:asciiTheme="minorHAnsi" w:hAnsiTheme="minorHAnsi" w:cstheme="minorHAnsi"/>
          <w:u w:val="single"/>
        </w:rPr>
        <w:t>rights</w:t>
      </w:r>
      <w:r>
        <w:rPr>
          <w:rFonts w:asciiTheme="minorHAnsi" w:hAnsiTheme="minorHAnsi" w:cstheme="minorHAnsi"/>
          <w:u w:val="single"/>
        </w:rPr>
        <w:t xml:space="preserve"> that surround</w:t>
      </w:r>
      <w:r>
        <w:rPr>
          <w:rFonts w:asciiTheme="minorHAnsi" w:hAnsiTheme="minorHAnsi" w:cstheme="minorHAnsi"/>
          <w:sz w:val="16"/>
        </w:rPr>
        <w:t xml:space="preserve"> the use of the molecule, </w:t>
      </w:r>
      <w:r>
        <w:rPr>
          <w:rFonts w:asciiTheme="minorHAnsi" w:hAnsiTheme="minorHAnsi" w:cstheme="minorHAnsi"/>
          <w:u w:val="single"/>
        </w:rPr>
        <w:t xml:space="preserve">a basic </w:t>
      </w:r>
      <w:r w:rsidRPr="00090494">
        <w:rPr>
          <w:rFonts w:asciiTheme="minorHAnsi" w:hAnsiTheme="minorHAnsi" w:cstheme="minorHAnsi"/>
          <w:u w:val="single"/>
        </w:rPr>
        <w:t>freedom</w:t>
      </w:r>
      <w:r>
        <w:rPr>
          <w:rFonts w:asciiTheme="minorHAnsi" w:hAnsiTheme="minorHAnsi" w:cstheme="minorHAnsi"/>
          <w:sz w:val="16"/>
        </w:rPr>
        <w:t xml:space="preserve">, the freedom to research, </w:t>
      </w:r>
      <w:r w:rsidRPr="00090494">
        <w:rPr>
          <w:rFonts w:asciiTheme="minorHAnsi" w:hAnsiTheme="minorHAnsi" w:cstheme="minorHAnsi"/>
          <w:u w:val="single"/>
        </w:rPr>
        <w:t>has been interfered with</w:t>
      </w:r>
      <w:r>
        <w:rPr>
          <w:rFonts w:asciiTheme="minorHAnsi" w:hAnsiTheme="minorHAnsi" w:cstheme="minorHAnsi"/>
          <w:sz w:val="16"/>
        </w:rPr>
        <w:t xml:space="preserve">” (Drahos &amp; Braithwaite 2002:3). </w:t>
      </w:r>
      <w:r w:rsidRPr="00090494">
        <w:rPr>
          <w:rFonts w:asciiTheme="minorHAnsi" w:hAnsiTheme="minorHAnsi" w:cstheme="minorHAnsi"/>
          <w:u w:val="single"/>
        </w:rPr>
        <w:t>We</w:t>
      </w:r>
      <w:r>
        <w:rPr>
          <w:rFonts w:asciiTheme="minorHAnsi" w:hAnsiTheme="minorHAnsi" w:cstheme="minorHAnsi"/>
          <w:sz w:val="16"/>
        </w:rPr>
        <w:t xml:space="preserve"> all </w:t>
      </w:r>
      <w:r w:rsidRPr="00090494">
        <w:rPr>
          <w:rFonts w:asciiTheme="minorHAnsi" w:hAnsiTheme="minorHAnsi" w:cstheme="minorHAnsi"/>
          <w:u w:val="single"/>
        </w:rPr>
        <w:t>have</w:t>
      </w:r>
      <w:r>
        <w:rPr>
          <w:rFonts w:asciiTheme="minorHAnsi" w:hAnsiTheme="minorHAnsi" w:cstheme="minorHAnsi"/>
          <w:u w:val="single"/>
        </w:rPr>
        <w:t xml:space="preserve"> a </w:t>
      </w:r>
      <w:r w:rsidRPr="00090494">
        <w:rPr>
          <w:rFonts w:asciiTheme="minorHAnsi" w:hAnsiTheme="minorHAnsi" w:cstheme="minorHAnsi"/>
          <w:u w:val="single"/>
        </w:rPr>
        <w:t>vested interest in</w:t>
      </w:r>
      <w:r>
        <w:rPr>
          <w:rFonts w:asciiTheme="minorHAnsi" w:hAnsiTheme="minorHAnsi" w:cstheme="minorHAnsi"/>
          <w:u w:val="single"/>
        </w:rPr>
        <w:t xml:space="preserve"> seeing</w:t>
      </w:r>
      <w:r>
        <w:rPr>
          <w:rFonts w:asciiTheme="minorHAnsi" w:hAnsiTheme="minorHAnsi" w:cstheme="minorHAnsi"/>
          <w:sz w:val="16"/>
        </w:rPr>
        <w:t xml:space="preserve"> certain </w:t>
      </w:r>
      <w:r>
        <w:rPr>
          <w:rFonts w:asciiTheme="minorHAnsi" w:hAnsiTheme="minorHAnsi" w:cstheme="minorHAnsi"/>
          <w:u w:val="single"/>
        </w:rPr>
        <w:t xml:space="preserve">public </w:t>
      </w:r>
      <w:r w:rsidRPr="00090494">
        <w:rPr>
          <w:rFonts w:asciiTheme="minorHAnsi" w:hAnsiTheme="minorHAnsi" w:cstheme="minorHAnsi"/>
          <w:u w:val="single"/>
        </w:rPr>
        <w:t>health research</w:t>
      </w:r>
      <w:r>
        <w:rPr>
          <w:rFonts w:asciiTheme="minorHAnsi" w:hAnsiTheme="minorHAnsi" w:cstheme="minorHAnsi"/>
          <w:u w:val="single"/>
        </w:rPr>
        <w:t xml:space="preserve"> take place,</w:t>
      </w:r>
      <w:r>
        <w:rPr>
          <w:rFonts w:asciiTheme="minorHAnsi" w:hAnsiTheme="minorHAnsi" w:cstheme="minorHAnsi"/>
          <w:sz w:val="16"/>
        </w:rPr>
        <w:t xml:space="preserve"> such as research into the genes that cause breast and ovarian cancer. </w:t>
      </w:r>
      <w:r>
        <w:rPr>
          <w:rFonts w:asciiTheme="minorHAnsi" w:hAnsiTheme="minorHAnsi" w:cstheme="minorHAnsi"/>
          <w:u w:val="single"/>
        </w:rPr>
        <w:t xml:space="preserve">Yet </w:t>
      </w:r>
      <w:r w:rsidRPr="00090494">
        <w:rPr>
          <w:rFonts w:asciiTheme="minorHAnsi" w:hAnsiTheme="minorHAnsi" w:cstheme="minorHAnsi"/>
          <w:u w:val="single"/>
        </w:rPr>
        <w:t>these</w:t>
      </w:r>
      <w:r>
        <w:rPr>
          <w:rFonts w:asciiTheme="minorHAnsi" w:hAnsiTheme="minorHAnsi" w:cstheme="minorHAnsi"/>
          <w:u w:val="single"/>
        </w:rPr>
        <w:t xml:space="preserve"> </w:t>
      </w:r>
      <w:r w:rsidRPr="00090494">
        <w:rPr>
          <w:rFonts w:asciiTheme="minorHAnsi" w:hAnsiTheme="minorHAnsi" w:cstheme="minorHAnsi"/>
          <w:u w:val="single"/>
        </w:rPr>
        <w:t>very genes</w:t>
      </w:r>
      <w:r>
        <w:rPr>
          <w:rFonts w:asciiTheme="minorHAnsi" w:hAnsiTheme="minorHAnsi" w:cstheme="minorHAnsi"/>
          <w:u w:val="single"/>
        </w:rPr>
        <w:t>,</w:t>
      </w:r>
      <w:r>
        <w:rPr>
          <w:rFonts w:asciiTheme="minorHAnsi" w:hAnsiTheme="minorHAnsi" w:cstheme="minorHAnsi"/>
          <w:sz w:val="16"/>
        </w:rPr>
        <w:t xml:space="preserve"> known as BRCA1 and BRCA2 </w:t>
      </w:r>
      <w:r w:rsidRPr="00090494">
        <w:rPr>
          <w:rFonts w:asciiTheme="minorHAnsi" w:hAnsiTheme="minorHAnsi" w:cstheme="minorHAnsi"/>
          <w:u w:val="single"/>
        </w:rPr>
        <w:t>are</w:t>
      </w:r>
      <w:r>
        <w:rPr>
          <w:rFonts w:asciiTheme="minorHAnsi" w:hAnsiTheme="minorHAnsi" w:cstheme="minorHAnsi"/>
          <w:u w:val="single"/>
        </w:rPr>
        <w:t xml:space="preserve"> </w:t>
      </w:r>
      <w:r w:rsidRPr="00090494">
        <w:rPr>
          <w:rFonts w:asciiTheme="minorHAnsi" w:hAnsiTheme="minorHAnsi" w:cstheme="minorHAnsi"/>
          <w:u w:val="single"/>
        </w:rPr>
        <w:t>now</w:t>
      </w:r>
      <w:r>
        <w:rPr>
          <w:rFonts w:asciiTheme="minorHAnsi" w:hAnsiTheme="minorHAnsi" w:cstheme="minorHAnsi"/>
          <w:u w:val="single"/>
        </w:rPr>
        <w:t xml:space="preserve"> the </w:t>
      </w:r>
      <w:r w:rsidRPr="00090494">
        <w:rPr>
          <w:rFonts w:asciiTheme="minorHAnsi" w:hAnsiTheme="minorHAnsi" w:cstheme="minorHAnsi"/>
          <w:u w:val="single"/>
        </w:rPr>
        <w:t>intellectual property of the</w:t>
      </w:r>
      <w:r>
        <w:rPr>
          <w:rFonts w:asciiTheme="minorHAnsi" w:hAnsiTheme="minorHAnsi" w:cstheme="minorHAnsi"/>
          <w:u w:val="single"/>
        </w:rPr>
        <w:t xml:space="preserve"> Myriad </w:t>
      </w:r>
      <w:r w:rsidRPr="00090494">
        <w:rPr>
          <w:rFonts w:asciiTheme="minorHAnsi" w:hAnsiTheme="minorHAnsi" w:cstheme="minorHAnsi"/>
          <w:u w:val="single"/>
        </w:rPr>
        <w:t>Corporation</w:t>
      </w:r>
      <w:r>
        <w:rPr>
          <w:rFonts w:asciiTheme="minorHAnsi" w:hAnsiTheme="minorHAnsi" w:cstheme="minorHAnsi"/>
          <w:sz w:val="16"/>
        </w:rPr>
        <w:t xml:space="preserve">, who first discovered them (Drahos &amp; Braithwaite 2002). </w:t>
      </w:r>
      <w:r>
        <w:rPr>
          <w:rFonts w:asciiTheme="minorHAnsi" w:hAnsiTheme="minorHAnsi" w:cstheme="minorHAnsi"/>
          <w:highlight w:val="cyan"/>
          <w:u w:val="single"/>
        </w:rPr>
        <w:t>Companies</w:t>
      </w:r>
      <w:r>
        <w:rPr>
          <w:rFonts w:asciiTheme="minorHAnsi" w:hAnsiTheme="minorHAnsi" w:cstheme="minorHAnsi"/>
          <w:u w:val="single"/>
        </w:rPr>
        <w:t xml:space="preserve"> </w:t>
      </w:r>
      <w:r>
        <w:rPr>
          <w:rFonts w:asciiTheme="minorHAnsi" w:hAnsiTheme="minorHAnsi" w:cstheme="minorHAnsi"/>
          <w:sz w:val="16"/>
        </w:rPr>
        <w:t xml:space="preserve">are </w:t>
      </w:r>
      <w:r>
        <w:rPr>
          <w:rFonts w:asciiTheme="minorHAnsi" w:hAnsiTheme="minorHAnsi" w:cstheme="minorHAnsi"/>
          <w:u w:val="single"/>
        </w:rPr>
        <w:t>legally</w:t>
      </w:r>
      <w:r>
        <w:rPr>
          <w:rFonts w:asciiTheme="minorHAnsi" w:hAnsiTheme="minorHAnsi" w:cstheme="minorHAnsi"/>
          <w:sz w:val="16"/>
        </w:rPr>
        <w:t xml:space="preserve"> entitled to </w:t>
      </w:r>
      <w:r>
        <w:rPr>
          <w:rFonts w:asciiTheme="minorHAnsi" w:hAnsiTheme="minorHAnsi" w:cstheme="minorHAnsi"/>
          <w:u w:val="single"/>
        </w:rPr>
        <w:t>protect</w:t>
      </w:r>
      <w:r>
        <w:rPr>
          <w:rFonts w:asciiTheme="minorHAnsi" w:hAnsiTheme="minorHAnsi" w:cstheme="minorHAnsi"/>
          <w:sz w:val="16"/>
        </w:rPr>
        <w:t xml:space="preserve"> the </w:t>
      </w:r>
      <w:r>
        <w:rPr>
          <w:rFonts w:asciiTheme="minorHAnsi" w:hAnsiTheme="minorHAnsi" w:cstheme="minorHAnsi"/>
          <w:u w:val="single"/>
        </w:rPr>
        <w:t xml:space="preserve">discoveries and inventions of their employees as </w:t>
      </w:r>
      <w:r>
        <w:rPr>
          <w:rFonts w:asciiTheme="minorHAnsi" w:hAnsiTheme="minorHAnsi" w:cstheme="minorHAnsi"/>
          <w:highlight w:val="cyan"/>
          <w:u w:val="single"/>
        </w:rPr>
        <w:t>intellectual property</w:t>
      </w:r>
      <w:r>
        <w:rPr>
          <w:rFonts w:asciiTheme="minorHAnsi" w:hAnsiTheme="minorHAnsi" w:cstheme="minorHAnsi"/>
          <w:sz w:val="16"/>
        </w:rPr>
        <w:t xml:space="preserve">, but </w:t>
      </w:r>
      <w:r>
        <w:rPr>
          <w:rFonts w:asciiTheme="minorHAnsi" w:hAnsiTheme="minorHAnsi" w:cstheme="minorHAnsi"/>
          <w:u w:val="single"/>
        </w:rPr>
        <w:t>when</w:t>
      </w:r>
      <w:r>
        <w:rPr>
          <w:rFonts w:asciiTheme="minorHAnsi" w:hAnsiTheme="minorHAnsi" w:cstheme="minorHAnsi"/>
          <w:sz w:val="16"/>
        </w:rPr>
        <w:t xml:space="preserve"> such </w:t>
      </w:r>
      <w:r>
        <w:rPr>
          <w:rFonts w:asciiTheme="minorHAnsi" w:hAnsiTheme="minorHAnsi" w:cstheme="minorHAnsi"/>
          <w:u w:val="single"/>
        </w:rPr>
        <w:t xml:space="preserve">rights </w:t>
      </w:r>
      <w:r>
        <w:rPr>
          <w:rFonts w:asciiTheme="minorHAnsi" w:hAnsiTheme="minorHAnsi" w:cstheme="minorHAnsi"/>
          <w:highlight w:val="cyan"/>
          <w:u w:val="single"/>
        </w:rPr>
        <w:t>infringe upon the freedom of</w:t>
      </w:r>
      <w:r>
        <w:rPr>
          <w:rFonts w:asciiTheme="minorHAnsi" w:hAnsiTheme="minorHAnsi" w:cstheme="minorHAnsi"/>
          <w:u w:val="single"/>
        </w:rPr>
        <w:t xml:space="preserve"> </w:t>
      </w:r>
      <w:r>
        <w:rPr>
          <w:rFonts w:asciiTheme="minorHAnsi" w:hAnsiTheme="minorHAnsi" w:cstheme="minorHAnsi"/>
          <w:sz w:val="16"/>
        </w:rPr>
        <w:t xml:space="preserve">other </w:t>
      </w:r>
      <w:r>
        <w:rPr>
          <w:rFonts w:asciiTheme="minorHAnsi" w:hAnsiTheme="minorHAnsi" w:cstheme="minorHAnsi"/>
          <w:highlight w:val="cyan"/>
          <w:u w:val="single"/>
        </w:rPr>
        <w:t>researchers to</w:t>
      </w:r>
      <w:r>
        <w:rPr>
          <w:rFonts w:asciiTheme="minorHAnsi" w:hAnsiTheme="minorHAnsi" w:cstheme="minorHAnsi"/>
          <w:sz w:val="16"/>
        </w:rPr>
        <w:t xml:space="preserve"> even </w:t>
      </w:r>
      <w:r>
        <w:rPr>
          <w:rFonts w:asciiTheme="minorHAnsi" w:hAnsiTheme="minorHAnsi" w:cstheme="minorHAnsi"/>
          <w:highlight w:val="cyan"/>
          <w:u w:val="single"/>
        </w:rPr>
        <w:t xml:space="preserve">access the human </w:t>
      </w:r>
      <w:r w:rsidRPr="00090494">
        <w:rPr>
          <w:rFonts w:asciiTheme="minorHAnsi" w:hAnsiTheme="minorHAnsi" w:cstheme="minorHAnsi"/>
          <w:u w:val="single"/>
        </w:rPr>
        <w:t>genes</w:t>
      </w:r>
      <w:r>
        <w:rPr>
          <w:rFonts w:asciiTheme="minorHAnsi" w:hAnsiTheme="minorHAnsi" w:cstheme="minorHAnsi"/>
          <w:u w:val="single"/>
        </w:rPr>
        <w:t xml:space="preserve"> that cause </w:t>
      </w:r>
      <w:r w:rsidRPr="00090494">
        <w:rPr>
          <w:rFonts w:asciiTheme="minorHAnsi" w:hAnsiTheme="minorHAnsi" w:cstheme="minorHAnsi"/>
          <w:highlight w:val="cyan"/>
          <w:u w:val="single"/>
        </w:rPr>
        <w:t>diseases</w:t>
      </w:r>
      <w:r>
        <w:rPr>
          <w:rFonts w:asciiTheme="minorHAnsi" w:hAnsiTheme="minorHAnsi" w:cstheme="minorHAnsi"/>
          <w:u w:val="single"/>
        </w:rPr>
        <w:t>, it is a loss for us all.</w:t>
      </w:r>
    </w:p>
    <w:p w14:paraId="1F27A962" w14:textId="77777777" w:rsidR="005B513B" w:rsidRDefault="005B513B" w:rsidP="005B513B">
      <w:pPr>
        <w:rPr>
          <w:rFonts w:asciiTheme="minorHAnsi" w:hAnsiTheme="minorHAnsi" w:cstheme="minorHAnsi"/>
          <w:sz w:val="16"/>
        </w:rPr>
      </w:pPr>
      <w:r>
        <w:rPr>
          <w:rFonts w:asciiTheme="minorHAnsi" w:hAnsiTheme="minorHAnsi" w:cstheme="minorHAnsi"/>
          <w:u w:val="single"/>
        </w:rPr>
        <w:lastRenderedPageBreak/>
        <w:t>Intellectual property rights strongly favor the corporate elites in society</w:t>
      </w:r>
      <w:r>
        <w:rPr>
          <w:rFonts w:asciiTheme="minorHAnsi" w:hAnsiTheme="minorHAnsi" w:cstheme="minorHAnsi"/>
          <w:sz w:val="16"/>
        </w:rPr>
        <w:t xml:space="preserve">, and more </w:t>
      </w:r>
      <w:r>
        <w:rPr>
          <w:rFonts w:asciiTheme="minorHAnsi" w:hAnsiTheme="minorHAnsi" w:cstheme="minorHAnsi"/>
          <w:u w:val="single"/>
        </w:rPr>
        <w:t>and</w:t>
      </w:r>
      <w:r>
        <w:rPr>
          <w:rFonts w:asciiTheme="minorHAnsi" w:hAnsiTheme="minorHAnsi" w:cstheme="minorHAnsi"/>
          <w:sz w:val="16"/>
        </w:rPr>
        <w:t xml:space="preserve"> more </w:t>
      </w:r>
      <w:r>
        <w:rPr>
          <w:rFonts w:asciiTheme="minorHAnsi" w:hAnsiTheme="minorHAnsi" w:cstheme="minorHAnsi"/>
          <w:u w:val="single"/>
        </w:rPr>
        <w:t>have come into conflict with basic freedoms</w:t>
      </w:r>
      <w:r>
        <w:rPr>
          <w:rFonts w:asciiTheme="minorHAnsi" w:hAnsiTheme="minorHAnsi" w:cstheme="minorHAnsi"/>
          <w:sz w:val="16"/>
        </w:rPr>
        <w:t xml:space="preserve"> and rights that are </w:t>
      </w:r>
      <w:r>
        <w:rPr>
          <w:rFonts w:asciiTheme="minorHAnsi" w:hAnsiTheme="minorHAnsi" w:cstheme="minorHAnsi"/>
          <w:u w:val="single"/>
        </w:rPr>
        <w:t>part of the common good</w:t>
      </w:r>
      <w:r>
        <w:rPr>
          <w:rFonts w:asciiTheme="minorHAnsi" w:hAnsiTheme="minorHAnsi" w:cstheme="minorHAnsi"/>
          <w:sz w:val="16"/>
        </w:rPr>
        <w:t>. “</w:t>
      </w:r>
      <w:r>
        <w:rPr>
          <w:rFonts w:asciiTheme="minorHAnsi" w:hAnsiTheme="minorHAnsi" w:cstheme="minorHAnsi"/>
          <w:u w:val="single"/>
        </w:rPr>
        <w:t>The danger</w:t>
      </w:r>
      <w:r>
        <w:rPr>
          <w:rFonts w:asciiTheme="minorHAnsi" w:hAnsiTheme="minorHAnsi" w:cstheme="minorHAnsi"/>
          <w:sz w:val="16"/>
        </w:rPr>
        <w:t xml:space="preserve"> to basic rights posed by intellectual property regulation is not an obviously visible danger. Rather it is a danger based on the quiet accretion of restrictions – an accretion hardly visible because it </w:t>
      </w:r>
      <w:r>
        <w:rPr>
          <w:rFonts w:asciiTheme="minorHAnsi" w:hAnsiTheme="minorHAnsi" w:cstheme="minorHAnsi"/>
          <w:u w:val="single"/>
        </w:rPr>
        <w:t>is hidden behind technical rule-making, mystifying legal doctrine, and complex bureaucracies</w:t>
      </w:r>
      <w:r>
        <w:rPr>
          <w:rFonts w:asciiTheme="minorHAnsi" w:hAnsiTheme="minorHAnsi" w:cstheme="minorHAnsi"/>
          <w:sz w:val="16"/>
        </w:rPr>
        <w:t>, all papered over by seemingly plausible appeals to the rights of inventors and authors and the need to encourage innovation” (Drahos &amp; Braithwaite 2002:4).</w:t>
      </w:r>
    </w:p>
    <w:p w14:paraId="4F99D2A4" w14:textId="77777777" w:rsidR="005B513B" w:rsidRDefault="005B513B" w:rsidP="005B513B">
      <w:pPr>
        <w:rPr>
          <w:rFonts w:asciiTheme="minorHAnsi" w:hAnsiTheme="minorHAnsi" w:cstheme="minorHAnsi"/>
          <w:sz w:val="16"/>
        </w:rPr>
      </w:pPr>
      <w:r>
        <w:rPr>
          <w:rFonts w:asciiTheme="minorHAnsi" w:hAnsiTheme="minorHAnsi" w:cstheme="minorHAnsi"/>
          <w:sz w:val="16"/>
        </w:rPr>
        <w:t xml:space="preserve">As I stated earlier, Karl </w:t>
      </w:r>
      <w:r>
        <w:rPr>
          <w:rFonts w:asciiTheme="minorHAnsi" w:hAnsiTheme="minorHAnsi" w:cstheme="minorHAnsi"/>
          <w:u w:val="single"/>
        </w:rPr>
        <w:t>Marx</w:t>
      </w:r>
      <w:r>
        <w:rPr>
          <w:rFonts w:asciiTheme="minorHAnsi" w:hAnsiTheme="minorHAnsi" w:cstheme="minorHAnsi"/>
          <w:sz w:val="16"/>
        </w:rPr>
        <w:t xml:space="preserve"> </w:t>
      </w:r>
      <w:r>
        <w:rPr>
          <w:rFonts w:asciiTheme="minorHAnsi" w:hAnsiTheme="minorHAnsi" w:cstheme="minorHAnsi"/>
          <w:u w:val="single"/>
        </w:rPr>
        <w:t>did</w:t>
      </w:r>
      <w:r>
        <w:rPr>
          <w:rFonts w:asciiTheme="minorHAnsi" w:hAnsiTheme="minorHAnsi" w:cstheme="minorHAnsi"/>
          <w:sz w:val="16"/>
        </w:rPr>
        <w:t xml:space="preserve"> </w:t>
      </w:r>
      <w:r w:rsidRPr="00D87765">
        <w:rPr>
          <w:rFonts w:asciiTheme="minorHAnsi" w:hAnsiTheme="minorHAnsi" w:cstheme="minorHAnsi"/>
          <w:u w:val="single"/>
        </w:rPr>
        <w:t>not</w:t>
      </w:r>
      <w:r>
        <w:rPr>
          <w:rFonts w:asciiTheme="minorHAnsi" w:hAnsiTheme="minorHAnsi" w:cstheme="minorHAnsi"/>
          <w:sz w:val="16"/>
        </w:rPr>
        <w:t xml:space="preserve"> </w:t>
      </w:r>
      <w:r>
        <w:rPr>
          <w:rFonts w:asciiTheme="minorHAnsi" w:hAnsiTheme="minorHAnsi" w:cstheme="minorHAnsi"/>
          <w:u w:val="single"/>
        </w:rPr>
        <w:t>want to</w:t>
      </w:r>
      <w:r>
        <w:rPr>
          <w:rFonts w:asciiTheme="minorHAnsi" w:hAnsiTheme="minorHAnsi" w:cstheme="minorHAnsi"/>
          <w:sz w:val="16"/>
        </w:rPr>
        <w:t xml:space="preserve"> </w:t>
      </w:r>
      <w:r>
        <w:rPr>
          <w:rFonts w:asciiTheme="minorHAnsi" w:hAnsiTheme="minorHAnsi" w:cstheme="minorHAnsi"/>
          <w:u w:val="single"/>
        </w:rPr>
        <w:t>abolish</w:t>
      </w:r>
      <w:r>
        <w:rPr>
          <w:rFonts w:asciiTheme="minorHAnsi" w:hAnsiTheme="minorHAnsi" w:cstheme="minorHAnsi"/>
          <w:sz w:val="16"/>
        </w:rPr>
        <w:t xml:space="preserve"> all private </w:t>
      </w:r>
      <w:r>
        <w:rPr>
          <w:rFonts w:asciiTheme="minorHAnsi" w:hAnsiTheme="minorHAnsi" w:cstheme="minorHAnsi"/>
          <w:u w:val="single"/>
        </w:rPr>
        <w:t>property</w:t>
      </w:r>
      <w:r>
        <w:rPr>
          <w:rFonts w:asciiTheme="minorHAnsi" w:hAnsiTheme="minorHAnsi" w:cstheme="minorHAnsi"/>
          <w:sz w:val="16"/>
        </w:rPr>
        <w:t xml:space="preserve">, just that </w:t>
      </w:r>
      <w:r>
        <w:rPr>
          <w:rFonts w:asciiTheme="minorHAnsi" w:hAnsiTheme="minorHAnsi" w:cstheme="minorHAnsi"/>
          <w:u w:val="single"/>
        </w:rPr>
        <w:t>which is used for oppression by the Bourgeoisie</w:t>
      </w:r>
      <w:r>
        <w:rPr>
          <w:rFonts w:asciiTheme="minorHAnsi" w:hAnsiTheme="minorHAnsi" w:cstheme="minorHAnsi"/>
          <w:sz w:val="16"/>
        </w:rPr>
        <w:t xml:space="preserve">. </w:t>
      </w:r>
      <w:r>
        <w:rPr>
          <w:rFonts w:asciiTheme="minorHAnsi" w:hAnsiTheme="minorHAnsi" w:cstheme="minorHAnsi"/>
          <w:u w:val="single"/>
        </w:rPr>
        <w:t xml:space="preserve">Today, </w:t>
      </w:r>
      <w:r w:rsidRPr="008E5872">
        <w:rPr>
          <w:rFonts w:asciiTheme="minorHAnsi" w:hAnsiTheme="minorHAnsi" w:cstheme="minorHAnsi"/>
          <w:u w:val="single"/>
        </w:rPr>
        <w:t>intellectual property</w:t>
      </w:r>
      <w:r>
        <w:rPr>
          <w:rFonts w:asciiTheme="minorHAnsi" w:hAnsiTheme="minorHAnsi" w:cstheme="minorHAnsi"/>
          <w:sz w:val="16"/>
        </w:rPr>
        <w:t xml:space="preserve">, which is a modern legal form of private property, </w:t>
      </w:r>
      <w:r w:rsidRPr="008E5872">
        <w:rPr>
          <w:rFonts w:asciiTheme="minorHAnsi" w:hAnsiTheme="minorHAnsi" w:cstheme="minorHAnsi"/>
          <w:u w:val="single"/>
        </w:rPr>
        <w:t>is being use by corporate elites to oppress not only the intellectual laborers</w:t>
      </w:r>
      <w:r>
        <w:rPr>
          <w:rFonts w:asciiTheme="minorHAnsi" w:hAnsiTheme="minorHAnsi" w:cstheme="minorHAnsi"/>
          <w:sz w:val="16"/>
        </w:rPr>
        <w:t xml:space="preserve"> in high tech industries, </w:t>
      </w:r>
      <w:r w:rsidRPr="008E5872">
        <w:rPr>
          <w:rFonts w:asciiTheme="minorHAnsi" w:hAnsiTheme="minorHAnsi" w:cstheme="minorHAnsi"/>
          <w:u w:val="single"/>
        </w:rPr>
        <w:t>but all of society</w:t>
      </w:r>
      <w:r>
        <w:rPr>
          <w:rFonts w:asciiTheme="minorHAnsi" w:hAnsiTheme="minorHAnsi" w:cstheme="minorHAnsi"/>
          <w:sz w:val="16"/>
        </w:rPr>
        <w:t xml:space="preserve">. It has become </w:t>
      </w:r>
      <w:r>
        <w:rPr>
          <w:rFonts w:asciiTheme="minorHAnsi" w:hAnsiTheme="minorHAnsi" w:cstheme="minorHAnsi"/>
          <w:u w:val="single"/>
        </w:rPr>
        <w:t>an obstacle to</w:t>
      </w:r>
      <w:r>
        <w:rPr>
          <w:rFonts w:asciiTheme="minorHAnsi" w:hAnsiTheme="minorHAnsi" w:cstheme="minorHAnsi"/>
          <w:sz w:val="16"/>
        </w:rPr>
        <w:t xml:space="preserve"> one of </w:t>
      </w:r>
      <w:r>
        <w:rPr>
          <w:rFonts w:asciiTheme="minorHAnsi" w:hAnsiTheme="minorHAnsi" w:cstheme="minorHAnsi"/>
          <w:u w:val="single"/>
        </w:rPr>
        <w:t>our most basic freedoms</w:t>
      </w:r>
      <w:r>
        <w:rPr>
          <w:rFonts w:asciiTheme="minorHAnsi" w:hAnsiTheme="minorHAnsi" w:cstheme="minorHAnsi"/>
          <w:sz w:val="16"/>
        </w:rPr>
        <w:t xml:space="preserve">, the freedom </w:t>
      </w:r>
      <w:r>
        <w:rPr>
          <w:rFonts w:asciiTheme="minorHAnsi" w:hAnsiTheme="minorHAnsi" w:cstheme="minorHAnsi"/>
          <w:u w:val="single"/>
        </w:rPr>
        <w:t>to tinker and innovate</w:t>
      </w:r>
      <w:r>
        <w:rPr>
          <w:rFonts w:asciiTheme="minorHAnsi" w:hAnsiTheme="minorHAnsi" w:cstheme="minorHAnsi"/>
          <w:sz w:val="16"/>
        </w:rPr>
        <w:t xml:space="preserve">, </w:t>
      </w:r>
      <w:r>
        <w:rPr>
          <w:rFonts w:asciiTheme="minorHAnsi" w:hAnsiTheme="minorHAnsi" w:cstheme="minorHAnsi"/>
          <w:u w:val="single"/>
        </w:rPr>
        <w:t>as well as</w:t>
      </w:r>
      <w:r>
        <w:rPr>
          <w:rFonts w:asciiTheme="minorHAnsi" w:hAnsiTheme="minorHAnsi" w:cstheme="minorHAnsi"/>
          <w:sz w:val="16"/>
        </w:rPr>
        <w:t xml:space="preserve"> our ability </w:t>
      </w:r>
      <w:r>
        <w:rPr>
          <w:rFonts w:asciiTheme="minorHAnsi" w:hAnsiTheme="minorHAnsi" w:cstheme="minorHAnsi"/>
          <w:u w:val="single"/>
        </w:rPr>
        <w:t>to learn and pass on knowledge</w:t>
      </w:r>
      <w:r>
        <w:rPr>
          <w:rFonts w:asciiTheme="minorHAnsi" w:hAnsiTheme="minorHAnsi" w:cstheme="minorHAnsi"/>
          <w:sz w:val="16"/>
        </w:rPr>
        <w:t xml:space="preserve"> and culture to successive generations. In this sense, I believe if </w:t>
      </w:r>
      <w:r>
        <w:rPr>
          <w:rFonts w:asciiTheme="minorHAnsi" w:hAnsiTheme="minorHAnsi" w:cstheme="minorHAnsi"/>
          <w:u w:val="single"/>
        </w:rPr>
        <w:t>Marx</w:t>
      </w:r>
      <w:r>
        <w:rPr>
          <w:rFonts w:asciiTheme="minorHAnsi" w:hAnsiTheme="minorHAnsi" w:cstheme="minorHAnsi"/>
          <w:sz w:val="16"/>
        </w:rPr>
        <w:t xml:space="preserve"> were alive today, he </w:t>
      </w:r>
      <w:r>
        <w:rPr>
          <w:rFonts w:asciiTheme="minorHAnsi" w:hAnsiTheme="minorHAnsi" w:cstheme="minorHAnsi"/>
          <w:u w:val="single"/>
        </w:rPr>
        <w:t>would be opposed to the way intellectual property is being used</w:t>
      </w:r>
      <w:r>
        <w:rPr>
          <w:rFonts w:asciiTheme="minorHAnsi" w:hAnsiTheme="minorHAnsi" w:cstheme="minorHAnsi"/>
          <w:sz w:val="16"/>
        </w:rPr>
        <w:t xml:space="preserve"> and support free software advocates like the F/OSS movement. The real question today is not whether private property should be completely abolished, but just how much property should be private and how much should be in the public domain. </w:t>
      </w:r>
      <w:r>
        <w:rPr>
          <w:rFonts w:asciiTheme="minorHAnsi" w:hAnsiTheme="minorHAnsi" w:cstheme="minorHAnsi"/>
          <w:u w:val="single"/>
        </w:rPr>
        <w:t>Communal property</w:t>
      </w:r>
      <w:r>
        <w:rPr>
          <w:rFonts w:asciiTheme="minorHAnsi" w:hAnsiTheme="minorHAnsi" w:cstheme="minorHAnsi"/>
          <w:sz w:val="16"/>
        </w:rPr>
        <w:t xml:space="preserve">, particularly when it comes to ideas and information, </w:t>
      </w:r>
      <w:r>
        <w:rPr>
          <w:rFonts w:asciiTheme="minorHAnsi" w:hAnsiTheme="minorHAnsi" w:cstheme="minorHAnsi"/>
          <w:u w:val="single"/>
        </w:rPr>
        <w:t>is essential to learning, innovation, and the production of culture</w:t>
      </w:r>
      <w:r>
        <w:rPr>
          <w:rFonts w:asciiTheme="minorHAnsi" w:hAnsiTheme="minorHAnsi" w:cstheme="minorHAnsi"/>
          <w:sz w:val="16"/>
        </w:rPr>
        <w:t>. It is also essential to progress as a society.</w:t>
      </w:r>
    </w:p>
    <w:p w14:paraId="5B32C6B4" w14:textId="77777777" w:rsidR="005B513B" w:rsidRPr="00E94657" w:rsidRDefault="005B513B" w:rsidP="005B513B">
      <w:pPr>
        <w:rPr>
          <w:rFonts w:asciiTheme="minorHAnsi" w:hAnsiTheme="minorHAnsi" w:cstheme="minorHAnsi"/>
        </w:rPr>
      </w:pPr>
    </w:p>
    <w:p w14:paraId="45FDBB29" w14:textId="77777777" w:rsidR="005B513B" w:rsidRPr="00E94657" w:rsidRDefault="005B513B" w:rsidP="005B513B">
      <w:pPr>
        <w:pStyle w:val="Heading4"/>
        <w:rPr>
          <w:rFonts w:asciiTheme="minorHAnsi" w:hAnsiTheme="minorHAnsi" w:cstheme="minorHAnsi"/>
        </w:rPr>
      </w:pPr>
      <w:r w:rsidRPr="00E94657">
        <w:rPr>
          <w:rFonts w:asciiTheme="minorHAnsi" w:hAnsiTheme="minorHAnsi" w:cstheme="minorHAnsi"/>
        </w:rPr>
        <w:t>That carries an ideological function in the Capitalist mode of production, naturalizing the neoliberal conceptions of private property by viewing reality as a collection of commodities to be bought and sold in a market.</w:t>
      </w:r>
    </w:p>
    <w:p w14:paraId="3201F095" w14:textId="77777777" w:rsidR="005B513B" w:rsidRDefault="005B513B" w:rsidP="005B513B">
      <w:pPr>
        <w:rPr>
          <w:rFonts w:asciiTheme="minorHAnsi" w:hAnsiTheme="minorHAnsi" w:cstheme="minorHAnsi"/>
        </w:rPr>
      </w:pPr>
      <w:r>
        <w:rPr>
          <w:rStyle w:val="Style13ptBold"/>
          <w:rFonts w:asciiTheme="minorHAnsi" w:hAnsiTheme="minorHAnsi" w:cstheme="minorHAnsi"/>
        </w:rPr>
        <w:t>Drahos 96</w:t>
      </w:r>
      <w:r>
        <w:rPr>
          <w:rFonts w:asciiTheme="minorHAnsi" w:hAnsiTheme="minorHAnsi" w:cstheme="minorHAnsi"/>
        </w:rPr>
        <w:t xml:space="preserve"> [Peter Drahos, Professor Peter Drahos is an Australian academic and researcher specializing in the areas of intellectual property and global business regulation amongst others, The Australian National University, ANU, National Library of Australia, “A Philosophy of Intellectual Property,” 1996, </w:t>
      </w:r>
      <w:hyperlink r:id="rId30" w:anchor="]/" w:history="1">
        <w:r>
          <w:rPr>
            <w:rStyle w:val="Hyperlink"/>
            <w:rFonts w:asciiTheme="minorHAnsi" w:hAnsiTheme="minorHAnsi" w:cstheme="minorHAnsi"/>
            <w:color w:val="000000"/>
            <w:u w:val="single"/>
          </w:rPr>
          <w:t>http://press-files.anu.edu.au/downloads/press/n1902/html/cover.xhtml?referer=&amp;page=0#]/</w:t>
        </w:r>
      </w:hyperlink>
      <w:r>
        <w:rPr>
          <w:rFonts w:asciiTheme="minorHAnsi" w:hAnsiTheme="minorHAnsi" w:cstheme="minorHAnsi"/>
        </w:rPr>
        <w:t xml:space="preserve"> lm</w:t>
      </w:r>
    </w:p>
    <w:p w14:paraId="0F77520F" w14:textId="77777777" w:rsidR="005B513B" w:rsidRDefault="005B513B" w:rsidP="005B513B">
      <w:pPr>
        <w:rPr>
          <w:rFonts w:asciiTheme="minorHAnsi" w:hAnsiTheme="minorHAnsi" w:cstheme="minorHAnsi"/>
          <w:sz w:val="16"/>
        </w:rPr>
      </w:pPr>
      <w:r w:rsidRPr="00A60E03">
        <w:rPr>
          <w:rFonts w:asciiTheme="minorHAnsi" w:hAnsiTheme="minorHAnsi" w:cstheme="minorHAnsi"/>
          <w:u w:val="single"/>
          <w:lang w:val="en-GB"/>
        </w:rPr>
        <w:t>The</w:t>
      </w:r>
      <w:r>
        <w:rPr>
          <w:rFonts w:asciiTheme="minorHAnsi" w:hAnsiTheme="minorHAnsi" w:cstheme="minorHAnsi"/>
          <w:u w:val="single"/>
          <w:lang w:val="en-GB"/>
        </w:rPr>
        <w:t xml:space="preserve"> dramatic </w:t>
      </w:r>
      <w:r>
        <w:rPr>
          <w:rFonts w:asciiTheme="minorHAnsi" w:hAnsiTheme="minorHAnsi" w:cstheme="minorHAnsi"/>
          <w:highlight w:val="cyan"/>
          <w:u w:val="single"/>
          <w:lang w:val="en-GB"/>
        </w:rPr>
        <w:t>expansion of i</w:t>
      </w:r>
      <w:r>
        <w:rPr>
          <w:rFonts w:asciiTheme="minorHAnsi" w:hAnsiTheme="minorHAnsi" w:cstheme="minorHAnsi"/>
          <w:u w:val="single"/>
          <w:lang w:val="en-GB"/>
        </w:rPr>
        <w:t xml:space="preserve">ntellectual </w:t>
      </w:r>
      <w:r>
        <w:rPr>
          <w:rFonts w:asciiTheme="minorHAnsi" w:hAnsiTheme="minorHAnsi" w:cstheme="minorHAnsi"/>
          <w:highlight w:val="cyan"/>
          <w:u w:val="single"/>
          <w:lang w:val="en-GB"/>
        </w:rPr>
        <w:t>p</w:t>
      </w:r>
      <w:r>
        <w:rPr>
          <w:rFonts w:asciiTheme="minorHAnsi" w:hAnsiTheme="minorHAnsi" w:cstheme="minorHAnsi"/>
          <w:u w:val="single"/>
          <w:lang w:val="en-GB"/>
        </w:rPr>
        <w:t xml:space="preserve">roperty </w:t>
      </w:r>
      <w:r w:rsidRPr="00A60E03">
        <w:rPr>
          <w:rFonts w:asciiTheme="minorHAnsi" w:hAnsiTheme="minorHAnsi" w:cstheme="minorHAnsi"/>
          <w:u w:val="single"/>
          <w:lang w:val="en-GB"/>
        </w:rPr>
        <w:t>regimes</w:t>
      </w:r>
      <w:r>
        <w:rPr>
          <w:rFonts w:asciiTheme="minorHAnsi" w:hAnsiTheme="minorHAnsi" w:cstheme="minorHAnsi"/>
          <w:sz w:val="16"/>
          <w:lang w:val="en-GB"/>
        </w:rPr>
        <w:t xml:space="preserve">, both nationally and </w:t>
      </w:r>
      <w:r>
        <w:rPr>
          <w:rFonts w:asciiTheme="minorHAnsi" w:hAnsiTheme="minorHAnsi" w:cstheme="minorHAnsi"/>
          <w:u w:val="single"/>
          <w:lang w:val="en-GB"/>
        </w:rPr>
        <w:t>internationally</w:t>
      </w:r>
      <w:r>
        <w:rPr>
          <w:rFonts w:asciiTheme="minorHAnsi" w:hAnsiTheme="minorHAnsi" w:cstheme="minorHAnsi"/>
          <w:sz w:val="16"/>
          <w:lang w:val="en-GB"/>
        </w:rPr>
        <w:t xml:space="preserve">, in </w:t>
      </w:r>
      <w:r>
        <w:rPr>
          <w:rFonts w:asciiTheme="minorHAnsi" w:hAnsiTheme="minorHAnsi" w:cstheme="minorHAnsi"/>
          <w:sz w:val="16"/>
        </w:rPr>
        <w:t xml:space="preserve">recent decades </w:t>
      </w:r>
      <w:r>
        <w:rPr>
          <w:rFonts w:asciiTheme="minorHAnsi" w:hAnsiTheme="minorHAnsi" w:cstheme="minorHAnsi"/>
          <w:highlight w:val="cyan"/>
          <w:u w:val="single"/>
        </w:rPr>
        <w:t>is</w:t>
      </w:r>
      <w:r>
        <w:rPr>
          <w:rFonts w:asciiTheme="minorHAnsi" w:hAnsiTheme="minorHAnsi" w:cstheme="minorHAnsi"/>
          <w:sz w:val="16"/>
        </w:rPr>
        <w:t xml:space="preserve"> in Marx’s terms </w:t>
      </w:r>
      <w:r>
        <w:rPr>
          <w:rFonts w:asciiTheme="minorHAnsi" w:hAnsiTheme="minorHAnsi" w:cstheme="minorHAnsi"/>
          <w:u w:val="single"/>
        </w:rPr>
        <w:t>an important superstructural transformation</w:t>
      </w:r>
      <w:r>
        <w:rPr>
          <w:rFonts w:asciiTheme="minorHAnsi" w:hAnsiTheme="minorHAnsi" w:cstheme="minorHAnsi"/>
          <w:sz w:val="16"/>
        </w:rPr>
        <w:t xml:space="preserve">. It may also be </w:t>
      </w:r>
      <w:r>
        <w:rPr>
          <w:rFonts w:asciiTheme="minorHAnsi" w:hAnsiTheme="minorHAnsi" w:cstheme="minorHAnsi"/>
          <w:u w:val="single"/>
        </w:rPr>
        <w:t xml:space="preserve">evidence of </w:t>
      </w:r>
      <w:r>
        <w:rPr>
          <w:rFonts w:asciiTheme="minorHAnsi" w:hAnsiTheme="minorHAnsi" w:cstheme="minorHAnsi"/>
          <w:highlight w:val="cyan"/>
          <w:u w:val="single"/>
        </w:rPr>
        <w:t>fundamental change</w:t>
      </w:r>
      <w:r>
        <w:rPr>
          <w:rFonts w:asciiTheme="minorHAnsi" w:hAnsiTheme="minorHAnsi" w:cstheme="minorHAnsi"/>
          <w:u w:val="single"/>
        </w:rPr>
        <w:t xml:space="preserve">s taking place </w:t>
      </w:r>
      <w:r>
        <w:rPr>
          <w:rFonts w:asciiTheme="minorHAnsi" w:hAnsiTheme="minorHAnsi" w:cstheme="minorHAnsi"/>
          <w:highlight w:val="cyan"/>
          <w:u w:val="single"/>
        </w:rPr>
        <w:t>in</w:t>
      </w:r>
      <w:r>
        <w:rPr>
          <w:rFonts w:asciiTheme="minorHAnsi" w:hAnsiTheme="minorHAnsi" w:cstheme="minorHAnsi"/>
          <w:u w:val="single"/>
        </w:rPr>
        <w:t xml:space="preserve"> the productive forces of some major </w:t>
      </w:r>
      <w:r>
        <w:rPr>
          <w:rFonts w:asciiTheme="minorHAnsi" w:hAnsiTheme="minorHAnsi" w:cstheme="minorHAnsi"/>
          <w:highlight w:val="cyan"/>
          <w:u w:val="single"/>
        </w:rPr>
        <w:t>capitalis</w:t>
      </w:r>
      <w:r>
        <w:rPr>
          <w:rFonts w:asciiTheme="minorHAnsi" w:hAnsiTheme="minorHAnsi" w:cstheme="minorHAnsi"/>
          <w:u w:val="single"/>
        </w:rPr>
        <w:t>t econo</w:t>
      </w:r>
      <w:r>
        <w:rPr>
          <w:rFonts w:asciiTheme="minorHAnsi" w:hAnsiTheme="minorHAnsi" w:cstheme="minorHAnsi"/>
          <w:highlight w:val="cyan"/>
          <w:u w:val="single"/>
        </w:rPr>
        <w:t>m</w:t>
      </w:r>
      <w:r>
        <w:rPr>
          <w:rFonts w:asciiTheme="minorHAnsi" w:hAnsiTheme="minorHAnsi" w:cstheme="minorHAnsi"/>
          <w:u w:val="single"/>
        </w:rPr>
        <w:t>ies</w:t>
      </w:r>
      <w:r>
        <w:rPr>
          <w:rFonts w:asciiTheme="minorHAnsi" w:hAnsiTheme="minorHAnsi" w:cstheme="minorHAnsi"/>
          <w:sz w:val="16"/>
        </w:rPr>
        <w:t xml:space="preserve">. </w:t>
      </w:r>
      <w:r>
        <w:rPr>
          <w:rFonts w:asciiTheme="minorHAnsi" w:hAnsiTheme="minorHAnsi" w:cstheme="minorHAnsi"/>
          <w:u w:val="single"/>
        </w:rPr>
        <w:t>The creation of legally enforceable international standards of</w:t>
      </w:r>
      <w:r>
        <w:rPr>
          <w:rFonts w:asciiTheme="minorHAnsi" w:hAnsiTheme="minorHAnsi" w:cstheme="minorHAnsi"/>
          <w:sz w:val="16"/>
        </w:rPr>
        <w:t xml:space="preserve"> intellectual </w:t>
      </w:r>
      <w:r>
        <w:rPr>
          <w:rFonts w:asciiTheme="minorHAnsi" w:hAnsiTheme="minorHAnsi" w:cstheme="minorHAnsi"/>
          <w:u w:val="single"/>
        </w:rPr>
        <w:t>protection may be evidence that</w:t>
      </w:r>
      <w:r>
        <w:rPr>
          <w:rFonts w:asciiTheme="minorHAnsi" w:hAnsiTheme="minorHAnsi" w:cstheme="minorHAnsi"/>
          <w:sz w:val="16"/>
        </w:rPr>
        <w:t xml:space="preserve"> some states (</w:t>
      </w:r>
      <w:r>
        <w:rPr>
          <w:rFonts w:asciiTheme="minorHAnsi" w:hAnsiTheme="minorHAnsi" w:cstheme="minorHAnsi"/>
          <w:u w:val="single"/>
        </w:rPr>
        <w:t>ruling states</w:t>
      </w:r>
      <w:r>
        <w:rPr>
          <w:rFonts w:asciiTheme="minorHAnsi" w:hAnsiTheme="minorHAnsi" w:cstheme="minorHAnsi"/>
          <w:sz w:val="16"/>
        </w:rPr>
        <w:t xml:space="preserve">) </w:t>
      </w:r>
      <w:r>
        <w:rPr>
          <w:rFonts w:asciiTheme="minorHAnsi" w:hAnsiTheme="minorHAnsi" w:cstheme="minorHAnsi"/>
          <w:u w:val="single"/>
        </w:rPr>
        <w:t xml:space="preserve">are </w:t>
      </w:r>
      <w:r>
        <w:rPr>
          <w:rFonts w:asciiTheme="minorHAnsi" w:hAnsiTheme="minorHAnsi" w:cstheme="minorHAnsi"/>
          <w:highlight w:val="cyan"/>
          <w:u w:val="single"/>
        </w:rPr>
        <w:t>using i</w:t>
      </w:r>
      <w:r>
        <w:rPr>
          <w:rFonts w:asciiTheme="minorHAnsi" w:hAnsiTheme="minorHAnsi" w:cstheme="minorHAnsi"/>
          <w:u w:val="single"/>
        </w:rPr>
        <w:t xml:space="preserve">ntellectual </w:t>
      </w:r>
      <w:r>
        <w:rPr>
          <w:rFonts w:asciiTheme="minorHAnsi" w:hAnsiTheme="minorHAnsi" w:cstheme="minorHAnsi"/>
          <w:highlight w:val="cyan"/>
          <w:u w:val="single"/>
        </w:rPr>
        <w:t>p</w:t>
      </w:r>
      <w:r>
        <w:rPr>
          <w:rFonts w:asciiTheme="minorHAnsi" w:hAnsiTheme="minorHAnsi" w:cstheme="minorHAnsi"/>
          <w:u w:val="single"/>
        </w:rPr>
        <w:t xml:space="preserve">roperty </w:t>
      </w:r>
      <w:r>
        <w:rPr>
          <w:rFonts w:asciiTheme="minorHAnsi" w:hAnsiTheme="minorHAnsi" w:cstheme="minorHAnsi"/>
          <w:highlight w:val="cyan"/>
          <w:u w:val="single"/>
        </w:rPr>
        <w:t>law to maintain</w:t>
      </w:r>
      <w:r>
        <w:rPr>
          <w:rFonts w:asciiTheme="minorHAnsi" w:hAnsiTheme="minorHAnsi" w:cstheme="minorHAnsi"/>
          <w:u w:val="single"/>
        </w:rPr>
        <w:t xml:space="preserve"> their</w:t>
      </w:r>
      <w:r>
        <w:rPr>
          <w:rFonts w:asciiTheme="minorHAnsi" w:hAnsiTheme="minorHAnsi" w:cstheme="minorHAnsi"/>
          <w:sz w:val="16"/>
        </w:rPr>
        <w:t xml:space="preserve"> various forms of </w:t>
      </w:r>
      <w:r>
        <w:rPr>
          <w:rFonts w:asciiTheme="minorHAnsi" w:hAnsiTheme="minorHAnsi" w:cstheme="minorHAnsi"/>
          <w:highlight w:val="cyan"/>
          <w:u w:val="single"/>
        </w:rPr>
        <w:t xml:space="preserve">power </w:t>
      </w:r>
      <w:r w:rsidRPr="00A60E03">
        <w:rPr>
          <w:rFonts w:asciiTheme="minorHAnsi" w:hAnsiTheme="minorHAnsi" w:cstheme="minorHAnsi"/>
          <w:u w:val="single"/>
        </w:rPr>
        <w:t xml:space="preserve">as </w:t>
      </w:r>
      <w:r>
        <w:rPr>
          <w:rFonts w:asciiTheme="minorHAnsi" w:hAnsiTheme="minorHAnsi" w:cstheme="minorHAnsi"/>
          <w:highlight w:val="cyan"/>
          <w:u w:val="single"/>
        </w:rPr>
        <w:t>their mode of production</w:t>
      </w:r>
      <w:r>
        <w:rPr>
          <w:rFonts w:asciiTheme="minorHAnsi" w:hAnsiTheme="minorHAnsi" w:cstheme="minorHAnsi"/>
          <w:u w:val="single"/>
        </w:rPr>
        <w:t xml:space="preserve"> undergoes a profound transformation</w:t>
      </w:r>
      <w:r>
        <w:rPr>
          <w:rFonts w:asciiTheme="minorHAnsi" w:hAnsiTheme="minorHAnsi" w:cstheme="minorHAnsi"/>
          <w:sz w:val="16"/>
        </w:rPr>
        <w:t>. The march to prominence of intellectual property law suggests that at least some states will largely earn their living through the production and distribution of information.</w:t>
      </w:r>
      <w:hyperlink r:id="rId31" w:anchor="footnote-358" w:history="1">
        <w:r>
          <w:rPr>
            <w:rStyle w:val="Hyperlink"/>
            <w:rFonts w:asciiTheme="minorHAnsi" w:hAnsiTheme="minorHAnsi" w:cstheme="minorHAnsi"/>
            <w:color w:val="000000"/>
            <w:sz w:val="16"/>
            <w:u w:val="single"/>
          </w:rPr>
          <w:t>14</w:t>
        </w:r>
      </w:hyperlink>
    </w:p>
    <w:p w14:paraId="6F93B953" w14:textId="77777777" w:rsidR="005B513B" w:rsidRDefault="005B513B" w:rsidP="005B513B">
      <w:pPr>
        <w:rPr>
          <w:rFonts w:asciiTheme="minorHAnsi" w:hAnsiTheme="minorHAnsi" w:cstheme="minorHAnsi"/>
          <w:sz w:val="16"/>
        </w:rPr>
      </w:pPr>
      <w:r>
        <w:rPr>
          <w:rFonts w:asciiTheme="minorHAnsi" w:hAnsiTheme="minorHAnsi" w:cstheme="minorHAnsi"/>
          <w:sz w:val="16"/>
        </w:rPr>
        <w:t>Historical materialism could also be used to begin an explanation of some other features of intellectual property law. Typically, intellectual property statutes are based on the rights of owners rather than the originators of the relevant piece of intellectual property.</w:t>
      </w:r>
      <w:hyperlink r:id="rId32" w:anchor="footnote-357" w:history="1">
        <w:r>
          <w:rPr>
            <w:rStyle w:val="Hyperlink"/>
            <w:rFonts w:asciiTheme="minorHAnsi" w:hAnsiTheme="minorHAnsi" w:cstheme="minorHAnsi"/>
            <w:color w:val="000000"/>
            <w:sz w:val="16"/>
            <w:u w:val="single"/>
          </w:rPr>
          <w:t>15</w:t>
        </w:r>
      </w:hyperlink>
      <w:r>
        <w:rPr>
          <w:rFonts w:asciiTheme="minorHAnsi" w:hAnsiTheme="minorHAnsi" w:cstheme="minorHAnsi"/>
          <w:sz w:val="16"/>
        </w:rPr>
        <w:t> </w:t>
      </w:r>
      <w:r>
        <w:rPr>
          <w:rFonts w:asciiTheme="minorHAnsi" w:hAnsiTheme="minorHAnsi" w:cstheme="minorHAnsi"/>
          <w:highlight w:val="cyan"/>
          <w:u w:val="single"/>
        </w:rPr>
        <w:t>Creators will</w:t>
      </w:r>
      <w:r>
        <w:rPr>
          <w:rFonts w:asciiTheme="minorHAnsi" w:hAnsiTheme="minorHAnsi" w:cstheme="minorHAnsi"/>
          <w:u w:val="single"/>
        </w:rPr>
        <w:t xml:space="preserve"> often </w:t>
      </w:r>
      <w:r>
        <w:rPr>
          <w:rFonts w:asciiTheme="minorHAnsi" w:hAnsiTheme="minorHAnsi" w:cstheme="minorHAnsi"/>
          <w:highlight w:val="cyan"/>
          <w:u w:val="single"/>
        </w:rPr>
        <w:t>not be the owners of</w:t>
      </w:r>
      <w:r>
        <w:rPr>
          <w:rFonts w:asciiTheme="minorHAnsi" w:hAnsiTheme="minorHAnsi" w:cstheme="minorHAnsi"/>
          <w:u w:val="single"/>
        </w:rPr>
        <w:t xml:space="preserve"> the </w:t>
      </w:r>
      <w:r>
        <w:rPr>
          <w:rFonts w:asciiTheme="minorHAnsi" w:hAnsiTheme="minorHAnsi" w:cstheme="minorHAnsi"/>
          <w:highlight w:val="cyan"/>
          <w:u w:val="single"/>
        </w:rPr>
        <w:t>i</w:t>
      </w:r>
      <w:r>
        <w:rPr>
          <w:rFonts w:asciiTheme="minorHAnsi" w:hAnsiTheme="minorHAnsi" w:cstheme="minorHAnsi"/>
          <w:u w:val="single"/>
        </w:rPr>
        <w:t xml:space="preserve">ntellectual </w:t>
      </w:r>
      <w:r>
        <w:rPr>
          <w:rFonts w:asciiTheme="minorHAnsi" w:hAnsiTheme="minorHAnsi" w:cstheme="minorHAnsi"/>
          <w:highlight w:val="cyan"/>
          <w:u w:val="single"/>
        </w:rPr>
        <w:t>p</w:t>
      </w:r>
      <w:r>
        <w:rPr>
          <w:rFonts w:asciiTheme="minorHAnsi" w:hAnsiTheme="minorHAnsi" w:cstheme="minorHAnsi"/>
          <w:u w:val="single"/>
        </w:rPr>
        <w:t xml:space="preserve">roperty </w:t>
      </w:r>
      <w:r>
        <w:rPr>
          <w:rFonts w:asciiTheme="minorHAnsi" w:hAnsiTheme="minorHAnsi" w:cstheme="minorHAnsi"/>
          <w:highlight w:val="cyan"/>
          <w:u w:val="single"/>
        </w:rPr>
        <w:t>they generate because</w:t>
      </w:r>
      <w:r>
        <w:rPr>
          <w:rFonts w:asciiTheme="minorHAnsi" w:hAnsiTheme="minorHAnsi" w:cstheme="minorHAnsi"/>
          <w:u w:val="single"/>
        </w:rPr>
        <w:t xml:space="preserve"> of the operation of doctrines </w:t>
      </w:r>
      <w:r w:rsidRPr="00A60E03">
        <w:rPr>
          <w:rFonts w:asciiTheme="minorHAnsi" w:hAnsiTheme="minorHAnsi" w:cstheme="minorHAnsi"/>
          <w:u w:val="single"/>
        </w:rPr>
        <w:t xml:space="preserve">of </w:t>
      </w:r>
      <w:r>
        <w:rPr>
          <w:rFonts w:asciiTheme="minorHAnsi" w:hAnsiTheme="minorHAnsi" w:cstheme="minorHAnsi"/>
          <w:highlight w:val="cyan"/>
          <w:u w:val="single"/>
        </w:rPr>
        <w:t xml:space="preserve">employment law </w:t>
      </w:r>
      <w:r w:rsidRPr="00A60E03">
        <w:rPr>
          <w:rFonts w:asciiTheme="minorHAnsi" w:hAnsiTheme="minorHAnsi" w:cstheme="minorHAnsi"/>
          <w:u w:val="single"/>
        </w:rPr>
        <w:t xml:space="preserve">that </w:t>
      </w:r>
      <w:r>
        <w:rPr>
          <w:rFonts w:asciiTheme="minorHAnsi" w:hAnsiTheme="minorHAnsi" w:cstheme="minorHAnsi"/>
          <w:highlight w:val="cyan"/>
          <w:u w:val="single"/>
        </w:rPr>
        <w:t>vest ownership</w:t>
      </w:r>
      <w:r>
        <w:rPr>
          <w:rFonts w:asciiTheme="minorHAnsi" w:hAnsiTheme="minorHAnsi" w:cstheme="minorHAnsi"/>
          <w:u w:val="single"/>
        </w:rPr>
        <w:t xml:space="preserve"> of intellectual property </w:t>
      </w:r>
      <w:r>
        <w:rPr>
          <w:rFonts w:asciiTheme="minorHAnsi" w:hAnsiTheme="minorHAnsi" w:cstheme="minorHAnsi"/>
          <w:highlight w:val="cyan"/>
          <w:u w:val="single"/>
        </w:rPr>
        <w:t>in</w:t>
      </w:r>
      <w:r>
        <w:rPr>
          <w:rFonts w:asciiTheme="minorHAnsi" w:hAnsiTheme="minorHAnsi" w:cstheme="minorHAnsi"/>
          <w:u w:val="single"/>
        </w:rPr>
        <w:t xml:space="preserve"> their </w:t>
      </w:r>
      <w:r>
        <w:rPr>
          <w:rFonts w:asciiTheme="minorHAnsi" w:hAnsiTheme="minorHAnsi" w:cstheme="minorHAnsi"/>
          <w:highlight w:val="cyan"/>
          <w:u w:val="single"/>
        </w:rPr>
        <w:t>employers</w:t>
      </w:r>
      <w:r>
        <w:rPr>
          <w:rFonts w:asciiTheme="minorHAnsi" w:hAnsiTheme="minorHAnsi" w:cstheme="minorHAnsi"/>
          <w:sz w:val="16"/>
        </w:rPr>
        <w:t xml:space="preserve">, or because they have assigned ownership to another. In Marx’s terms </w:t>
      </w:r>
      <w:r>
        <w:rPr>
          <w:rFonts w:asciiTheme="minorHAnsi" w:hAnsiTheme="minorHAnsi" w:cstheme="minorHAnsi"/>
          <w:u w:val="single"/>
        </w:rPr>
        <w:t xml:space="preserve">it is </w:t>
      </w:r>
      <w:r>
        <w:rPr>
          <w:rFonts w:asciiTheme="minorHAnsi" w:hAnsiTheme="minorHAnsi" w:cstheme="minorHAnsi"/>
          <w:highlight w:val="cyan"/>
          <w:u w:val="single"/>
        </w:rPr>
        <w:t>capitalists</w:t>
      </w:r>
      <w:r>
        <w:rPr>
          <w:rFonts w:asciiTheme="minorHAnsi" w:hAnsiTheme="minorHAnsi" w:cstheme="minorHAnsi"/>
          <w:u w:val="single"/>
        </w:rPr>
        <w:t xml:space="preserve"> rather than workers that </w:t>
      </w:r>
      <w:r>
        <w:rPr>
          <w:rFonts w:asciiTheme="minorHAnsi" w:hAnsiTheme="minorHAnsi" w:cstheme="minorHAnsi"/>
          <w:highlight w:val="cyan"/>
          <w:u w:val="single"/>
        </w:rPr>
        <w:t>end up owning</w:t>
      </w:r>
      <w:r>
        <w:rPr>
          <w:rFonts w:asciiTheme="minorHAnsi" w:hAnsiTheme="minorHAnsi" w:cstheme="minorHAnsi"/>
          <w:u w:val="single"/>
        </w:rPr>
        <w:t xml:space="preserve"> most of </w:t>
      </w:r>
      <w:r>
        <w:rPr>
          <w:rFonts w:asciiTheme="minorHAnsi" w:hAnsiTheme="minorHAnsi" w:cstheme="minorHAnsi"/>
          <w:highlight w:val="cyan"/>
          <w:u w:val="single"/>
        </w:rPr>
        <w:t>the i</w:t>
      </w:r>
      <w:r w:rsidRPr="00A60E03">
        <w:rPr>
          <w:rFonts w:asciiTheme="minorHAnsi" w:hAnsiTheme="minorHAnsi" w:cstheme="minorHAnsi"/>
          <w:u w:val="single"/>
        </w:rPr>
        <w:t xml:space="preserve">ntellectual </w:t>
      </w:r>
      <w:r>
        <w:rPr>
          <w:rFonts w:asciiTheme="minorHAnsi" w:hAnsiTheme="minorHAnsi" w:cstheme="minorHAnsi"/>
          <w:highlight w:val="cyan"/>
          <w:u w:val="single"/>
        </w:rPr>
        <w:t>p</w:t>
      </w:r>
      <w:r w:rsidRPr="00A60E03">
        <w:rPr>
          <w:rFonts w:asciiTheme="minorHAnsi" w:hAnsiTheme="minorHAnsi" w:cstheme="minorHAnsi"/>
          <w:u w:val="single"/>
        </w:rPr>
        <w:t xml:space="preserve">roperty that is </w:t>
      </w:r>
      <w:r>
        <w:rPr>
          <w:rFonts w:asciiTheme="minorHAnsi" w:hAnsiTheme="minorHAnsi" w:cstheme="minorHAnsi"/>
          <w:highlight w:val="cyan"/>
          <w:u w:val="single"/>
        </w:rPr>
        <w:t>produced</w:t>
      </w:r>
      <w:r>
        <w:rPr>
          <w:rFonts w:asciiTheme="minorHAnsi" w:hAnsiTheme="minorHAnsi" w:cstheme="minorHAnsi"/>
          <w:sz w:val="16"/>
        </w:rPr>
        <w:t xml:space="preserve"> within a capitalist economy. Conversely, protection for the interests of performers has tended to be characterised by a minimalist approach.</w:t>
      </w:r>
      <w:hyperlink r:id="rId33" w:anchor="footnote-356" w:history="1">
        <w:r>
          <w:rPr>
            <w:rStyle w:val="Hyperlink"/>
            <w:rFonts w:asciiTheme="minorHAnsi" w:hAnsiTheme="minorHAnsi" w:cstheme="minorHAnsi"/>
            <w:color w:val="000000"/>
            <w:sz w:val="16"/>
            <w:u w:val="single"/>
          </w:rPr>
          <w:t>16</w:t>
        </w:r>
      </w:hyperlink>
    </w:p>
    <w:p w14:paraId="1139A7FB" w14:textId="77777777" w:rsidR="005B513B" w:rsidRDefault="005B513B" w:rsidP="005B513B">
      <w:pPr>
        <w:rPr>
          <w:rFonts w:asciiTheme="minorHAnsi" w:hAnsiTheme="minorHAnsi" w:cstheme="minorHAnsi"/>
          <w:u w:val="single"/>
        </w:rPr>
      </w:pPr>
      <w:r>
        <w:rPr>
          <w:rFonts w:asciiTheme="minorHAnsi" w:hAnsiTheme="minorHAnsi" w:cstheme="minorHAnsi"/>
          <w:sz w:val="16"/>
        </w:rPr>
        <w:t>Given that a standard justification for intellectual property is that it provides individuals with a reason to devote the time and resources to innovation and creation, it is at first instance surprising that intellectual property law is less concerned with the rights and protection of originators of intellectual property than with the rights of others, such as employers or publishers.</w:t>
      </w:r>
      <w:hyperlink r:id="rId34" w:anchor="footnote-355" w:history="1">
        <w:r>
          <w:rPr>
            <w:rStyle w:val="Hyperlink"/>
            <w:rFonts w:asciiTheme="minorHAnsi" w:hAnsiTheme="minorHAnsi" w:cstheme="minorHAnsi"/>
            <w:color w:val="000000"/>
            <w:sz w:val="16"/>
            <w:u w:val="single"/>
          </w:rPr>
          <w:t>17</w:t>
        </w:r>
      </w:hyperlink>
      <w:r>
        <w:rPr>
          <w:rFonts w:asciiTheme="minorHAnsi" w:hAnsiTheme="minorHAnsi" w:cstheme="minorHAnsi"/>
          <w:sz w:val="16"/>
        </w:rPr>
        <w:t xml:space="preserve"> There would probably be nothing surprising about this pattern for Marx, however. </w:t>
      </w:r>
      <w:r>
        <w:rPr>
          <w:rFonts w:asciiTheme="minorHAnsi" w:hAnsiTheme="minorHAnsi" w:cstheme="minorHAnsi"/>
          <w:u w:val="single"/>
        </w:rPr>
        <w:t>Creative labour</w:t>
      </w:r>
      <w:r>
        <w:rPr>
          <w:rFonts w:asciiTheme="minorHAnsi" w:hAnsiTheme="minorHAnsi" w:cstheme="minorHAnsi"/>
          <w:sz w:val="16"/>
        </w:rPr>
        <w:t xml:space="preserve"> (authors, scientists, performers) </w:t>
      </w:r>
      <w:r>
        <w:rPr>
          <w:rFonts w:asciiTheme="minorHAnsi" w:hAnsiTheme="minorHAnsi" w:cstheme="minorHAnsi"/>
          <w:u w:val="single"/>
        </w:rPr>
        <w:t>would in a capitalist economy be ‘exploited’ labour</w:t>
      </w:r>
      <w:r>
        <w:rPr>
          <w:rFonts w:asciiTheme="minorHAnsi" w:hAnsiTheme="minorHAnsi" w:cstheme="minorHAnsi"/>
          <w:sz w:val="16"/>
        </w:rPr>
        <w:t xml:space="preserve">. Exploitation in Marx’s theory is a technical, theoretical term that refers to a social process in which the capitalist acquires labour power. Its essence, though, is simple enough: if a person works for more hours than is required to produce the goods he </w:t>
      </w:r>
      <w:r>
        <w:rPr>
          <w:rFonts w:asciiTheme="minorHAnsi" w:hAnsiTheme="minorHAnsi" w:cstheme="minorHAnsi"/>
          <w:sz w:val="16"/>
        </w:rPr>
        <w:lastRenderedPageBreak/>
        <w:t>consumes, that person is being exploited.</w:t>
      </w:r>
      <w:hyperlink r:id="rId35" w:anchor="footnote-354" w:history="1">
        <w:r>
          <w:rPr>
            <w:rStyle w:val="Hyperlink"/>
            <w:rFonts w:asciiTheme="minorHAnsi" w:hAnsiTheme="minorHAnsi" w:cstheme="minorHAnsi"/>
            <w:color w:val="000000"/>
            <w:sz w:val="16"/>
            <w:u w:val="single"/>
          </w:rPr>
          <w:t>18</w:t>
        </w:r>
      </w:hyperlink>
      <w:r>
        <w:rPr>
          <w:rFonts w:asciiTheme="minorHAnsi" w:hAnsiTheme="minorHAnsi" w:cstheme="minorHAnsi"/>
          <w:sz w:val="16"/>
        </w:rPr>
        <w:t> </w:t>
      </w:r>
      <w:r>
        <w:rPr>
          <w:rFonts w:asciiTheme="minorHAnsi" w:hAnsiTheme="minorHAnsi" w:cstheme="minorHAnsi"/>
          <w:u w:val="single"/>
        </w:rPr>
        <w:t>Unpaid labour is at the heart of</w:t>
      </w:r>
      <w:r>
        <w:rPr>
          <w:rFonts w:asciiTheme="minorHAnsi" w:hAnsiTheme="minorHAnsi" w:cstheme="minorHAnsi"/>
          <w:sz w:val="16"/>
        </w:rPr>
        <w:t xml:space="preserve"> Marx’s theory of </w:t>
      </w:r>
      <w:r>
        <w:rPr>
          <w:rFonts w:asciiTheme="minorHAnsi" w:hAnsiTheme="minorHAnsi" w:cstheme="minorHAnsi"/>
          <w:u w:val="single"/>
        </w:rPr>
        <w:t>exploitation</w:t>
      </w:r>
      <w:r>
        <w:rPr>
          <w:rFonts w:asciiTheme="minorHAnsi" w:hAnsiTheme="minorHAnsi" w:cstheme="minorHAnsi"/>
          <w:sz w:val="16"/>
        </w:rPr>
        <w:t xml:space="preserve">. </w:t>
      </w:r>
      <w:r>
        <w:rPr>
          <w:rFonts w:asciiTheme="minorHAnsi" w:hAnsiTheme="minorHAnsi" w:cstheme="minorHAnsi"/>
          <w:u w:val="single"/>
        </w:rPr>
        <w:t>Labour power has the peculiar quality of producing ‘more value than it has itself’</w:t>
      </w:r>
      <w:r>
        <w:rPr>
          <w:rFonts w:asciiTheme="minorHAnsi" w:hAnsiTheme="minorHAnsi" w:cstheme="minorHAnsi"/>
          <w:sz w:val="16"/>
        </w:rPr>
        <w:t> or, putting it another way, labour produces more value than it exchanges for in a free market.</w:t>
      </w:r>
      <w:hyperlink r:id="rId36" w:anchor="footnote-353" w:history="1">
        <w:r>
          <w:rPr>
            <w:rStyle w:val="Hyperlink"/>
            <w:rFonts w:asciiTheme="minorHAnsi" w:hAnsiTheme="minorHAnsi" w:cstheme="minorHAnsi"/>
            <w:color w:val="000000"/>
            <w:sz w:val="16"/>
            <w:u w:val="single"/>
          </w:rPr>
          <w:t>19</w:t>
        </w:r>
      </w:hyperlink>
      <w:r>
        <w:rPr>
          <w:rFonts w:asciiTheme="minorHAnsi" w:hAnsiTheme="minorHAnsi" w:cstheme="minorHAnsi"/>
          <w:sz w:val="16"/>
        </w:rPr>
        <w:t> </w:t>
      </w:r>
      <w:r>
        <w:rPr>
          <w:rFonts w:asciiTheme="minorHAnsi" w:hAnsiTheme="minorHAnsi" w:cstheme="minorHAnsi"/>
          <w:u w:val="single"/>
        </w:rPr>
        <w:t>The acquisition of surplus value is the basis of profit within the capitalist economy.</w:t>
      </w:r>
      <w:r>
        <w:rPr>
          <w:rFonts w:asciiTheme="minorHAnsi" w:hAnsiTheme="minorHAnsi" w:cstheme="minorHAnsi"/>
          <w:sz w:val="16"/>
        </w:rPr>
        <w:t xml:space="preserve"> </w:t>
      </w:r>
      <w:r>
        <w:rPr>
          <w:rFonts w:asciiTheme="minorHAnsi" w:hAnsiTheme="minorHAnsi" w:cstheme="minorHAnsi"/>
          <w:u w:val="single"/>
        </w:rPr>
        <w:t>Creative workers</w:t>
      </w:r>
      <w:r>
        <w:rPr>
          <w:rFonts w:asciiTheme="minorHAnsi" w:hAnsiTheme="minorHAnsi" w:cstheme="minorHAnsi"/>
          <w:sz w:val="16"/>
        </w:rPr>
        <w:t xml:space="preserve">, that is to say workers </w:t>
      </w:r>
      <w:r>
        <w:rPr>
          <w:rFonts w:asciiTheme="minorHAnsi" w:hAnsiTheme="minorHAnsi" w:cstheme="minorHAnsi"/>
          <w:u w:val="single"/>
        </w:rPr>
        <w:t>who invent</w:t>
      </w:r>
      <w:r>
        <w:rPr>
          <w:rFonts w:asciiTheme="minorHAnsi" w:hAnsiTheme="minorHAnsi" w:cstheme="minorHAnsi"/>
          <w:sz w:val="16"/>
        </w:rPr>
        <w:t xml:space="preserve">, write, paint and so on, would not be in any different position to other workers within capitalism. Out of necessity such workers </w:t>
      </w:r>
      <w:r>
        <w:rPr>
          <w:rFonts w:asciiTheme="minorHAnsi" w:hAnsiTheme="minorHAnsi" w:cstheme="minorHAnsi"/>
          <w:u w:val="single"/>
        </w:rPr>
        <w:t>would offer their creative labour power for sale</w:t>
      </w:r>
      <w:r>
        <w:rPr>
          <w:rFonts w:asciiTheme="minorHAnsi" w:hAnsiTheme="minorHAnsi" w:cstheme="minorHAnsi"/>
          <w:sz w:val="16"/>
        </w:rPr>
        <w:t xml:space="preserve">. For this reason </w:t>
      </w:r>
      <w:r>
        <w:rPr>
          <w:rFonts w:asciiTheme="minorHAnsi" w:hAnsiTheme="minorHAnsi" w:cstheme="minorHAnsi"/>
          <w:highlight w:val="cyan"/>
          <w:u w:val="single"/>
        </w:rPr>
        <w:t>i</w:t>
      </w:r>
      <w:r>
        <w:rPr>
          <w:rFonts w:asciiTheme="minorHAnsi" w:hAnsiTheme="minorHAnsi" w:cstheme="minorHAnsi"/>
          <w:u w:val="single"/>
        </w:rPr>
        <w:t xml:space="preserve">ntellectual </w:t>
      </w:r>
      <w:r>
        <w:rPr>
          <w:rFonts w:asciiTheme="minorHAnsi" w:hAnsiTheme="minorHAnsi" w:cstheme="minorHAnsi"/>
          <w:highlight w:val="cyan"/>
          <w:u w:val="single"/>
        </w:rPr>
        <w:t>p</w:t>
      </w:r>
      <w:r>
        <w:rPr>
          <w:rFonts w:asciiTheme="minorHAnsi" w:hAnsiTheme="minorHAnsi" w:cstheme="minorHAnsi"/>
          <w:u w:val="single"/>
        </w:rPr>
        <w:t xml:space="preserve">roperty </w:t>
      </w:r>
      <w:r>
        <w:rPr>
          <w:rFonts w:asciiTheme="minorHAnsi" w:hAnsiTheme="minorHAnsi" w:cstheme="minorHAnsi"/>
          <w:highlight w:val="cyan"/>
          <w:u w:val="single"/>
        </w:rPr>
        <w:t>laws are not</w:t>
      </w:r>
      <w:r>
        <w:rPr>
          <w:rFonts w:asciiTheme="minorHAnsi" w:hAnsiTheme="minorHAnsi" w:cstheme="minorHAnsi"/>
          <w:u w:val="single"/>
        </w:rPr>
        <w:t xml:space="preserve"> needed </w:t>
      </w:r>
      <w:r>
        <w:rPr>
          <w:rFonts w:asciiTheme="minorHAnsi" w:hAnsiTheme="minorHAnsi" w:cstheme="minorHAnsi"/>
          <w:highlight w:val="cyan"/>
          <w:u w:val="single"/>
        </w:rPr>
        <w:t>to motivate individuals to work creatively</w:t>
      </w:r>
      <w:r>
        <w:rPr>
          <w:rFonts w:asciiTheme="minorHAnsi" w:hAnsiTheme="minorHAnsi" w:cstheme="minorHAnsi"/>
          <w:u w:val="single"/>
        </w:rPr>
        <w:t xml:space="preserve">. </w:t>
      </w:r>
      <w:r>
        <w:rPr>
          <w:rFonts w:asciiTheme="minorHAnsi" w:hAnsiTheme="minorHAnsi" w:cstheme="minorHAnsi"/>
          <w:highlight w:val="cyan"/>
          <w:u w:val="single"/>
        </w:rPr>
        <w:t>Instead</w:t>
      </w:r>
      <w:r>
        <w:rPr>
          <w:rFonts w:asciiTheme="minorHAnsi" w:hAnsiTheme="minorHAnsi" w:cstheme="minorHAnsi"/>
          <w:sz w:val="16"/>
        </w:rPr>
        <w:t xml:space="preserve">, intellectual property laws would be needed </w:t>
      </w:r>
      <w:r>
        <w:rPr>
          <w:rFonts w:asciiTheme="minorHAnsi" w:hAnsiTheme="minorHAnsi" w:cstheme="minorHAnsi"/>
          <w:highlight w:val="cyan"/>
          <w:u w:val="single"/>
        </w:rPr>
        <w:t xml:space="preserve">to ensure </w:t>
      </w:r>
      <w:r w:rsidRPr="00A60E03">
        <w:rPr>
          <w:rFonts w:asciiTheme="minorHAnsi" w:hAnsiTheme="minorHAnsi" w:cstheme="minorHAnsi"/>
          <w:u w:val="single"/>
        </w:rPr>
        <w:t xml:space="preserve">that </w:t>
      </w:r>
      <w:r>
        <w:rPr>
          <w:rFonts w:asciiTheme="minorHAnsi" w:hAnsiTheme="minorHAnsi" w:cstheme="minorHAnsi"/>
          <w:highlight w:val="cyan"/>
          <w:u w:val="single"/>
        </w:rPr>
        <w:t>ruling interests retain</w:t>
      </w:r>
      <w:r>
        <w:rPr>
          <w:rFonts w:asciiTheme="minorHAnsi" w:hAnsiTheme="minorHAnsi" w:cstheme="minorHAnsi"/>
          <w:u w:val="single"/>
        </w:rPr>
        <w:t xml:space="preserve">ed and extended their </w:t>
      </w:r>
      <w:r>
        <w:rPr>
          <w:rFonts w:asciiTheme="minorHAnsi" w:hAnsiTheme="minorHAnsi" w:cstheme="minorHAnsi"/>
          <w:highlight w:val="cyan"/>
          <w:u w:val="single"/>
        </w:rPr>
        <w:t>control over</w:t>
      </w:r>
      <w:r>
        <w:rPr>
          <w:rFonts w:asciiTheme="minorHAnsi" w:hAnsiTheme="minorHAnsi" w:cstheme="minorHAnsi"/>
          <w:u w:val="single"/>
        </w:rPr>
        <w:t xml:space="preserve"> a vital part of </w:t>
      </w:r>
      <w:r>
        <w:rPr>
          <w:rFonts w:asciiTheme="minorHAnsi" w:hAnsiTheme="minorHAnsi" w:cstheme="minorHAnsi"/>
          <w:highlight w:val="cyan"/>
          <w:u w:val="single"/>
        </w:rPr>
        <w:t>the means of production</w:t>
      </w:r>
      <w:r>
        <w:rPr>
          <w:rFonts w:asciiTheme="minorHAnsi" w:hAnsiTheme="minorHAnsi" w:cstheme="minorHAnsi"/>
          <w:u w:val="single"/>
        </w:rPr>
        <w:t xml:space="preserve"> – abstract objects.</w:t>
      </w:r>
    </w:p>
    <w:p w14:paraId="6BEE015A" w14:textId="77777777" w:rsidR="005B513B" w:rsidRDefault="005B513B" w:rsidP="005B513B">
      <w:pPr>
        <w:rPr>
          <w:rFonts w:asciiTheme="minorHAnsi" w:hAnsiTheme="minorHAnsi" w:cstheme="minorHAnsi"/>
          <w:u w:val="single"/>
        </w:rPr>
      </w:pPr>
      <w:r>
        <w:rPr>
          <w:rFonts w:asciiTheme="minorHAnsi" w:hAnsiTheme="minorHAnsi" w:cstheme="minorHAnsi"/>
          <w:sz w:val="16"/>
        </w:rPr>
        <w:t xml:space="preserve">Marx in Capital clearly assumed that law, and in particular contract and </w:t>
      </w:r>
      <w:r>
        <w:rPr>
          <w:rFonts w:asciiTheme="minorHAnsi" w:hAnsiTheme="minorHAnsi" w:cstheme="minorHAnsi"/>
          <w:u w:val="single"/>
        </w:rPr>
        <w:t>property law</w:t>
      </w:r>
      <w:r>
        <w:rPr>
          <w:rFonts w:asciiTheme="minorHAnsi" w:hAnsiTheme="minorHAnsi" w:cstheme="minorHAnsi"/>
          <w:sz w:val="16"/>
        </w:rPr>
        <w:t xml:space="preserve">, </w:t>
      </w:r>
      <w:r>
        <w:rPr>
          <w:rFonts w:asciiTheme="minorHAnsi" w:hAnsiTheme="minorHAnsi" w:cstheme="minorHAnsi"/>
          <w:u w:val="single"/>
        </w:rPr>
        <w:t>plays a vital role in the workings of the capitalist economy</w:t>
      </w:r>
      <w:r>
        <w:rPr>
          <w:rFonts w:asciiTheme="minorHAnsi" w:hAnsiTheme="minorHAnsi" w:cstheme="minorHAnsi"/>
          <w:sz w:val="16"/>
        </w:rPr>
        <w:t>. So, for example, when he discusses the conditions under which labour power can appear as a commodity he stipulates that labour power must be capable of being traded in a free market.</w:t>
      </w:r>
      <w:hyperlink r:id="rId37" w:anchor="footnote-352" w:history="1">
        <w:r>
          <w:rPr>
            <w:rStyle w:val="Hyperlink"/>
            <w:rFonts w:asciiTheme="minorHAnsi" w:hAnsiTheme="minorHAnsi" w:cstheme="minorHAnsi"/>
            <w:color w:val="000000"/>
            <w:sz w:val="16"/>
            <w:u w:val="single"/>
          </w:rPr>
          <w:t>20</w:t>
        </w:r>
      </w:hyperlink>
      <w:r>
        <w:rPr>
          <w:rFonts w:asciiTheme="minorHAnsi" w:hAnsiTheme="minorHAnsi" w:cstheme="minorHAnsi"/>
          <w:sz w:val="16"/>
        </w:rPr>
        <w:t xml:space="preserve"> Similarly, </w:t>
      </w:r>
      <w:r w:rsidRPr="00392446">
        <w:rPr>
          <w:rFonts w:asciiTheme="minorHAnsi" w:hAnsiTheme="minorHAnsi" w:cstheme="minorHAnsi"/>
          <w:u w:val="single"/>
        </w:rPr>
        <w:t>the market exchange of commodities requires</w:t>
      </w:r>
      <w:r>
        <w:rPr>
          <w:rFonts w:asciiTheme="minorHAnsi" w:hAnsiTheme="minorHAnsi" w:cstheme="minorHAnsi"/>
          <w:u w:val="single"/>
        </w:rPr>
        <w:t xml:space="preserve"> that there be owners who recognise each other’s </w:t>
      </w:r>
      <w:r w:rsidRPr="00392446">
        <w:rPr>
          <w:rFonts w:asciiTheme="minorHAnsi" w:hAnsiTheme="minorHAnsi" w:cstheme="minorHAnsi"/>
          <w:u w:val="single"/>
        </w:rPr>
        <w:t xml:space="preserve">private property </w:t>
      </w:r>
      <w:r w:rsidRPr="00A60E03">
        <w:rPr>
          <w:rFonts w:asciiTheme="minorHAnsi" w:hAnsiTheme="minorHAnsi" w:cstheme="minorHAnsi"/>
          <w:u w:val="single"/>
        </w:rPr>
        <w:t>rights</w:t>
      </w:r>
      <w:r>
        <w:rPr>
          <w:rFonts w:asciiTheme="minorHAnsi" w:hAnsiTheme="minorHAnsi" w:cstheme="minorHAnsi"/>
          <w:sz w:val="16"/>
        </w:rPr>
        <w:t>.</w:t>
      </w:r>
      <w:hyperlink r:id="rId38" w:anchor="footnote-351" w:history="1">
        <w:r>
          <w:rPr>
            <w:rStyle w:val="Hyperlink"/>
            <w:rFonts w:asciiTheme="minorHAnsi" w:hAnsiTheme="minorHAnsi" w:cstheme="minorHAnsi"/>
            <w:color w:val="000000"/>
            <w:sz w:val="16"/>
            <w:u w:val="single"/>
          </w:rPr>
          <w:t>21</w:t>
        </w:r>
      </w:hyperlink>
      <w:r>
        <w:rPr>
          <w:rFonts w:asciiTheme="minorHAnsi" w:hAnsiTheme="minorHAnsi" w:cstheme="minorHAnsi"/>
          <w:sz w:val="16"/>
        </w:rPr>
        <w:t> </w:t>
      </w:r>
      <w:r>
        <w:rPr>
          <w:rFonts w:asciiTheme="minorHAnsi" w:hAnsiTheme="minorHAnsi" w:cstheme="minorHAnsi"/>
          <w:u w:val="single"/>
        </w:rPr>
        <w:t xml:space="preserve">The juridical relation between </w:t>
      </w:r>
      <w:r w:rsidRPr="00392446">
        <w:rPr>
          <w:rFonts w:asciiTheme="minorHAnsi" w:hAnsiTheme="minorHAnsi" w:cstheme="minorHAnsi"/>
          <w:u w:val="single"/>
        </w:rPr>
        <w:t>owners</w:t>
      </w:r>
      <w:r>
        <w:rPr>
          <w:rFonts w:asciiTheme="minorHAnsi" w:hAnsiTheme="minorHAnsi" w:cstheme="minorHAnsi"/>
          <w:sz w:val="16"/>
        </w:rPr>
        <w:t xml:space="preserve"> remains an expression of ‘the real economic relation between the two’.</w:t>
      </w:r>
      <w:hyperlink r:id="rId39" w:anchor="footnote-350" w:history="1">
        <w:r>
          <w:rPr>
            <w:rStyle w:val="Hyperlink"/>
            <w:rFonts w:asciiTheme="minorHAnsi" w:hAnsiTheme="minorHAnsi" w:cstheme="minorHAnsi"/>
            <w:color w:val="000000"/>
            <w:sz w:val="16"/>
            <w:u w:val="single"/>
          </w:rPr>
          <w:t>22</w:t>
        </w:r>
      </w:hyperlink>
      <w:r>
        <w:rPr>
          <w:rFonts w:asciiTheme="minorHAnsi" w:hAnsiTheme="minorHAnsi" w:cstheme="minorHAnsi"/>
          <w:sz w:val="16"/>
        </w:rPr>
        <w:t xml:space="preserve"> But clearly Marx saw here a </w:t>
      </w:r>
      <w:r w:rsidRPr="00392446">
        <w:rPr>
          <w:rFonts w:asciiTheme="minorHAnsi" w:hAnsiTheme="minorHAnsi" w:cstheme="minorHAnsi"/>
          <w:u w:val="single"/>
        </w:rPr>
        <w:t>facilitat</w:t>
      </w:r>
      <w:r>
        <w:rPr>
          <w:rFonts w:asciiTheme="minorHAnsi" w:hAnsiTheme="minorHAnsi" w:cstheme="minorHAnsi"/>
          <w:u w:val="single"/>
        </w:rPr>
        <w:t>iv</w:t>
      </w:r>
      <w:r w:rsidRPr="00392446">
        <w:rPr>
          <w:rFonts w:asciiTheme="minorHAnsi" w:hAnsiTheme="minorHAnsi" w:cstheme="minorHAnsi"/>
          <w:u w:val="single"/>
        </w:rPr>
        <w:t>e</w:t>
      </w:r>
      <w:r>
        <w:rPr>
          <w:rFonts w:asciiTheme="minorHAnsi" w:hAnsiTheme="minorHAnsi" w:cstheme="minorHAnsi"/>
          <w:u w:val="single"/>
        </w:rPr>
        <w:t xml:space="preserve"> and </w:t>
      </w:r>
      <w:r w:rsidRPr="00392446">
        <w:rPr>
          <w:rFonts w:asciiTheme="minorHAnsi" w:hAnsiTheme="minorHAnsi" w:cstheme="minorHAnsi"/>
          <w:u w:val="single"/>
        </w:rPr>
        <w:t>protecti</w:t>
      </w:r>
      <w:r>
        <w:rPr>
          <w:rFonts w:asciiTheme="minorHAnsi" w:hAnsiTheme="minorHAnsi" w:cstheme="minorHAnsi"/>
          <w:u w:val="single"/>
        </w:rPr>
        <w:t>ve r</w:t>
      </w:r>
      <w:r w:rsidRPr="00392446">
        <w:rPr>
          <w:rFonts w:asciiTheme="minorHAnsi" w:hAnsiTheme="minorHAnsi" w:cstheme="minorHAnsi"/>
          <w:u w:val="single"/>
        </w:rPr>
        <w:t>o</w:t>
      </w:r>
      <w:r>
        <w:rPr>
          <w:rFonts w:asciiTheme="minorHAnsi" w:hAnsiTheme="minorHAnsi" w:cstheme="minorHAnsi"/>
          <w:u w:val="single"/>
        </w:rPr>
        <w:t>le for property and co</w:t>
      </w:r>
      <w:r w:rsidRPr="00392446">
        <w:rPr>
          <w:rFonts w:asciiTheme="minorHAnsi" w:hAnsiTheme="minorHAnsi" w:cstheme="minorHAnsi"/>
          <w:u w:val="single"/>
        </w:rPr>
        <w:t>n</w:t>
      </w:r>
      <w:r>
        <w:rPr>
          <w:rFonts w:asciiTheme="minorHAnsi" w:hAnsiTheme="minorHAnsi" w:cstheme="minorHAnsi"/>
          <w:u w:val="single"/>
        </w:rPr>
        <w:t>tract law</w:t>
      </w:r>
      <w:r>
        <w:rPr>
          <w:rFonts w:asciiTheme="minorHAnsi" w:hAnsiTheme="minorHAnsi" w:cstheme="minorHAnsi"/>
          <w:sz w:val="16"/>
        </w:rPr>
        <w:t xml:space="preserve">. Bearing this protective function of law in mind, we can say </w:t>
      </w:r>
      <w:r>
        <w:rPr>
          <w:rFonts w:asciiTheme="minorHAnsi" w:hAnsiTheme="minorHAnsi" w:cstheme="minorHAnsi"/>
          <w:u w:val="single"/>
        </w:rPr>
        <w:t>that</w:t>
      </w:r>
      <w:r>
        <w:rPr>
          <w:rFonts w:asciiTheme="minorHAnsi" w:hAnsiTheme="minorHAnsi" w:cstheme="minorHAnsi"/>
          <w:sz w:val="16"/>
        </w:rPr>
        <w:t xml:space="preserve"> another possible </w:t>
      </w:r>
      <w:r>
        <w:rPr>
          <w:rFonts w:asciiTheme="minorHAnsi" w:hAnsiTheme="minorHAnsi" w:cstheme="minorHAnsi"/>
          <w:u w:val="single"/>
        </w:rPr>
        <w:t>rol</w:t>
      </w:r>
      <w:r w:rsidRPr="00392446">
        <w:rPr>
          <w:rFonts w:asciiTheme="minorHAnsi" w:hAnsiTheme="minorHAnsi" w:cstheme="minorHAnsi"/>
          <w:u w:val="single"/>
        </w:rPr>
        <w:t>e</w:t>
      </w:r>
      <w:r>
        <w:rPr>
          <w:rFonts w:asciiTheme="minorHAnsi" w:hAnsiTheme="minorHAnsi" w:cstheme="minorHAnsi"/>
          <w:u w:val="single"/>
        </w:rPr>
        <w:t xml:space="preserve"> </w:t>
      </w:r>
      <w:r w:rsidRPr="00392446">
        <w:rPr>
          <w:rFonts w:asciiTheme="minorHAnsi" w:hAnsiTheme="minorHAnsi" w:cstheme="minorHAnsi"/>
          <w:u w:val="single"/>
        </w:rPr>
        <w:t>of intellectual property</w:t>
      </w:r>
      <w:r>
        <w:rPr>
          <w:rFonts w:asciiTheme="minorHAnsi" w:hAnsiTheme="minorHAnsi" w:cstheme="minorHAnsi"/>
          <w:sz w:val="16"/>
        </w:rPr>
        <w:t xml:space="preserve"> within Marx’s theory </w:t>
      </w:r>
      <w:r>
        <w:rPr>
          <w:rFonts w:asciiTheme="minorHAnsi" w:hAnsiTheme="minorHAnsi" w:cstheme="minorHAnsi"/>
          <w:u w:val="single"/>
        </w:rPr>
        <w:t>is</w:t>
      </w:r>
      <w:r>
        <w:rPr>
          <w:rFonts w:asciiTheme="minorHAnsi" w:hAnsiTheme="minorHAnsi" w:cstheme="minorHAnsi"/>
          <w:sz w:val="16"/>
        </w:rPr>
        <w:t xml:space="preserve"> that </w:t>
      </w:r>
      <w:r>
        <w:rPr>
          <w:rFonts w:asciiTheme="minorHAnsi" w:hAnsiTheme="minorHAnsi" w:cstheme="minorHAnsi"/>
          <w:u w:val="single"/>
        </w:rPr>
        <w:t xml:space="preserve">it serves </w:t>
      </w:r>
      <w:r w:rsidRPr="00A60E03">
        <w:rPr>
          <w:rFonts w:asciiTheme="minorHAnsi" w:hAnsiTheme="minorHAnsi" w:cstheme="minorHAnsi"/>
          <w:u w:val="single"/>
        </w:rPr>
        <w:t>to protect the</w:t>
      </w:r>
      <w:r>
        <w:rPr>
          <w:rFonts w:asciiTheme="minorHAnsi" w:hAnsiTheme="minorHAnsi" w:cstheme="minorHAnsi"/>
          <w:u w:val="single"/>
        </w:rPr>
        <w:t xml:space="preserve"> investment by</w:t>
      </w:r>
      <w:r>
        <w:rPr>
          <w:rFonts w:asciiTheme="minorHAnsi" w:hAnsiTheme="minorHAnsi" w:cstheme="minorHAnsi"/>
          <w:sz w:val="16"/>
        </w:rPr>
        <w:t xml:space="preserve"> individual </w:t>
      </w:r>
      <w:r>
        <w:rPr>
          <w:rFonts w:asciiTheme="minorHAnsi" w:hAnsiTheme="minorHAnsi" w:cstheme="minorHAnsi"/>
          <w:u w:val="single"/>
        </w:rPr>
        <w:t xml:space="preserve">members of the </w:t>
      </w:r>
      <w:r w:rsidRPr="00A60E03">
        <w:rPr>
          <w:rFonts w:asciiTheme="minorHAnsi" w:hAnsiTheme="minorHAnsi" w:cstheme="minorHAnsi"/>
          <w:u w:val="single"/>
        </w:rPr>
        <w:t>capitalist class</w:t>
      </w:r>
      <w:r>
        <w:rPr>
          <w:rFonts w:asciiTheme="minorHAnsi" w:hAnsiTheme="minorHAnsi" w:cstheme="minorHAnsi"/>
          <w:u w:val="single"/>
        </w:rPr>
        <w:t xml:space="preserve"> in a mode of production based on abstract objects</w:t>
      </w:r>
      <w:r>
        <w:rPr>
          <w:rFonts w:asciiTheme="minorHAnsi" w:hAnsiTheme="minorHAnsi" w:cstheme="minorHAnsi"/>
          <w:sz w:val="16"/>
        </w:rPr>
        <w:t xml:space="preserve">. </w:t>
      </w:r>
      <w:r w:rsidRPr="00A60E03">
        <w:rPr>
          <w:rFonts w:asciiTheme="minorHAnsi" w:hAnsiTheme="minorHAnsi" w:cstheme="minorHAnsi"/>
          <w:u w:val="single"/>
        </w:rPr>
        <w:t>I</w:t>
      </w:r>
      <w:r>
        <w:rPr>
          <w:rFonts w:asciiTheme="minorHAnsi" w:hAnsiTheme="minorHAnsi" w:cstheme="minorHAnsi"/>
          <w:u w:val="single"/>
        </w:rPr>
        <w:t xml:space="preserve">ntellectual </w:t>
      </w:r>
      <w:r w:rsidRPr="00A60E03">
        <w:rPr>
          <w:rFonts w:asciiTheme="minorHAnsi" w:hAnsiTheme="minorHAnsi" w:cstheme="minorHAnsi"/>
          <w:u w:val="single"/>
        </w:rPr>
        <w:t>p</w:t>
      </w:r>
      <w:r>
        <w:rPr>
          <w:rFonts w:asciiTheme="minorHAnsi" w:hAnsiTheme="minorHAnsi" w:cstheme="minorHAnsi"/>
          <w:u w:val="single"/>
        </w:rPr>
        <w:t>roperty</w:t>
      </w:r>
      <w:r>
        <w:rPr>
          <w:rFonts w:asciiTheme="minorHAnsi" w:hAnsiTheme="minorHAnsi" w:cstheme="minorHAnsi"/>
          <w:sz w:val="16"/>
        </w:rPr>
        <w:t xml:space="preserve">, in other words, </w:t>
      </w:r>
      <w:r w:rsidRPr="00A60E03">
        <w:rPr>
          <w:rFonts w:asciiTheme="minorHAnsi" w:hAnsiTheme="minorHAnsi" w:cstheme="minorHAnsi"/>
          <w:u w:val="single"/>
        </w:rPr>
        <w:t>is</w:t>
      </w:r>
      <w:r>
        <w:rPr>
          <w:rFonts w:asciiTheme="minorHAnsi" w:hAnsiTheme="minorHAnsi" w:cstheme="minorHAnsi"/>
          <w:u w:val="single"/>
        </w:rPr>
        <w:t xml:space="preserve"> primarily </w:t>
      </w:r>
      <w:r w:rsidRPr="00A60E03">
        <w:rPr>
          <w:rFonts w:asciiTheme="minorHAnsi" w:hAnsiTheme="minorHAnsi" w:cstheme="minorHAnsi"/>
          <w:u w:val="single"/>
        </w:rPr>
        <w:t>about the</w:t>
      </w:r>
      <w:r>
        <w:rPr>
          <w:rFonts w:asciiTheme="minorHAnsi" w:hAnsiTheme="minorHAnsi" w:cstheme="minorHAnsi"/>
          <w:u w:val="single"/>
        </w:rPr>
        <w:t xml:space="preserve"> organisation and </w:t>
      </w:r>
      <w:r w:rsidRPr="00A60E03">
        <w:rPr>
          <w:rFonts w:asciiTheme="minorHAnsi" w:hAnsiTheme="minorHAnsi" w:cstheme="minorHAnsi"/>
          <w:u w:val="single"/>
        </w:rPr>
        <w:t>maintenance of production and</w:t>
      </w:r>
      <w:r>
        <w:rPr>
          <w:rFonts w:asciiTheme="minorHAnsi" w:hAnsiTheme="minorHAnsi" w:cstheme="minorHAnsi"/>
          <w:u w:val="single"/>
        </w:rPr>
        <w:t xml:space="preserve"> a set of </w:t>
      </w:r>
      <w:r w:rsidRPr="00A60E03">
        <w:rPr>
          <w:rFonts w:asciiTheme="minorHAnsi" w:hAnsiTheme="minorHAnsi" w:cstheme="minorHAnsi"/>
          <w:u w:val="single"/>
        </w:rPr>
        <w:t>economic relations</w:t>
      </w:r>
      <w:r>
        <w:rPr>
          <w:rFonts w:asciiTheme="minorHAnsi" w:hAnsiTheme="minorHAnsi" w:cstheme="minorHAnsi"/>
          <w:u w:val="single"/>
        </w:rPr>
        <w:t xml:space="preserve"> rather than an incentive to production by individuals.</w:t>
      </w:r>
      <w:r>
        <w:rPr>
          <w:rFonts w:asciiTheme="minorHAnsi" w:hAnsiTheme="minorHAnsi" w:cstheme="minorHAnsi"/>
          <w:sz w:val="16"/>
        </w:rPr>
        <w:t xml:space="preserve"> </w:t>
      </w:r>
      <w:r>
        <w:rPr>
          <w:rFonts w:asciiTheme="minorHAnsi" w:hAnsiTheme="minorHAnsi" w:cstheme="minorHAnsi"/>
          <w:u w:val="single"/>
        </w:rPr>
        <w:t>Intellectual property rights</w:t>
      </w:r>
      <w:r>
        <w:rPr>
          <w:rFonts w:asciiTheme="minorHAnsi" w:hAnsiTheme="minorHAnsi" w:cstheme="minorHAnsi"/>
          <w:sz w:val="16"/>
        </w:rPr>
        <w:t xml:space="preserve">, rather than being a stimulus to creation, </w:t>
      </w:r>
      <w:r>
        <w:rPr>
          <w:rFonts w:asciiTheme="minorHAnsi" w:hAnsiTheme="minorHAnsi" w:cstheme="minorHAnsi"/>
          <w:u w:val="single"/>
        </w:rPr>
        <w:t xml:space="preserve">form </w:t>
      </w:r>
      <w:r w:rsidRPr="00A60E03">
        <w:rPr>
          <w:rFonts w:asciiTheme="minorHAnsi" w:hAnsiTheme="minorHAnsi" w:cstheme="minorHAnsi"/>
          <w:u w:val="single"/>
        </w:rPr>
        <w:t>the legal basis upon which one class organises production by another</w:t>
      </w:r>
      <w:r>
        <w:rPr>
          <w:rFonts w:asciiTheme="minorHAnsi" w:hAnsiTheme="minorHAnsi" w:cstheme="minorHAnsi"/>
          <w:u w:val="single"/>
        </w:rPr>
        <w:t>.</w:t>
      </w:r>
    </w:p>
    <w:p w14:paraId="24B6CA3D" w14:textId="77777777" w:rsidR="005B513B" w:rsidRDefault="005B513B" w:rsidP="005B513B">
      <w:pPr>
        <w:rPr>
          <w:rFonts w:asciiTheme="minorHAnsi" w:hAnsiTheme="minorHAnsi" w:cstheme="minorHAnsi"/>
          <w:u w:val="single"/>
        </w:rPr>
      </w:pPr>
      <w:r>
        <w:rPr>
          <w:rFonts w:asciiTheme="minorHAnsi" w:hAnsiTheme="minorHAnsi" w:cstheme="minorHAnsi"/>
          <w:u w:val="single"/>
        </w:rPr>
        <w:t>Ideology Theory</w:t>
      </w:r>
    </w:p>
    <w:p w14:paraId="13795969" w14:textId="77777777" w:rsidR="005B513B" w:rsidRDefault="005B513B" w:rsidP="005B513B">
      <w:pPr>
        <w:rPr>
          <w:rFonts w:asciiTheme="minorHAnsi" w:hAnsiTheme="minorHAnsi" w:cstheme="minorHAnsi"/>
          <w:sz w:val="16"/>
        </w:rPr>
      </w:pPr>
      <w:r>
        <w:rPr>
          <w:rFonts w:asciiTheme="minorHAnsi" w:hAnsiTheme="minorHAnsi" w:cstheme="minorHAnsi"/>
          <w:highlight w:val="cyan"/>
          <w:u w:val="single"/>
        </w:rPr>
        <w:t>I</w:t>
      </w:r>
      <w:r>
        <w:rPr>
          <w:rFonts w:asciiTheme="minorHAnsi" w:hAnsiTheme="minorHAnsi" w:cstheme="minorHAnsi"/>
          <w:u w:val="single"/>
        </w:rPr>
        <w:t xml:space="preserve">ntellectual </w:t>
      </w:r>
      <w:r>
        <w:rPr>
          <w:rFonts w:asciiTheme="minorHAnsi" w:hAnsiTheme="minorHAnsi" w:cstheme="minorHAnsi"/>
          <w:highlight w:val="cyan"/>
          <w:u w:val="single"/>
        </w:rPr>
        <w:t>p</w:t>
      </w:r>
      <w:r>
        <w:rPr>
          <w:rFonts w:asciiTheme="minorHAnsi" w:hAnsiTheme="minorHAnsi" w:cstheme="minorHAnsi"/>
          <w:u w:val="single"/>
        </w:rPr>
        <w:t>roperty</w:t>
      </w:r>
      <w:r>
        <w:rPr>
          <w:rFonts w:asciiTheme="minorHAnsi" w:hAnsiTheme="minorHAnsi" w:cstheme="minorHAnsi"/>
          <w:sz w:val="16"/>
        </w:rPr>
        <w:t xml:space="preserve"> for Marx would also </w:t>
      </w:r>
      <w:r>
        <w:rPr>
          <w:rFonts w:asciiTheme="minorHAnsi" w:hAnsiTheme="minorHAnsi" w:cstheme="minorHAnsi"/>
          <w:highlight w:val="cyan"/>
          <w:u w:val="single"/>
        </w:rPr>
        <w:t>have a</w:t>
      </w:r>
      <w:r>
        <w:rPr>
          <w:rFonts w:asciiTheme="minorHAnsi" w:hAnsiTheme="minorHAnsi" w:cstheme="minorHAnsi"/>
          <w:u w:val="single"/>
        </w:rPr>
        <w:t xml:space="preserve"> clear </w:t>
      </w:r>
      <w:r>
        <w:rPr>
          <w:rFonts w:asciiTheme="minorHAnsi" w:hAnsiTheme="minorHAnsi" w:cstheme="minorHAnsi"/>
          <w:highlight w:val="cyan"/>
          <w:u w:val="single"/>
        </w:rPr>
        <w:t>ideological function</w:t>
      </w:r>
      <w:r>
        <w:rPr>
          <w:rFonts w:asciiTheme="minorHAnsi" w:hAnsiTheme="minorHAnsi" w:cstheme="minorHAnsi"/>
          <w:sz w:val="16"/>
        </w:rPr>
        <w:t>.</w:t>
      </w:r>
      <w:hyperlink r:id="rId40" w:anchor="footnote-349" w:history="1">
        <w:r>
          <w:rPr>
            <w:rStyle w:val="Hyperlink"/>
            <w:rFonts w:asciiTheme="minorHAnsi" w:hAnsiTheme="minorHAnsi" w:cstheme="minorHAnsi"/>
            <w:color w:val="000000"/>
            <w:sz w:val="16"/>
            <w:u w:val="single"/>
          </w:rPr>
          <w:t>23</w:t>
        </w:r>
      </w:hyperlink>
      <w:r>
        <w:rPr>
          <w:rFonts w:asciiTheme="minorHAnsi" w:hAnsiTheme="minorHAnsi" w:cstheme="minorHAnsi"/>
          <w:sz w:val="16"/>
        </w:rPr>
        <w:t xml:space="preserve"> A persistent theme in Marx’s work is that </w:t>
      </w:r>
      <w:r>
        <w:rPr>
          <w:rFonts w:asciiTheme="minorHAnsi" w:hAnsiTheme="minorHAnsi" w:cstheme="minorHAnsi"/>
          <w:u w:val="single"/>
        </w:rPr>
        <w:t xml:space="preserve">categories </w:t>
      </w:r>
      <w:r w:rsidRPr="00392446">
        <w:rPr>
          <w:rFonts w:asciiTheme="minorHAnsi" w:hAnsiTheme="minorHAnsi" w:cstheme="minorHAnsi"/>
          <w:u w:val="single"/>
        </w:rPr>
        <w:t>of bourgeois thought</w:t>
      </w:r>
      <w:r>
        <w:rPr>
          <w:rFonts w:asciiTheme="minorHAnsi" w:hAnsiTheme="minorHAnsi" w:cstheme="minorHAnsi"/>
          <w:sz w:val="16"/>
        </w:rPr>
        <w:t xml:space="preserve">, whether they be legal, economic or religious, </w:t>
      </w:r>
      <w:r>
        <w:rPr>
          <w:rFonts w:asciiTheme="minorHAnsi" w:hAnsiTheme="minorHAnsi" w:cstheme="minorHAnsi"/>
          <w:highlight w:val="cyan"/>
          <w:u w:val="single"/>
        </w:rPr>
        <w:t>conceal</w:t>
      </w:r>
      <w:r>
        <w:rPr>
          <w:rFonts w:asciiTheme="minorHAnsi" w:hAnsiTheme="minorHAnsi" w:cstheme="minorHAnsi"/>
          <w:u w:val="single"/>
        </w:rPr>
        <w:t xml:space="preserve"> the true character of </w:t>
      </w:r>
      <w:r>
        <w:rPr>
          <w:rFonts w:asciiTheme="minorHAnsi" w:hAnsiTheme="minorHAnsi" w:cstheme="minorHAnsi"/>
          <w:highlight w:val="cyan"/>
          <w:u w:val="single"/>
        </w:rPr>
        <w:t>capitalist</w:t>
      </w:r>
      <w:r>
        <w:rPr>
          <w:rFonts w:asciiTheme="minorHAnsi" w:hAnsiTheme="minorHAnsi" w:cstheme="minorHAnsi"/>
          <w:u w:val="single"/>
        </w:rPr>
        <w:t xml:space="preserve"> </w:t>
      </w:r>
      <w:r w:rsidRPr="00392446">
        <w:rPr>
          <w:rFonts w:asciiTheme="minorHAnsi" w:hAnsiTheme="minorHAnsi" w:cstheme="minorHAnsi"/>
          <w:highlight w:val="cyan"/>
          <w:u w:val="single"/>
        </w:rPr>
        <w:t>production</w:t>
      </w:r>
      <w:r>
        <w:rPr>
          <w:rFonts w:asciiTheme="minorHAnsi" w:hAnsiTheme="minorHAnsi" w:cstheme="minorHAnsi"/>
          <w:u w:val="single"/>
        </w:rPr>
        <w:t xml:space="preserve"> and its social relations</w:t>
      </w:r>
      <w:r>
        <w:rPr>
          <w:rFonts w:asciiTheme="minorHAnsi" w:hAnsiTheme="minorHAnsi" w:cstheme="minorHAnsi"/>
          <w:sz w:val="16"/>
        </w:rPr>
        <w:t xml:space="preserve">. For Marx </w:t>
      </w:r>
      <w:r w:rsidRPr="00A60E03">
        <w:rPr>
          <w:rFonts w:asciiTheme="minorHAnsi" w:hAnsiTheme="minorHAnsi" w:cstheme="minorHAnsi"/>
          <w:u w:val="single"/>
        </w:rPr>
        <w:t>the view that i</w:t>
      </w:r>
      <w:r>
        <w:rPr>
          <w:rFonts w:asciiTheme="minorHAnsi" w:hAnsiTheme="minorHAnsi" w:cstheme="minorHAnsi"/>
          <w:u w:val="single"/>
        </w:rPr>
        <w:t xml:space="preserve">ntellectual </w:t>
      </w:r>
      <w:r w:rsidRPr="00A60E03">
        <w:rPr>
          <w:rFonts w:asciiTheme="minorHAnsi" w:hAnsiTheme="minorHAnsi" w:cstheme="minorHAnsi"/>
          <w:u w:val="single"/>
        </w:rPr>
        <w:t>p</w:t>
      </w:r>
      <w:r>
        <w:rPr>
          <w:rFonts w:asciiTheme="minorHAnsi" w:hAnsiTheme="minorHAnsi" w:cstheme="minorHAnsi"/>
          <w:u w:val="single"/>
        </w:rPr>
        <w:t xml:space="preserve">roperty </w:t>
      </w:r>
      <w:r w:rsidRPr="00A60E03">
        <w:rPr>
          <w:rFonts w:asciiTheme="minorHAnsi" w:hAnsiTheme="minorHAnsi" w:cstheme="minorHAnsi"/>
          <w:u w:val="single"/>
        </w:rPr>
        <w:t>law functions to</w:t>
      </w:r>
      <w:r>
        <w:rPr>
          <w:rFonts w:asciiTheme="minorHAnsi" w:hAnsiTheme="minorHAnsi" w:cstheme="minorHAnsi"/>
          <w:u w:val="single"/>
        </w:rPr>
        <w:t xml:space="preserve"> motivate and </w:t>
      </w:r>
      <w:r w:rsidRPr="00A60E03">
        <w:rPr>
          <w:rFonts w:asciiTheme="minorHAnsi" w:hAnsiTheme="minorHAnsi" w:cstheme="minorHAnsi"/>
          <w:u w:val="single"/>
        </w:rPr>
        <w:t>reward</w:t>
      </w:r>
      <w:r>
        <w:rPr>
          <w:rFonts w:asciiTheme="minorHAnsi" w:hAnsiTheme="minorHAnsi" w:cstheme="minorHAnsi"/>
          <w:u w:val="single"/>
        </w:rPr>
        <w:t xml:space="preserve"> the </w:t>
      </w:r>
      <w:r w:rsidRPr="00A60E03">
        <w:rPr>
          <w:rFonts w:asciiTheme="minorHAnsi" w:hAnsiTheme="minorHAnsi" w:cstheme="minorHAnsi"/>
          <w:u w:val="single"/>
        </w:rPr>
        <w:t xml:space="preserve">creative proletarian would be </w:t>
      </w:r>
      <w:r w:rsidRPr="00392446">
        <w:rPr>
          <w:rFonts w:asciiTheme="minorHAnsi" w:hAnsiTheme="minorHAnsi" w:cstheme="minorHAnsi"/>
          <w:u w:val="single"/>
        </w:rPr>
        <w:t>an ideological fairy tale</w:t>
      </w:r>
      <w:r>
        <w:rPr>
          <w:rFonts w:asciiTheme="minorHAnsi" w:hAnsiTheme="minorHAnsi" w:cstheme="minorHAnsi"/>
          <w:u w:val="single"/>
        </w:rPr>
        <w:t xml:space="preserve"> designed </w:t>
      </w:r>
      <w:r w:rsidRPr="00A60E03">
        <w:rPr>
          <w:rFonts w:asciiTheme="minorHAnsi" w:hAnsiTheme="minorHAnsi" w:cstheme="minorHAnsi"/>
          <w:u w:val="single"/>
        </w:rPr>
        <w:t xml:space="preserve">to </w:t>
      </w:r>
      <w:r>
        <w:rPr>
          <w:rFonts w:asciiTheme="minorHAnsi" w:hAnsiTheme="minorHAnsi" w:cstheme="minorHAnsi"/>
          <w:highlight w:val="cyan"/>
          <w:u w:val="single"/>
        </w:rPr>
        <w:t>hide</w:t>
      </w:r>
      <w:r>
        <w:rPr>
          <w:rFonts w:asciiTheme="minorHAnsi" w:hAnsiTheme="minorHAnsi" w:cstheme="minorHAnsi"/>
          <w:u w:val="single"/>
        </w:rPr>
        <w:t xml:space="preserve"> the systematic </w:t>
      </w:r>
      <w:r>
        <w:rPr>
          <w:rFonts w:asciiTheme="minorHAnsi" w:hAnsiTheme="minorHAnsi" w:cstheme="minorHAnsi"/>
          <w:highlight w:val="cyan"/>
          <w:u w:val="single"/>
        </w:rPr>
        <w:t xml:space="preserve">exploitation </w:t>
      </w:r>
      <w:r w:rsidRPr="00A60E03">
        <w:rPr>
          <w:rFonts w:asciiTheme="minorHAnsi" w:hAnsiTheme="minorHAnsi" w:cstheme="minorHAnsi"/>
          <w:u w:val="single"/>
        </w:rPr>
        <w:t>of creative labour in</w:t>
      </w:r>
      <w:r>
        <w:rPr>
          <w:rFonts w:asciiTheme="minorHAnsi" w:hAnsiTheme="minorHAnsi" w:cstheme="minorHAnsi"/>
          <w:u w:val="single"/>
        </w:rPr>
        <w:t xml:space="preserve"> the </w:t>
      </w:r>
      <w:r w:rsidRPr="00A60E03">
        <w:rPr>
          <w:rFonts w:asciiTheme="minorHAnsi" w:hAnsiTheme="minorHAnsi" w:cstheme="minorHAnsi"/>
          <w:u w:val="single"/>
        </w:rPr>
        <w:t>capitalis</w:t>
      </w:r>
      <w:r>
        <w:rPr>
          <w:rFonts w:asciiTheme="minorHAnsi" w:hAnsiTheme="minorHAnsi" w:cstheme="minorHAnsi"/>
          <w:u w:val="single"/>
        </w:rPr>
        <w:t xml:space="preserve">t </w:t>
      </w:r>
      <w:r w:rsidRPr="00A60E03">
        <w:rPr>
          <w:rFonts w:asciiTheme="minorHAnsi" w:hAnsiTheme="minorHAnsi" w:cstheme="minorHAnsi"/>
          <w:u w:val="single"/>
        </w:rPr>
        <w:t>m</w:t>
      </w:r>
      <w:r>
        <w:rPr>
          <w:rFonts w:asciiTheme="minorHAnsi" w:hAnsiTheme="minorHAnsi" w:cstheme="minorHAnsi"/>
          <w:u w:val="single"/>
        </w:rPr>
        <w:t>ode of production</w:t>
      </w:r>
      <w:r>
        <w:rPr>
          <w:rFonts w:asciiTheme="minorHAnsi" w:hAnsiTheme="minorHAnsi" w:cstheme="minorHAnsi"/>
          <w:sz w:val="16"/>
        </w:rPr>
        <w:t xml:space="preserve">. </w:t>
      </w:r>
      <w:r>
        <w:rPr>
          <w:rFonts w:asciiTheme="minorHAnsi" w:hAnsiTheme="minorHAnsi" w:cstheme="minorHAnsi"/>
          <w:u w:val="single"/>
        </w:rPr>
        <w:t>Intellectual property law</w:t>
      </w:r>
      <w:r>
        <w:rPr>
          <w:rFonts w:asciiTheme="minorHAnsi" w:hAnsiTheme="minorHAnsi" w:cstheme="minorHAnsi"/>
          <w:sz w:val="16"/>
        </w:rPr>
        <w:t xml:space="preserve">, because it </w:t>
      </w:r>
      <w:r>
        <w:rPr>
          <w:rFonts w:asciiTheme="minorHAnsi" w:hAnsiTheme="minorHAnsi" w:cstheme="minorHAnsi"/>
          <w:u w:val="single"/>
        </w:rPr>
        <w:t>turns abstract objects into</w:t>
      </w:r>
      <w:r>
        <w:rPr>
          <w:rFonts w:asciiTheme="minorHAnsi" w:hAnsiTheme="minorHAnsi" w:cstheme="minorHAnsi"/>
          <w:sz w:val="16"/>
        </w:rPr>
        <w:t xml:space="preserve"> things of </w:t>
      </w:r>
      <w:r>
        <w:rPr>
          <w:rFonts w:asciiTheme="minorHAnsi" w:hAnsiTheme="minorHAnsi" w:cstheme="minorHAnsi"/>
          <w:u w:val="single"/>
        </w:rPr>
        <w:t>ownership</w:t>
      </w:r>
      <w:r>
        <w:rPr>
          <w:rFonts w:asciiTheme="minorHAnsi" w:hAnsiTheme="minorHAnsi" w:cstheme="minorHAnsi"/>
          <w:sz w:val="16"/>
        </w:rPr>
        <w:t xml:space="preserve">, adds to what Marx called </w:t>
      </w:r>
      <w:r>
        <w:rPr>
          <w:rFonts w:asciiTheme="minorHAnsi" w:hAnsiTheme="minorHAnsi" w:cstheme="minorHAnsi"/>
          <w:u w:val="single"/>
        </w:rPr>
        <w:t>the ‘Fetishism of commodities’</w:t>
      </w:r>
      <w:r>
        <w:rPr>
          <w:rFonts w:asciiTheme="minorHAnsi" w:hAnsiTheme="minorHAnsi" w:cstheme="minorHAnsi"/>
          <w:sz w:val="16"/>
        </w:rPr>
        <w:t>.</w:t>
      </w:r>
      <w:hyperlink r:id="rId41" w:anchor="footnote-348" w:history="1">
        <w:r>
          <w:rPr>
            <w:rStyle w:val="Hyperlink"/>
            <w:rFonts w:asciiTheme="minorHAnsi" w:hAnsiTheme="minorHAnsi" w:cstheme="minorHAnsi"/>
            <w:color w:val="000000"/>
            <w:sz w:val="16"/>
            <w:u w:val="single"/>
          </w:rPr>
          <w:t>24</w:t>
        </w:r>
      </w:hyperlink>
      <w:r>
        <w:rPr>
          <w:rFonts w:asciiTheme="minorHAnsi" w:hAnsiTheme="minorHAnsi" w:cstheme="minorHAnsi"/>
          <w:sz w:val="16"/>
        </w:rPr>
        <w:t xml:space="preserve"> Fetishism in Marx’s economic theory is a belief by men that commodities and the exchange of commodities are relations that exist independently of their social relations. </w:t>
      </w:r>
      <w:r>
        <w:rPr>
          <w:rFonts w:asciiTheme="minorHAnsi" w:hAnsiTheme="minorHAnsi" w:cstheme="minorHAnsi"/>
          <w:u w:val="single"/>
        </w:rPr>
        <w:t xml:space="preserve">People’s </w:t>
      </w:r>
      <w:r>
        <w:rPr>
          <w:rFonts w:asciiTheme="minorHAnsi" w:hAnsiTheme="minorHAnsi" w:cstheme="minorHAnsi"/>
          <w:highlight w:val="cyan"/>
          <w:u w:val="single"/>
        </w:rPr>
        <w:t>perception of the</w:t>
      </w:r>
      <w:r>
        <w:rPr>
          <w:rFonts w:asciiTheme="minorHAnsi" w:hAnsiTheme="minorHAnsi" w:cstheme="minorHAnsi"/>
          <w:u w:val="single"/>
        </w:rPr>
        <w:t xml:space="preserve"> social </w:t>
      </w:r>
      <w:r>
        <w:rPr>
          <w:rFonts w:asciiTheme="minorHAnsi" w:hAnsiTheme="minorHAnsi" w:cstheme="minorHAnsi"/>
          <w:highlight w:val="cyan"/>
          <w:u w:val="single"/>
        </w:rPr>
        <w:t>world becomes mediated by</w:t>
      </w:r>
      <w:r>
        <w:rPr>
          <w:rFonts w:asciiTheme="minorHAnsi" w:hAnsiTheme="minorHAnsi" w:cstheme="minorHAnsi"/>
          <w:u w:val="single"/>
        </w:rPr>
        <w:t xml:space="preserve"> the seemingly independent </w:t>
      </w:r>
      <w:r>
        <w:rPr>
          <w:rFonts w:asciiTheme="minorHAnsi" w:hAnsiTheme="minorHAnsi" w:cstheme="minorHAnsi"/>
          <w:highlight w:val="cyan"/>
          <w:u w:val="single"/>
        </w:rPr>
        <w:t>world of commodities</w:t>
      </w:r>
      <w:r>
        <w:rPr>
          <w:rFonts w:asciiTheme="minorHAnsi" w:hAnsiTheme="minorHAnsi" w:cstheme="minorHAnsi"/>
          <w:sz w:val="16"/>
        </w:rPr>
        <w:t xml:space="preserve">. People read off truths about the world, not based on a scientific understanding of it, but rather based on the behaviour of commodities. Fluctuations in the price of commodities, for instance, hide the true role of labour in the capitalist economy. </w:t>
      </w:r>
      <w:r>
        <w:rPr>
          <w:rFonts w:asciiTheme="minorHAnsi" w:hAnsiTheme="minorHAnsi" w:cstheme="minorHAnsi"/>
          <w:u w:val="single"/>
        </w:rPr>
        <w:t>Intellectual property</w:t>
      </w:r>
      <w:r>
        <w:rPr>
          <w:rFonts w:asciiTheme="minorHAnsi" w:hAnsiTheme="minorHAnsi" w:cstheme="minorHAnsi"/>
          <w:sz w:val="16"/>
        </w:rPr>
        <w:t xml:space="preserve">, we have said, relates to the ownership of abstract objects. For Marx intellectual property would represent the commodification of the mental life of men and women. </w:t>
      </w:r>
      <w:r w:rsidRPr="007C61B8">
        <w:rPr>
          <w:rFonts w:asciiTheme="minorHAnsi" w:hAnsiTheme="minorHAnsi" w:cstheme="minorHAnsi"/>
          <w:u w:val="single"/>
        </w:rPr>
        <w:t>In i</w:t>
      </w:r>
      <w:r>
        <w:rPr>
          <w:rFonts w:asciiTheme="minorHAnsi" w:hAnsiTheme="minorHAnsi" w:cstheme="minorHAnsi"/>
          <w:u w:val="single"/>
        </w:rPr>
        <w:t xml:space="preserve">ntellectual </w:t>
      </w:r>
      <w:r w:rsidRPr="007C61B8">
        <w:rPr>
          <w:rFonts w:asciiTheme="minorHAnsi" w:hAnsiTheme="minorHAnsi" w:cstheme="minorHAnsi"/>
          <w:u w:val="single"/>
        </w:rPr>
        <w:t>p</w:t>
      </w:r>
      <w:r>
        <w:rPr>
          <w:rFonts w:asciiTheme="minorHAnsi" w:hAnsiTheme="minorHAnsi" w:cstheme="minorHAnsi"/>
          <w:u w:val="single"/>
        </w:rPr>
        <w:t xml:space="preserve">roperty </w:t>
      </w:r>
      <w:r>
        <w:rPr>
          <w:rFonts w:asciiTheme="minorHAnsi" w:hAnsiTheme="minorHAnsi" w:cstheme="minorHAnsi"/>
          <w:highlight w:val="cyan"/>
          <w:u w:val="single"/>
        </w:rPr>
        <w:t>commodity fetishism reaches its peak</w:t>
      </w:r>
      <w:r>
        <w:rPr>
          <w:rFonts w:asciiTheme="minorHAnsi" w:hAnsiTheme="minorHAnsi" w:cstheme="minorHAnsi"/>
          <w:sz w:val="16"/>
        </w:rPr>
        <w:t xml:space="preserve">. </w:t>
      </w:r>
      <w:r>
        <w:rPr>
          <w:rFonts w:asciiTheme="minorHAnsi" w:hAnsiTheme="minorHAnsi" w:cstheme="minorHAnsi"/>
          <w:highlight w:val="cyan"/>
          <w:u w:val="single"/>
        </w:rPr>
        <w:t>The mental life of individuals</w:t>
      </w:r>
      <w:r>
        <w:rPr>
          <w:rFonts w:asciiTheme="minorHAnsi" w:hAnsiTheme="minorHAnsi" w:cstheme="minorHAnsi"/>
          <w:u w:val="single"/>
        </w:rPr>
        <w:t xml:space="preserve">, the very thing </w:t>
      </w:r>
      <w:r w:rsidRPr="00392446">
        <w:rPr>
          <w:rFonts w:asciiTheme="minorHAnsi" w:hAnsiTheme="minorHAnsi" w:cstheme="minorHAnsi"/>
          <w:u w:val="single"/>
        </w:rPr>
        <w:t>which</w:t>
      </w:r>
      <w:r>
        <w:rPr>
          <w:rFonts w:asciiTheme="minorHAnsi" w:hAnsiTheme="minorHAnsi" w:cstheme="minorHAnsi"/>
          <w:sz w:val="16"/>
        </w:rPr>
        <w:t xml:space="preserve"> can be </w:t>
      </w:r>
      <w:r w:rsidRPr="00392446">
        <w:rPr>
          <w:rFonts w:asciiTheme="minorHAnsi" w:hAnsiTheme="minorHAnsi" w:cstheme="minorHAnsi"/>
          <w:u w:val="single"/>
        </w:rPr>
        <w:t>most</w:t>
      </w:r>
      <w:r>
        <w:rPr>
          <w:rFonts w:asciiTheme="minorHAnsi" w:hAnsiTheme="minorHAnsi" w:cstheme="minorHAnsi"/>
          <w:sz w:val="16"/>
        </w:rPr>
        <w:t xml:space="preserve"> said to </w:t>
      </w:r>
      <w:r w:rsidRPr="00392446">
        <w:rPr>
          <w:rFonts w:asciiTheme="minorHAnsi" w:hAnsiTheme="minorHAnsi" w:cstheme="minorHAnsi"/>
          <w:u w:val="single"/>
        </w:rPr>
        <w:t xml:space="preserve">belong to a person, </w:t>
      </w:r>
      <w:r>
        <w:rPr>
          <w:rFonts w:asciiTheme="minorHAnsi" w:hAnsiTheme="minorHAnsi" w:cstheme="minorHAnsi"/>
          <w:highlight w:val="cyan"/>
          <w:u w:val="single"/>
        </w:rPr>
        <w:t>becomes</w:t>
      </w:r>
      <w:r>
        <w:rPr>
          <w:rFonts w:asciiTheme="minorHAnsi" w:hAnsiTheme="minorHAnsi" w:cstheme="minorHAnsi"/>
          <w:u w:val="single"/>
        </w:rPr>
        <w:t xml:space="preserve"> </w:t>
      </w:r>
      <w:r>
        <w:rPr>
          <w:rFonts w:asciiTheme="minorHAnsi" w:hAnsiTheme="minorHAnsi" w:cstheme="minorHAnsi"/>
          <w:sz w:val="16"/>
        </w:rPr>
        <w:t xml:space="preserve">externalised (or </w:t>
      </w:r>
      <w:r>
        <w:rPr>
          <w:rFonts w:asciiTheme="minorHAnsi" w:hAnsiTheme="minorHAnsi" w:cstheme="minorHAnsi"/>
          <w:highlight w:val="cyan"/>
          <w:u w:val="single"/>
        </w:rPr>
        <w:t>alienated</w:t>
      </w:r>
      <w:r>
        <w:rPr>
          <w:rFonts w:asciiTheme="minorHAnsi" w:hAnsiTheme="minorHAnsi" w:cstheme="minorHAnsi"/>
          <w:sz w:val="16"/>
        </w:rPr>
        <w:t xml:space="preserve">) </w:t>
      </w:r>
      <w:r>
        <w:rPr>
          <w:rFonts w:asciiTheme="minorHAnsi" w:hAnsiTheme="minorHAnsi" w:cstheme="minorHAnsi"/>
          <w:highlight w:val="cyan"/>
          <w:u w:val="single"/>
        </w:rPr>
        <w:t>and part of</w:t>
      </w:r>
      <w:r>
        <w:rPr>
          <w:rFonts w:asciiTheme="minorHAnsi" w:hAnsiTheme="minorHAnsi" w:cstheme="minorHAnsi"/>
          <w:sz w:val="16"/>
        </w:rPr>
        <w:t xml:space="preserve"> the relations between things, part of </w:t>
      </w:r>
      <w:r>
        <w:rPr>
          <w:rFonts w:asciiTheme="minorHAnsi" w:hAnsiTheme="minorHAnsi" w:cstheme="minorHAnsi"/>
          <w:highlight w:val="cyan"/>
          <w:u w:val="single"/>
        </w:rPr>
        <w:t>capitalism</w:t>
      </w:r>
      <w:r>
        <w:rPr>
          <w:rFonts w:asciiTheme="minorHAnsi" w:hAnsiTheme="minorHAnsi" w:cstheme="minorHAnsi"/>
          <w:u w:val="single"/>
        </w:rPr>
        <w:t>’s production and exchange mechanisms</w:t>
      </w:r>
      <w:r>
        <w:rPr>
          <w:rFonts w:asciiTheme="minorHAnsi" w:hAnsiTheme="minorHAnsi" w:cstheme="minorHAnsi"/>
          <w:sz w:val="16"/>
        </w:rPr>
        <w:t xml:space="preserve">. One of the consequences of commodity fetishism is that </w:t>
      </w:r>
      <w:r>
        <w:rPr>
          <w:rFonts w:asciiTheme="minorHAnsi" w:hAnsiTheme="minorHAnsi" w:cstheme="minorHAnsi"/>
          <w:u w:val="single"/>
        </w:rPr>
        <w:t>bourgeois economics analyses intellectual property independently of its social relations</w:t>
      </w:r>
      <w:r>
        <w:rPr>
          <w:rFonts w:asciiTheme="minorHAnsi" w:hAnsiTheme="minorHAnsi" w:cstheme="minorHAnsi"/>
          <w:sz w:val="16"/>
        </w:rPr>
        <w:t>. Intellectual property, for example, serves to correct the market in information, or is a solution to a free-riding problem or a way to deal with an externality. Nothing is said about the underlying social relations that the production of intellectual property is based on. The fact that people have, in the commodified world of abstract objects, divorced themselves from the social relations to be found in the notion of positive community and the intellectual commons is obscured by the fetishism of commodities.</w:t>
      </w:r>
    </w:p>
    <w:p w14:paraId="3167BD0E" w14:textId="77777777" w:rsidR="005B513B" w:rsidRDefault="005B513B" w:rsidP="005B513B">
      <w:pPr>
        <w:rPr>
          <w:rFonts w:asciiTheme="minorHAnsi" w:hAnsiTheme="minorHAnsi" w:cstheme="minorHAnsi"/>
          <w:sz w:val="16"/>
        </w:rPr>
      </w:pPr>
      <w:r>
        <w:rPr>
          <w:rFonts w:asciiTheme="minorHAnsi" w:hAnsiTheme="minorHAnsi" w:cstheme="minorHAnsi"/>
          <w:sz w:val="16"/>
        </w:rPr>
        <w:t xml:space="preserve">The use of </w:t>
      </w:r>
      <w:r>
        <w:rPr>
          <w:rFonts w:asciiTheme="minorHAnsi" w:hAnsiTheme="minorHAnsi" w:cstheme="minorHAnsi"/>
          <w:u w:val="single"/>
        </w:rPr>
        <w:t>ideology theory</w:t>
      </w:r>
      <w:r>
        <w:rPr>
          <w:rFonts w:asciiTheme="minorHAnsi" w:hAnsiTheme="minorHAnsi" w:cstheme="minorHAnsi"/>
          <w:sz w:val="16"/>
        </w:rPr>
        <w:t xml:space="preserve"> to </w:t>
      </w:r>
      <w:r>
        <w:rPr>
          <w:rFonts w:asciiTheme="minorHAnsi" w:hAnsiTheme="minorHAnsi" w:cstheme="minorHAnsi"/>
          <w:u w:val="single"/>
        </w:rPr>
        <w:t>explain</w:t>
      </w:r>
      <w:r>
        <w:rPr>
          <w:rFonts w:asciiTheme="minorHAnsi" w:hAnsiTheme="minorHAnsi" w:cstheme="minorHAnsi"/>
          <w:sz w:val="16"/>
        </w:rPr>
        <w:t xml:space="preserve"> some aspects of </w:t>
      </w:r>
      <w:r>
        <w:rPr>
          <w:rFonts w:asciiTheme="minorHAnsi" w:hAnsiTheme="minorHAnsi" w:cstheme="minorHAnsi"/>
          <w:u w:val="single"/>
        </w:rPr>
        <w:t>intellectual property</w:t>
      </w:r>
      <w:r>
        <w:rPr>
          <w:rFonts w:asciiTheme="minorHAnsi" w:hAnsiTheme="minorHAnsi" w:cstheme="minorHAnsi"/>
          <w:sz w:val="16"/>
        </w:rPr>
        <w:t xml:space="preserve"> is worth considering. It may help to cast some light on why individual actors support intellectual property rights when, on the face of it, one might expect that it would be in their rational self-interest not to. We have already observed that </w:t>
      </w:r>
      <w:r>
        <w:rPr>
          <w:rFonts w:asciiTheme="minorHAnsi" w:hAnsiTheme="minorHAnsi" w:cstheme="minorHAnsi"/>
          <w:u w:val="single"/>
        </w:rPr>
        <w:t>many individuals will not be the owners of the intellectual property they produce</w:t>
      </w:r>
      <w:r>
        <w:rPr>
          <w:rFonts w:asciiTheme="minorHAnsi" w:hAnsiTheme="minorHAnsi" w:cstheme="minorHAnsi"/>
          <w:sz w:val="16"/>
        </w:rPr>
        <w:t xml:space="preserve">. Intellectual property enables a price to be put on information. Consumers, generally speaking, will want to pay less rather </w:t>
      </w:r>
      <w:r>
        <w:rPr>
          <w:rFonts w:asciiTheme="minorHAnsi" w:hAnsiTheme="minorHAnsi" w:cstheme="minorHAnsi"/>
          <w:sz w:val="16"/>
        </w:rPr>
        <w:lastRenderedPageBreak/>
        <w:t>than more for something and so could be expected to support weaker rather than stronger intellectual property regimes. This is particularly so if it turns out that much of the production of the information for which they are paying was not itself stimulated by intellectual property rights. Individual states which are net importers of intellectual property might also be expected to pursue lower rather than higher standards of intellectual property protection.</w:t>
      </w:r>
      <w:hyperlink r:id="rId42" w:anchor="footnote-347" w:history="1">
        <w:r>
          <w:rPr>
            <w:rStyle w:val="Hyperlink"/>
            <w:rFonts w:asciiTheme="minorHAnsi" w:hAnsiTheme="minorHAnsi" w:cstheme="minorHAnsi"/>
            <w:color w:val="000000"/>
            <w:sz w:val="16"/>
            <w:u w:val="single"/>
          </w:rPr>
          <w:t>25</w:t>
        </w:r>
      </w:hyperlink>
      <w:r>
        <w:rPr>
          <w:rFonts w:asciiTheme="minorHAnsi" w:hAnsiTheme="minorHAnsi" w:cstheme="minorHAnsi"/>
          <w:sz w:val="16"/>
        </w:rPr>
        <w:t> </w:t>
      </w:r>
      <w:r>
        <w:rPr>
          <w:rFonts w:asciiTheme="minorHAnsi" w:hAnsiTheme="minorHAnsi" w:cstheme="minorHAnsi"/>
          <w:u w:val="single"/>
        </w:rPr>
        <w:t>And the costs of enforcing highly protectionist intellectual regimes are likely to be high</w:t>
      </w:r>
      <w:r>
        <w:rPr>
          <w:rFonts w:asciiTheme="minorHAnsi" w:hAnsiTheme="minorHAnsi" w:cstheme="minorHAnsi"/>
          <w:sz w:val="16"/>
        </w:rPr>
        <w:t xml:space="preserve"> – and </w:t>
      </w:r>
      <w:r>
        <w:rPr>
          <w:rFonts w:asciiTheme="minorHAnsi" w:hAnsiTheme="minorHAnsi" w:cstheme="minorHAnsi"/>
          <w:u w:val="single"/>
        </w:rPr>
        <w:t>not just in economic terms</w:t>
      </w:r>
      <w:r>
        <w:rPr>
          <w:rFonts w:asciiTheme="minorHAnsi" w:hAnsiTheme="minorHAnsi" w:cstheme="minorHAnsi"/>
          <w:sz w:val="16"/>
        </w:rPr>
        <w:t xml:space="preserve">. </w:t>
      </w:r>
      <w:r>
        <w:rPr>
          <w:rFonts w:asciiTheme="minorHAnsi" w:hAnsiTheme="minorHAnsi" w:cstheme="minorHAnsi"/>
          <w:u w:val="single"/>
        </w:rPr>
        <w:t>Keeping track of</w:t>
      </w:r>
      <w:r>
        <w:rPr>
          <w:rFonts w:asciiTheme="minorHAnsi" w:hAnsiTheme="minorHAnsi" w:cstheme="minorHAnsi"/>
          <w:sz w:val="16"/>
        </w:rPr>
        <w:t xml:space="preserve"> who uses what </w:t>
      </w:r>
      <w:r>
        <w:rPr>
          <w:rFonts w:asciiTheme="minorHAnsi" w:hAnsiTheme="minorHAnsi" w:cstheme="minorHAnsi"/>
          <w:u w:val="single"/>
        </w:rPr>
        <w:t>information</w:t>
      </w:r>
      <w:r>
        <w:rPr>
          <w:rFonts w:asciiTheme="minorHAnsi" w:hAnsiTheme="minorHAnsi" w:cstheme="minorHAnsi"/>
          <w:sz w:val="16"/>
        </w:rPr>
        <w:t xml:space="preserve"> </w:t>
      </w:r>
      <w:r>
        <w:rPr>
          <w:rFonts w:asciiTheme="minorHAnsi" w:hAnsiTheme="minorHAnsi" w:cstheme="minorHAnsi"/>
          <w:u w:val="single"/>
        </w:rPr>
        <w:t>for</w:t>
      </w:r>
      <w:r>
        <w:rPr>
          <w:rFonts w:asciiTheme="minorHAnsi" w:hAnsiTheme="minorHAnsi" w:cstheme="minorHAnsi"/>
          <w:sz w:val="16"/>
        </w:rPr>
        <w:t xml:space="preserve"> pricing and </w:t>
      </w:r>
      <w:r>
        <w:rPr>
          <w:rFonts w:asciiTheme="minorHAnsi" w:hAnsiTheme="minorHAnsi" w:cstheme="minorHAnsi"/>
          <w:u w:val="single"/>
        </w:rPr>
        <w:t>enforcement</w:t>
      </w:r>
      <w:r>
        <w:rPr>
          <w:rFonts w:asciiTheme="minorHAnsi" w:hAnsiTheme="minorHAnsi" w:cstheme="minorHAnsi"/>
          <w:sz w:val="16"/>
        </w:rPr>
        <w:t xml:space="preserve"> purposes is likely to </w:t>
      </w:r>
      <w:r>
        <w:rPr>
          <w:rFonts w:asciiTheme="minorHAnsi" w:hAnsiTheme="minorHAnsi" w:cstheme="minorHAnsi"/>
          <w:u w:val="single"/>
        </w:rPr>
        <w:t>involve highly intrusive audit and surveillance procedures</w:t>
      </w:r>
      <w:r>
        <w:rPr>
          <w:rFonts w:asciiTheme="minorHAnsi" w:hAnsiTheme="minorHAnsi" w:cstheme="minorHAnsi"/>
          <w:sz w:val="16"/>
        </w:rPr>
        <w:t>. So, in the light of these kinds of problems, what motivates the apparently strong commitment by many individuals in capitalist societies to support the ever-higher levels of intellectual property protection?</w:t>
      </w:r>
    </w:p>
    <w:p w14:paraId="73CC867E" w14:textId="77777777" w:rsidR="005B513B" w:rsidRDefault="005B513B" w:rsidP="005B513B">
      <w:pPr>
        <w:rPr>
          <w:rFonts w:asciiTheme="minorHAnsi" w:hAnsiTheme="minorHAnsi" w:cstheme="minorHAnsi"/>
          <w:sz w:val="16"/>
        </w:rPr>
      </w:pPr>
      <w:r>
        <w:rPr>
          <w:rFonts w:asciiTheme="minorHAnsi" w:hAnsiTheme="minorHAnsi" w:cstheme="minorHAnsi"/>
          <w:sz w:val="16"/>
        </w:rPr>
        <w:t xml:space="preserve">The upshot of our remarks is this. We must not make intellectual property reveal more than is there. For post-industrial scholars, the intellectual property phenomenon seems to offer support for their pronouncements of radical social transformation. Our position is a more cautious one. </w:t>
      </w:r>
      <w:r>
        <w:rPr>
          <w:rFonts w:asciiTheme="minorHAnsi" w:hAnsiTheme="minorHAnsi" w:cstheme="minorHAnsi"/>
          <w:u w:val="single"/>
        </w:rPr>
        <w:t xml:space="preserve">Through </w:t>
      </w:r>
      <w:r>
        <w:rPr>
          <w:rFonts w:asciiTheme="minorHAnsi" w:hAnsiTheme="minorHAnsi" w:cstheme="minorHAnsi"/>
          <w:highlight w:val="cyan"/>
          <w:u w:val="single"/>
        </w:rPr>
        <w:t>i</w:t>
      </w:r>
      <w:r>
        <w:rPr>
          <w:rFonts w:asciiTheme="minorHAnsi" w:hAnsiTheme="minorHAnsi" w:cstheme="minorHAnsi"/>
          <w:u w:val="single"/>
        </w:rPr>
        <w:t xml:space="preserve">ntellectual </w:t>
      </w:r>
      <w:r>
        <w:rPr>
          <w:rFonts w:asciiTheme="minorHAnsi" w:hAnsiTheme="minorHAnsi" w:cstheme="minorHAnsi"/>
          <w:highlight w:val="cyan"/>
          <w:u w:val="single"/>
        </w:rPr>
        <w:t>p</w:t>
      </w:r>
      <w:r>
        <w:rPr>
          <w:rFonts w:asciiTheme="minorHAnsi" w:hAnsiTheme="minorHAnsi" w:cstheme="minorHAnsi"/>
          <w:u w:val="single"/>
        </w:rPr>
        <w:t xml:space="preserve">roperty </w:t>
      </w:r>
      <w:r>
        <w:rPr>
          <w:rFonts w:asciiTheme="minorHAnsi" w:hAnsiTheme="minorHAnsi" w:cstheme="minorHAnsi"/>
          <w:highlight w:val="cyan"/>
          <w:u w:val="single"/>
        </w:rPr>
        <w:t>law</w:t>
      </w:r>
      <w:r>
        <w:rPr>
          <w:rFonts w:asciiTheme="minorHAnsi" w:hAnsiTheme="minorHAnsi" w:cstheme="minorHAnsi"/>
          <w:u w:val="single"/>
        </w:rPr>
        <w:t>, capitalism engineers new production possibilities for itself</w:t>
      </w:r>
      <w:r>
        <w:rPr>
          <w:rFonts w:asciiTheme="minorHAnsi" w:hAnsiTheme="minorHAnsi" w:cstheme="minorHAnsi"/>
          <w:sz w:val="16"/>
        </w:rPr>
        <w:t>.</w:t>
      </w:r>
      <w:hyperlink r:id="rId43" w:anchor="footnote-304" w:history="1">
        <w:r>
          <w:rPr>
            <w:rStyle w:val="Hyperlink"/>
            <w:rFonts w:asciiTheme="minorHAnsi" w:hAnsiTheme="minorHAnsi" w:cstheme="minorHAnsi"/>
            <w:color w:val="000000"/>
            <w:sz w:val="16"/>
            <w:u w:val="single"/>
          </w:rPr>
          <w:t>68</w:t>
        </w:r>
      </w:hyperlink>
      <w:r>
        <w:rPr>
          <w:rFonts w:asciiTheme="minorHAnsi" w:hAnsiTheme="minorHAnsi" w:cstheme="minorHAnsi"/>
          <w:sz w:val="16"/>
        </w:rPr>
        <w:t xml:space="preserve"> Creative labour is brought into the fold of productive labour, but </w:t>
      </w:r>
      <w:r>
        <w:rPr>
          <w:rFonts w:asciiTheme="minorHAnsi" w:hAnsiTheme="minorHAnsi" w:cstheme="minorHAnsi"/>
          <w:u w:val="single"/>
        </w:rPr>
        <w:t>the transformative possibilities of this remain</w:t>
      </w:r>
      <w:r>
        <w:rPr>
          <w:rFonts w:asciiTheme="minorHAnsi" w:hAnsiTheme="minorHAnsi" w:cstheme="minorHAnsi"/>
          <w:sz w:val="16"/>
        </w:rPr>
        <w:t xml:space="preserve"> for the time being </w:t>
      </w:r>
      <w:r>
        <w:rPr>
          <w:rFonts w:asciiTheme="minorHAnsi" w:hAnsiTheme="minorHAnsi" w:cstheme="minorHAnsi"/>
          <w:highlight w:val="cyan"/>
          <w:u w:val="single"/>
        </w:rPr>
        <w:t>grounded in</w:t>
      </w:r>
      <w:r>
        <w:rPr>
          <w:rFonts w:asciiTheme="minorHAnsi" w:hAnsiTheme="minorHAnsi" w:cstheme="minorHAnsi"/>
          <w:u w:val="single"/>
        </w:rPr>
        <w:t xml:space="preserve"> a paradigm of </w:t>
      </w:r>
      <w:r>
        <w:rPr>
          <w:rFonts w:asciiTheme="minorHAnsi" w:hAnsiTheme="minorHAnsi" w:cstheme="minorHAnsi"/>
          <w:highlight w:val="cyan"/>
          <w:u w:val="single"/>
        </w:rPr>
        <w:t>commodity accumulation</w:t>
      </w:r>
      <w:r>
        <w:rPr>
          <w:rFonts w:asciiTheme="minorHAnsi" w:hAnsiTheme="minorHAnsi" w:cstheme="minorHAnsi"/>
          <w:sz w:val="16"/>
        </w:rPr>
        <w:t>. So-called ‘</w:t>
      </w:r>
      <w:r>
        <w:rPr>
          <w:rFonts w:asciiTheme="minorHAnsi" w:hAnsiTheme="minorHAnsi" w:cstheme="minorHAnsi"/>
          <w:u w:val="single"/>
        </w:rPr>
        <w:t>knowledge societies’</w:t>
      </w:r>
      <w:r>
        <w:rPr>
          <w:rFonts w:asciiTheme="minorHAnsi" w:hAnsiTheme="minorHAnsi" w:cstheme="minorHAnsi"/>
          <w:sz w:val="16"/>
        </w:rPr>
        <w:t xml:space="preserve"> </w:t>
      </w:r>
      <w:r>
        <w:rPr>
          <w:rFonts w:asciiTheme="minorHAnsi" w:hAnsiTheme="minorHAnsi" w:cstheme="minorHAnsi"/>
          <w:u w:val="single"/>
        </w:rPr>
        <w:t>have</w:t>
      </w:r>
      <w:r>
        <w:rPr>
          <w:rFonts w:asciiTheme="minorHAnsi" w:hAnsiTheme="minorHAnsi" w:cstheme="minorHAnsi"/>
          <w:sz w:val="16"/>
        </w:rPr>
        <w:t xml:space="preserve">, through new communications and information technologies, </w:t>
      </w:r>
      <w:r>
        <w:rPr>
          <w:rFonts w:asciiTheme="minorHAnsi" w:hAnsiTheme="minorHAnsi" w:cstheme="minorHAnsi"/>
          <w:u w:val="single"/>
        </w:rPr>
        <w:t>the opportunity to reorganise</w:t>
      </w:r>
      <w:r>
        <w:rPr>
          <w:rFonts w:asciiTheme="minorHAnsi" w:hAnsiTheme="minorHAnsi" w:cstheme="minorHAnsi"/>
          <w:sz w:val="16"/>
        </w:rPr>
        <w:t xml:space="preserve"> the </w:t>
      </w:r>
      <w:r>
        <w:rPr>
          <w:rFonts w:asciiTheme="minorHAnsi" w:hAnsiTheme="minorHAnsi" w:cstheme="minorHAnsi"/>
          <w:u w:val="single"/>
        </w:rPr>
        <w:t>work</w:t>
      </w:r>
      <w:r>
        <w:rPr>
          <w:rFonts w:asciiTheme="minorHAnsi" w:hAnsiTheme="minorHAnsi" w:cstheme="minorHAnsi"/>
          <w:sz w:val="16"/>
        </w:rPr>
        <w:t xml:space="preserve"> patterns of their individual citizens </w:t>
      </w:r>
      <w:r>
        <w:rPr>
          <w:rFonts w:asciiTheme="minorHAnsi" w:hAnsiTheme="minorHAnsi" w:cstheme="minorHAnsi"/>
          <w:u w:val="single"/>
        </w:rPr>
        <w:t>in ways that liberate those citizens from conditions of alienated labour</w:t>
      </w:r>
      <w:r>
        <w:rPr>
          <w:rFonts w:asciiTheme="minorHAnsi" w:hAnsiTheme="minorHAnsi" w:cstheme="minorHAnsi"/>
          <w:sz w:val="16"/>
        </w:rPr>
        <w:t xml:space="preserve">. </w:t>
      </w:r>
      <w:r>
        <w:rPr>
          <w:rFonts w:asciiTheme="minorHAnsi" w:hAnsiTheme="minorHAnsi" w:cstheme="minorHAnsi"/>
          <w:u w:val="single"/>
        </w:rPr>
        <w:t>But capitalist knowledge societies</w:t>
      </w:r>
      <w:r>
        <w:rPr>
          <w:rFonts w:asciiTheme="minorHAnsi" w:hAnsiTheme="minorHAnsi" w:cstheme="minorHAnsi"/>
          <w:sz w:val="16"/>
        </w:rPr>
        <w:t xml:space="preserve">, if Marx is right about the commodity nature of capitalism, </w:t>
      </w:r>
      <w:r>
        <w:rPr>
          <w:rFonts w:asciiTheme="minorHAnsi" w:hAnsiTheme="minorHAnsi" w:cstheme="minorHAnsi"/>
          <w:u w:val="single"/>
        </w:rPr>
        <w:t>will not take that opportunity</w:t>
      </w:r>
      <w:r>
        <w:rPr>
          <w:rFonts w:asciiTheme="minorHAnsi" w:hAnsiTheme="minorHAnsi" w:cstheme="minorHAnsi"/>
          <w:sz w:val="16"/>
        </w:rPr>
        <w:t xml:space="preserve">. </w:t>
      </w:r>
      <w:r>
        <w:rPr>
          <w:rFonts w:asciiTheme="minorHAnsi" w:hAnsiTheme="minorHAnsi" w:cstheme="minorHAnsi"/>
          <w:u w:val="single"/>
        </w:rPr>
        <w:t>Abstract objects are absorbed into production as part of a cycle of commodity production</w:t>
      </w:r>
      <w:r>
        <w:rPr>
          <w:rFonts w:asciiTheme="minorHAnsi" w:hAnsiTheme="minorHAnsi" w:cstheme="minorHAnsi"/>
          <w:sz w:val="16"/>
        </w:rPr>
        <w:t xml:space="preserve">. Abstract objects are used </w:t>
      </w:r>
      <w:r>
        <w:rPr>
          <w:rFonts w:asciiTheme="minorHAnsi" w:hAnsiTheme="minorHAnsi" w:cstheme="minorHAnsi"/>
          <w:u w:val="single"/>
        </w:rPr>
        <w:t>to continue capitalism’s obsession with</w:t>
      </w:r>
      <w:r>
        <w:rPr>
          <w:rFonts w:asciiTheme="minorHAnsi" w:hAnsiTheme="minorHAnsi" w:cstheme="minorHAnsi"/>
          <w:sz w:val="16"/>
        </w:rPr>
        <w:t xml:space="preserve">, to use modern parlance, </w:t>
      </w:r>
      <w:r>
        <w:rPr>
          <w:rFonts w:asciiTheme="minorHAnsi" w:hAnsiTheme="minorHAnsi" w:cstheme="minorHAnsi"/>
          <w:u w:val="single"/>
        </w:rPr>
        <w:t>the hardware of technology</w:t>
      </w:r>
      <w:r>
        <w:rPr>
          <w:rFonts w:asciiTheme="minorHAnsi" w:hAnsiTheme="minorHAnsi" w:cstheme="minorHAnsi"/>
          <w:sz w:val="16"/>
        </w:rPr>
        <w:t xml:space="preserve">. </w:t>
      </w:r>
      <w:r>
        <w:rPr>
          <w:rFonts w:asciiTheme="minorHAnsi" w:hAnsiTheme="minorHAnsi" w:cstheme="minorHAnsi"/>
          <w:highlight w:val="cyan"/>
          <w:u w:val="single"/>
        </w:rPr>
        <w:t xml:space="preserve">Inequalities </w:t>
      </w:r>
      <w:r>
        <w:rPr>
          <w:rFonts w:asciiTheme="minorHAnsi" w:hAnsiTheme="minorHAnsi" w:cstheme="minorHAnsi"/>
          <w:u w:val="single"/>
        </w:rPr>
        <w:t>of an apparently new kind</w:t>
      </w:r>
      <w:r>
        <w:rPr>
          <w:rFonts w:asciiTheme="minorHAnsi" w:hAnsiTheme="minorHAnsi" w:cstheme="minorHAnsi"/>
          <w:sz w:val="16"/>
        </w:rPr>
        <w:t xml:space="preserve"> (for example, the information-poor versus the information-rich) appear, but in essence they are </w:t>
      </w:r>
      <w:r>
        <w:rPr>
          <w:rFonts w:asciiTheme="minorHAnsi" w:hAnsiTheme="minorHAnsi" w:cstheme="minorHAnsi"/>
          <w:u w:val="single"/>
        </w:rPr>
        <w:t xml:space="preserve">old </w:t>
      </w:r>
      <w:r>
        <w:rPr>
          <w:rFonts w:asciiTheme="minorHAnsi" w:hAnsiTheme="minorHAnsi" w:cstheme="minorHAnsi"/>
          <w:highlight w:val="cyan"/>
          <w:u w:val="single"/>
        </w:rPr>
        <w:t>forms</w:t>
      </w:r>
      <w:r>
        <w:rPr>
          <w:rFonts w:asciiTheme="minorHAnsi" w:hAnsiTheme="minorHAnsi" w:cstheme="minorHAnsi"/>
          <w:u w:val="single"/>
        </w:rPr>
        <w:t xml:space="preserve"> of inequalities patterned </w:t>
      </w:r>
      <w:r w:rsidRPr="00392446">
        <w:rPr>
          <w:rFonts w:asciiTheme="minorHAnsi" w:hAnsiTheme="minorHAnsi" w:cstheme="minorHAnsi"/>
          <w:u w:val="single"/>
        </w:rPr>
        <w:t>around</w:t>
      </w:r>
      <w:r>
        <w:rPr>
          <w:rFonts w:asciiTheme="minorHAnsi" w:hAnsiTheme="minorHAnsi" w:cstheme="minorHAnsi"/>
          <w:u w:val="single"/>
        </w:rPr>
        <w:t xml:space="preserve"> the ownership of productive forces</w:t>
      </w:r>
      <w:r>
        <w:rPr>
          <w:rFonts w:asciiTheme="minorHAnsi" w:hAnsiTheme="minorHAnsi" w:cstheme="minorHAnsi"/>
          <w:sz w:val="16"/>
        </w:rPr>
        <w:t>. ‘</w:t>
      </w:r>
      <w:r w:rsidRPr="00A60E03">
        <w:rPr>
          <w:rFonts w:asciiTheme="minorHAnsi" w:hAnsiTheme="minorHAnsi" w:cstheme="minorHAnsi"/>
          <w:u w:val="single"/>
        </w:rPr>
        <w:t>Knowledge workers</w:t>
      </w:r>
      <w:r>
        <w:rPr>
          <w:rFonts w:asciiTheme="minorHAnsi" w:hAnsiTheme="minorHAnsi" w:cstheme="minorHAnsi"/>
          <w:u w:val="single"/>
        </w:rPr>
        <w:t>’ end up</w:t>
      </w:r>
      <w:r>
        <w:rPr>
          <w:rFonts w:asciiTheme="minorHAnsi" w:hAnsiTheme="minorHAnsi" w:cstheme="minorHAnsi"/>
          <w:sz w:val="16"/>
        </w:rPr>
        <w:t xml:space="preserve"> more like other workers, for </w:t>
      </w:r>
      <w:r>
        <w:rPr>
          <w:rFonts w:asciiTheme="minorHAnsi" w:hAnsiTheme="minorHAnsi" w:cstheme="minorHAnsi"/>
          <w:u w:val="single"/>
        </w:rPr>
        <w:t>like other wage-labourers</w:t>
      </w:r>
      <w:r>
        <w:rPr>
          <w:rFonts w:asciiTheme="minorHAnsi" w:hAnsiTheme="minorHAnsi" w:cstheme="minorHAnsi"/>
          <w:sz w:val="16"/>
        </w:rPr>
        <w:t xml:space="preserve"> they come to find themselves </w:t>
      </w:r>
      <w:r w:rsidRPr="00A60E03">
        <w:rPr>
          <w:rFonts w:asciiTheme="minorHAnsi" w:hAnsiTheme="minorHAnsi" w:cstheme="minorHAnsi"/>
          <w:u w:val="single"/>
        </w:rPr>
        <w:t>in</w:t>
      </w:r>
      <w:r>
        <w:rPr>
          <w:rFonts w:asciiTheme="minorHAnsi" w:hAnsiTheme="minorHAnsi" w:cstheme="minorHAnsi"/>
          <w:u w:val="single"/>
        </w:rPr>
        <w:t xml:space="preserve"> conditions of </w:t>
      </w:r>
      <w:r w:rsidRPr="00A60E03">
        <w:rPr>
          <w:rFonts w:asciiTheme="minorHAnsi" w:hAnsiTheme="minorHAnsi" w:cstheme="minorHAnsi"/>
          <w:u w:val="single"/>
        </w:rPr>
        <w:t xml:space="preserve">alienated </w:t>
      </w:r>
      <w:r w:rsidRPr="00392446">
        <w:rPr>
          <w:rFonts w:asciiTheme="minorHAnsi" w:hAnsiTheme="minorHAnsi" w:cstheme="minorHAnsi"/>
          <w:u w:val="single"/>
        </w:rPr>
        <w:t>labour</w:t>
      </w:r>
      <w:r w:rsidRPr="00392446">
        <w:rPr>
          <w:rFonts w:asciiTheme="minorHAnsi" w:hAnsiTheme="minorHAnsi" w:cstheme="minorHAnsi"/>
          <w:sz w:val="16"/>
        </w:rPr>
        <w:t>.</w:t>
      </w:r>
    </w:p>
    <w:p w14:paraId="085089C3" w14:textId="77777777" w:rsidR="005B513B" w:rsidRDefault="005B513B" w:rsidP="005B513B">
      <w:pPr>
        <w:rPr>
          <w:rFonts w:asciiTheme="minorHAnsi" w:hAnsiTheme="minorHAnsi" w:cstheme="minorHAnsi"/>
          <w:sz w:val="16"/>
        </w:rPr>
      </w:pPr>
      <w:r w:rsidRPr="007C61B8">
        <w:rPr>
          <w:rFonts w:asciiTheme="minorHAnsi" w:hAnsiTheme="minorHAnsi" w:cstheme="minorHAnsi"/>
          <w:u w:val="single"/>
        </w:rPr>
        <w:t>The impact of</w:t>
      </w:r>
      <w:r>
        <w:rPr>
          <w:rFonts w:asciiTheme="minorHAnsi" w:hAnsiTheme="minorHAnsi" w:cstheme="minorHAnsi"/>
          <w:u w:val="single"/>
        </w:rPr>
        <w:t xml:space="preserve"> </w:t>
      </w:r>
      <w:r w:rsidRPr="007C61B8">
        <w:rPr>
          <w:rFonts w:asciiTheme="minorHAnsi" w:hAnsiTheme="minorHAnsi" w:cstheme="minorHAnsi"/>
          <w:u w:val="single"/>
        </w:rPr>
        <w:t>i</w:t>
      </w:r>
      <w:r>
        <w:rPr>
          <w:rFonts w:asciiTheme="minorHAnsi" w:hAnsiTheme="minorHAnsi" w:cstheme="minorHAnsi"/>
          <w:u w:val="single"/>
        </w:rPr>
        <w:t xml:space="preserve">ntellectual </w:t>
      </w:r>
      <w:r w:rsidRPr="007C61B8">
        <w:rPr>
          <w:rFonts w:asciiTheme="minorHAnsi" w:hAnsiTheme="minorHAnsi" w:cstheme="minorHAnsi"/>
          <w:u w:val="single"/>
        </w:rPr>
        <w:t>p</w:t>
      </w:r>
      <w:r>
        <w:rPr>
          <w:rFonts w:asciiTheme="minorHAnsi" w:hAnsiTheme="minorHAnsi" w:cstheme="minorHAnsi"/>
          <w:u w:val="single"/>
        </w:rPr>
        <w:t xml:space="preserve">roperty norms </w:t>
      </w:r>
      <w:r>
        <w:rPr>
          <w:rFonts w:asciiTheme="minorHAnsi" w:hAnsiTheme="minorHAnsi" w:cstheme="minorHAnsi"/>
          <w:sz w:val="16"/>
        </w:rPr>
        <w:t>up</w:t>
      </w:r>
      <w:r w:rsidRPr="007C61B8">
        <w:rPr>
          <w:rFonts w:asciiTheme="minorHAnsi" w:hAnsiTheme="minorHAnsi" w:cstheme="minorHAnsi"/>
          <w:u w:val="single"/>
        </w:rPr>
        <w:t>on</w:t>
      </w:r>
      <w:r>
        <w:rPr>
          <w:rFonts w:asciiTheme="minorHAnsi" w:hAnsiTheme="minorHAnsi" w:cstheme="minorHAnsi"/>
          <w:sz w:val="16"/>
        </w:rPr>
        <w:t xml:space="preserve"> the activities of </w:t>
      </w:r>
      <w:r>
        <w:rPr>
          <w:rFonts w:asciiTheme="minorHAnsi" w:hAnsiTheme="minorHAnsi" w:cstheme="minorHAnsi"/>
          <w:u w:val="single"/>
        </w:rPr>
        <w:t xml:space="preserve">the scientific community provides an example </w:t>
      </w:r>
      <w:r>
        <w:rPr>
          <w:rFonts w:asciiTheme="minorHAnsi" w:hAnsiTheme="minorHAnsi" w:cstheme="minorHAnsi"/>
          <w:sz w:val="16"/>
        </w:rPr>
        <w:t xml:space="preserve">of the way </w:t>
      </w:r>
      <w:r>
        <w:rPr>
          <w:rFonts w:asciiTheme="minorHAnsi" w:hAnsiTheme="minorHAnsi" w:cstheme="minorHAnsi"/>
          <w:u w:val="single"/>
        </w:rPr>
        <w:t>in which</w:t>
      </w:r>
      <w:r>
        <w:rPr>
          <w:rFonts w:asciiTheme="minorHAnsi" w:hAnsiTheme="minorHAnsi" w:cstheme="minorHAnsi"/>
          <w:sz w:val="16"/>
        </w:rPr>
        <w:t xml:space="preserve"> the positive expressive activity of </w:t>
      </w:r>
      <w:r>
        <w:rPr>
          <w:rFonts w:asciiTheme="minorHAnsi" w:hAnsiTheme="minorHAnsi" w:cstheme="minorHAnsi"/>
          <w:highlight w:val="cyan"/>
          <w:u w:val="single"/>
        </w:rPr>
        <w:t>scientific research</w:t>
      </w:r>
      <w:r>
        <w:rPr>
          <w:rFonts w:asciiTheme="minorHAnsi" w:hAnsiTheme="minorHAnsi" w:cstheme="minorHAnsi"/>
          <w:u w:val="single"/>
        </w:rPr>
        <w:t xml:space="preserve"> and discovery </w:t>
      </w:r>
      <w:r>
        <w:rPr>
          <w:rFonts w:asciiTheme="minorHAnsi" w:hAnsiTheme="minorHAnsi" w:cstheme="minorHAnsi"/>
          <w:highlight w:val="cyan"/>
          <w:u w:val="single"/>
        </w:rPr>
        <w:t>becomes</w:t>
      </w:r>
      <w:r>
        <w:rPr>
          <w:rFonts w:asciiTheme="minorHAnsi" w:hAnsiTheme="minorHAnsi" w:cstheme="minorHAnsi"/>
          <w:u w:val="single"/>
        </w:rPr>
        <w:t xml:space="preserve"> alienated labour</w:t>
      </w:r>
      <w:r>
        <w:rPr>
          <w:rFonts w:asciiTheme="minorHAnsi" w:hAnsiTheme="minorHAnsi" w:cstheme="minorHAnsi"/>
          <w:sz w:val="16"/>
        </w:rPr>
        <w:t>. Natural science becomes part of the natural forces of production because individual capitalists realise they cannot survive without constantly ‘revolutionising the instruments of production’.</w:t>
      </w:r>
      <w:hyperlink r:id="rId44" w:anchor="footnote-303" w:history="1">
        <w:r>
          <w:rPr>
            <w:rStyle w:val="Hyperlink"/>
            <w:rFonts w:asciiTheme="minorHAnsi" w:hAnsiTheme="minorHAnsi" w:cstheme="minorHAnsi"/>
            <w:color w:val="000000"/>
            <w:sz w:val="16"/>
            <w:u w:val="single"/>
          </w:rPr>
          <w:t>69</w:t>
        </w:r>
      </w:hyperlink>
      <w:r>
        <w:rPr>
          <w:rFonts w:asciiTheme="minorHAnsi" w:hAnsiTheme="minorHAnsi" w:cstheme="minorHAnsi"/>
          <w:sz w:val="16"/>
        </w:rPr>
        <w:t> Modern industry draws on scientific knowledge to produce a ‘science of technology’.</w:t>
      </w:r>
      <w:hyperlink r:id="rId45" w:anchor="footnote-302" w:history="1">
        <w:r>
          <w:rPr>
            <w:rStyle w:val="Hyperlink"/>
            <w:rFonts w:asciiTheme="minorHAnsi" w:hAnsiTheme="minorHAnsi" w:cstheme="minorHAnsi"/>
            <w:color w:val="000000"/>
            <w:sz w:val="16"/>
            <w:u w:val="single"/>
          </w:rPr>
          <w:t>70</w:t>
        </w:r>
      </w:hyperlink>
      <w:r>
        <w:rPr>
          <w:rFonts w:asciiTheme="minorHAnsi" w:hAnsiTheme="minorHAnsi" w:cstheme="minorHAnsi"/>
          <w:sz w:val="16"/>
        </w:rPr>
        <w:t xml:space="preserve"> This </w:t>
      </w:r>
      <w:r>
        <w:rPr>
          <w:rFonts w:asciiTheme="minorHAnsi" w:hAnsiTheme="minorHAnsi" w:cstheme="minorHAnsi"/>
          <w:u w:val="single"/>
        </w:rPr>
        <w:t>science</w:t>
      </w:r>
      <w:r>
        <w:rPr>
          <w:rFonts w:asciiTheme="minorHAnsi" w:hAnsiTheme="minorHAnsi" w:cstheme="minorHAnsi"/>
          <w:sz w:val="16"/>
        </w:rPr>
        <w:t xml:space="preserve"> of technology </w:t>
      </w:r>
      <w:r>
        <w:rPr>
          <w:rFonts w:asciiTheme="minorHAnsi" w:hAnsiTheme="minorHAnsi" w:cstheme="minorHAnsi"/>
          <w:u w:val="single"/>
        </w:rPr>
        <w:t>is derived from many earlier separate forms of production such as trade guilds and craft industries.</w:t>
      </w:r>
      <w:r>
        <w:rPr>
          <w:rFonts w:asciiTheme="minorHAnsi" w:hAnsiTheme="minorHAnsi" w:cstheme="minorHAnsi"/>
          <w:sz w:val="16"/>
        </w:rPr>
        <w:t xml:space="preserve"> </w:t>
      </w:r>
      <w:r>
        <w:rPr>
          <w:rFonts w:asciiTheme="minorHAnsi" w:hAnsiTheme="minorHAnsi" w:cstheme="minorHAnsi"/>
          <w:u w:val="single"/>
        </w:rPr>
        <w:t xml:space="preserve">Modern industry takes the </w:t>
      </w:r>
      <w:r>
        <w:rPr>
          <w:rFonts w:asciiTheme="minorHAnsi" w:hAnsiTheme="minorHAnsi" w:cstheme="minorHAnsi"/>
          <w:highlight w:val="cyan"/>
          <w:u w:val="single"/>
        </w:rPr>
        <w:t>knowledge</w:t>
      </w:r>
      <w:r>
        <w:rPr>
          <w:rFonts w:asciiTheme="minorHAnsi" w:hAnsiTheme="minorHAnsi" w:cstheme="minorHAnsi"/>
          <w:sz w:val="16"/>
        </w:rPr>
        <w:t xml:space="preserve"> and know-how </w:t>
      </w:r>
      <w:r>
        <w:rPr>
          <w:rFonts w:asciiTheme="minorHAnsi" w:hAnsiTheme="minorHAnsi" w:cstheme="minorHAnsi"/>
          <w:u w:val="single"/>
        </w:rPr>
        <w:t xml:space="preserve">which has been </w:t>
      </w:r>
      <w:r>
        <w:rPr>
          <w:rFonts w:asciiTheme="minorHAnsi" w:hAnsiTheme="minorHAnsi" w:cstheme="minorHAnsi"/>
          <w:highlight w:val="cyan"/>
          <w:u w:val="single"/>
        </w:rPr>
        <w:t>locked away in</w:t>
      </w:r>
      <w:r>
        <w:rPr>
          <w:rFonts w:asciiTheme="minorHAnsi" w:hAnsiTheme="minorHAnsi" w:cstheme="minorHAnsi"/>
          <w:u w:val="single"/>
        </w:rPr>
        <w:t xml:space="preserve"> these </w:t>
      </w:r>
      <w:r>
        <w:rPr>
          <w:rFonts w:asciiTheme="minorHAnsi" w:hAnsiTheme="minorHAnsi" w:cstheme="minorHAnsi"/>
          <w:highlight w:val="cyan"/>
          <w:u w:val="single"/>
        </w:rPr>
        <w:t>secretive</w:t>
      </w:r>
      <w:r>
        <w:rPr>
          <w:rFonts w:asciiTheme="minorHAnsi" w:hAnsiTheme="minorHAnsi" w:cstheme="minorHAnsi"/>
          <w:sz w:val="16"/>
        </w:rPr>
        <w:t xml:space="preserve">, almost ritualistic </w:t>
      </w:r>
      <w:r>
        <w:rPr>
          <w:rFonts w:asciiTheme="minorHAnsi" w:hAnsiTheme="minorHAnsi" w:cstheme="minorHAnsi"/>
          <w:highlight w:val="cyan"/>
          <w:u w:val="single"/>
        </w:rPr>
        <w:t>enterprises</w:t>
      </w:r>
      <w:r>
        <w:rPr>
          <w:rFonts w:asciiTheme="minorHAnsi" w:hAnsiTheme="minorHAnsi" w:cstheme="minorHAnsi"/>
          <w:u w:val="single"/>
        </w:rPr>
        <w:t xml:space="preserve"> and applies it to improving production</w:t>
      </w:r>
      <w:r>
        <w:rPr>
          <w:rFonts w:asciiTheme="minorHAnsi" w:hAnsiTheme="minorHAnsi" w:cstheme="minorHAnsi"/>
          <w:sz w:val="16"/>
        </w:rPr>
        <w:t xml:space="preserve">. The modern form of the </w:t>
      </w:r>
      <w:r>
        <w:rPr>
          <w:rFonts w:asciiTheme="minorHAnsi" w:hAnsiTheme="minorHAnsi" w:cstheme="minorHAnsi"/>
          <w:u w:val="single"/>
        </w:rPr>
        <w:t>science</w:t>
      </w:r>
      <w:r>
        <w:rPr>
          <w:rFonts w:asciiTheme="minorHAnsi" w:hAnsiTheme="minorHAnsi" w:cstheme="minorHAnsi"/>
          <w:sz w:val="16"/>
        </w:rPr>
        <w:t xml:space="preserve"> of technology </w:t>
      </w:r>
      <w:r>
        <w:rPr>
          <w:rFonts w:asciiTheme="minorHAnsi" w:hAnsiTheme="minorHAnsi" w:cstheme="minorHAnsi"/>
          <w:u w:val="single"/>
        </w:rPr>
        <w:t>as we know it</w:t>
      </w:r>
      <w:r>
        <w:rPr>
          <w:rFonts w:asciiTheme="minorHAnsi" w:hAnsiTheme="minorHAnsi" w:cstheme="minorHAnsi"/>
          <w:sz w:val="16"/>
        </w:rPr>
        <w:t xml:space="preserve"> seems to be, for Marx, </w:t>
      </w:r>
      <w:r>
        <w:rPr>
          <w:rFonts w:asciiTheme="minorHAnsi" w:hAnsiTheme="minorHAnsi" w:cstheme="minorHAnsi"/>
          <w:u w:val="single"/>
        </w:rPr>
        <w:t>born out of industry</w:t>
      </w:r>
      <w:r>
        <w:rPr>
          <w:rFonts w:asciiTheme="minorHAnsi" w:hAnsiTheme="minorHAnsi" w:cstheme="minorHAnsi"/>
          <w:sz w:val="16"/>
        </w:rPr>
        <w:t>.</w:t>
      </w:r>
      <w:hyperlink r:id="rId46" w:anchor="footnote-301" w:history="1">
        <w:r>
          <w:rPr>
            <w:rStyle w:val="Hyperlink"/>
            <w:rFonts w:asciiTheme="minorHAnsi" w:hAnsiTheme="minorHAnsi" w:cstheme="minorHAnsi"/>
            <w:color w:val="000000"/>
            <w:sz w:val="16"/>
            <w:u w:val="single"/>
          </w:rPr>
          <w:t>71</w:t>
        </w:r>
      </w:hyperlink>
      <w:r>
        <w:rPr>
          <w:rFonts w:asciiTheme="minorHAnsi" w:hAnsiTheme="minorHAnsi" w:cstheme="minorHAnsi"/>
          <w:sz w:val="16"/>
        </w:rPr>
        <w:t xml:space="preserve"> Once in existence, </w:t>
      </w:r>
      <w:r>
        <w:rPr>
          <w:rFonts w:asciiTheme="minorHAnsi" w:hAnsiTheme="minorHAnsi" w:cstheme="minorHAnsi"/>
          <w:u w:val="single"/>
        </w:rPr>
        <w:t>its utility is apparent to all capitalists</w:t>
      </w:r>
      <w:r>
        <w:rPr>
          <w:rFonts w:asciiTheme="minorHAnsi" w:hAnsiTheme="minorHAnsi" w:cstheme="minorHAnsi"/>
          <w:sz w:val="16"/>
        </w:rPr>
        <w:t xml:space="preserve"> who are all constantly </w:t>
      </w:r>
      <w:r>
        <w:rPr>
          <w:rFonts w:asciiTheme="minorHAnsi" w:hAnsiTheme="minorHAnsi" w:cstheme="minorHAnsi"/>
          <w:u w:val="single"/>
        </w:rPr>
        <w:t>seeking to improve their production techniques</w:t>
      </w:r>
      <w:r>
        <w:rPr>
          <w:rFonts w:asciiTheme="minorHAnsi" w:hAnsiTheme="minorHAnsi" w:cstheme="minorHAnsi"/>
          <w:sz w:val="16"/>
        </w:rPr>
        <w:t xml:space="preserve">. </w:t>
      </w:r>
      <w:r w:rsidRPr="00A60E03">
        <w:rPr>
          <w:rFonts w:asciiTheme="minorHAnsi" w:hAnsiTheme="minorHAnsi" w:cstheme="minorHAnsi"/>
          <w:u w:val="single"/>
        </w:rPr>
        <w:t>Science</w:t>
      </w:r>
      <w:r>
        <w:rPr>
          <w:rFonts w:asciiTheme="minorHAnsi" w:hAnsiTheme="minorHAnsi" w:cstheme="minorHAnsi"/>
          <w:u w:val="single"/>
        </w:rPr>
        <w:t xml:space="preserve"> now finds itself </w:t>
      </w:r>
      <w:r w:rsidRPr="00A60E03">
        <w:rPr>
          <w:rFonts w:asciiTheme="minorHAnsi" w:hAnsiTheme="minorHAnsi" w:cstheme="minorHAnsi"/>
          <w:u w:val="single"/>
        </w:rPr>
        <w:t>press-ganged into capital’s service</w:t>
      </w:r>
      <w:r>
        <w:rPr>
          <w:rFonts w:asciiTheme="minorHAnsi" w:hAnsiTheme="minorHAnsi" w:cstheme="minorHAnsi"/>
          <w:sz w:val="16"/>
        </w:rPr>
        <w:t>.</w:t>
      </w:r>
    </w:p>
    <w:p w14:paraId="14C1A63B" w14:textId="77777777" w:rsidR="005B513B" w:rsidRDefault="005B513B" w:rsidP="005B513B">
      <w:pPr>
        <w:rPr>
          <w:rFonts w:asciiTheme="minorHAnsi" w:hAnsiTheme="minorHAnsi" w:cstheme="minorHAnsi"/>
          <w:sz w:val="16"/>
        </w:rPr>
      </w:pPr>
      <w:r>
        <w:rPr>
          <w:rFonts w:asciiTheme="minorHAnsi" w:hAnsiTheme="minorHAnsi" w:cstheme="minorHAnsi"/>
          <w:sz w:val="16"/>
        </w:rPr>
        <w:t xml:space="preserve">The normative practices of scientists begin to change. </w:t>
      </w:r>
      <w:r>
        <w:rPr>
          <w:rFonts w:asciiTheme="minorHAnsi" w:hAnsiTheme="minorHAnsi" w:cstheme="minorHAnsi"/>
          <w:highlight w:val="cyan"/>
          <w:u w:val="single"/>
        </w:rPr>
        <w:t>Traditionally, scientists organised</w:t>
      </w:r>
      <w:r>
        <w:rPr>
          <w:rFonts w:asciiTheme="minorHAnsi" w:hAnsiTheme="minorHAnsi" w:cstheme="minorHAnsi"/>
          <w:u w:val="single"/>
        </w:rPr>
        <w:t xml:space="preserve"> themselves </w:t>
      </w:r>
      <w:r>
        <w:rPr>
          <w:rFonts w:asciiTheme="minorHAnsi" w:hAnsiTheme="minorHAnsi" w:cstheme="minorHAnsi"/>
          <w:highlight w:val="cyan"/>
          <w:u w:val="single"/>
        </w:rPr>
        <w:t>around</w:t>
      </w:r>
      <w:r>
        <w:rPr>
          <w:rFonts w:asciiTheme="minorHAnsi" w:hAnsiTheme="minorHAnsi" w:cstheme="minorHAnsi"/>
          <w:u w:val="single"/>
        </w:rPr>
        <w:t xml:space="preserve"> the goal of extending </w:t>
      </w:r>
      <w:r>
        <w:rPr>
          <w:rFonts w:asciiTheme="minorHAnsi" w:hAnsiTheme="minorHAnsi" w:cstheme="minorHAnsi"/>
          <w:highlight w:val="cyan"/>
          <w:u w:val="single"/>
        </w:rPr>
        <w:t>knowledge</w:t>
      </w:r>
      <w:r>
        <w:rPr>
          <w:rFonts w:asciiTheme="minorHAnsi" w:hAnsiTheme="minorHAnsi" w:cstheme="minorHAnsi"/>
          <w:sz w:val="16"/>
        </w:rPr>
        <w:t xml:space="preserve">. This goal is served </w:t>
      </w:r>
      <w:r>
        <w:rPr>
          <w:rFonts w:asciiTheme="minorHAnsi" w:hAnsiTheme="minorHAnsi" w:cstheme="minorHAnsi"/>
          <w:u w:val="single"/>
        </w:rPr>
        <w:t>by an ethos of science</w:t>
      </w:r>
      <w:r>
        <w:rPr>
          <w:rFonts w:asciiTheme="minorHAnsi" w:hAnsiTheme="minorHAnsi" w:cstheme="minorHAnsi"/>
          <w:sz w:val="16"/>
        </w:rPr>
        <w:t xml:space="preserve"> which consists </w:t>
      </w:r>
      <w:r>
        <w:rPr>
          <w:rFonts w:asciiTheme="minorHAnsi" w:hAnsiTheme="minorHAnsi" w:cstheme="minorHAnsi"/>
          <w:u w:val="single"/>
        </w:rPr>
        <w:t>of</w:t>
      </w:r>
      <w:r>
        <w:rPr>
          <w:rFonts w:asciiTheme="minorHAnsi" w:hAnsiTheme="minorHAnsi" w:cstheme="minorHAnsi"/>
          <w:sz w:val="16"/>
        </w:rPr>
        <w:t xml:space="preserve"> four key values: </w:t>
      </w:r>
      <w:r>
        <w:rPr>
          <w:rFonts w:asciiTheme="minorHAnsi" w:hAnsiTheme="minorHAnsi" w:cstheme="minorHAnsi"/>
          <w:u w:val="single"/>
        </w:rPr>
        <w:t xml:space="preserve">universalism, </w:t>
      </w:r>
      <w:r>
        <w:rPr>
          <w:rFonts w:asciiTheme="minorHAnsi" w:hAnsiTheme="minorHAnsi" w:cstheme="minorHAnsi"/>
          <w:highlight w:val="cyan"/>
          <w:u w:val="single"/>
        </w:rPr>
        <w:t>communism</w:t>
      </w:r>
      <w:r>
        <w:rPr>
          <w:rFonts w:asciiTheme="minorHAnsi" w:hAnsiTheme="minorHAnsi" w:cstheme="minorHAnsi"/>
          <w:u w:val="single"/>
        </w:rPr>
        <w:t>, disinterestedness and organised scepticism</w:t>
      </w:r>
      <w:r>
        <w:rPr>
          <w:rFonts w:asciiTheme="minorHAnsi" w:hAnsiTheme="minorHAnsi" w:cstheme="minorHAnsi"/>
          <w:sz w:val="16"/>
        </w:rPr>
        <w:t>.</w:t>
      </w:r>
      <w:hyperlink r:id="rId47" w:anchor="footnote-300" w:history="1">
        <w:r>
          <w:rPr>
            <w:rStyle w:val="Hyperlink"/>
            <w:rFonts w:asciiTheme="minorHAnsi" w:hAnsiTheme="minorHAnsi" w:cstheme="minorHAnsi"/>
            <w:color w:val="000000"/>
            <w:sz w:val="16"/>
            <w:u w:val="single"/>
          </w:rPr>
          <w:t>72</w:t>
        </w:r>
      </w:hyperlink>
      <w:r>
        <w:rPr>
          <w:rFonts w:asciiTheme="minorHAnsi" w:hAnsiTheme="minorHAnsi" w:cstheme="minorHAnsi"/>
          <w:sz w:val="16"/>
        </w:rPr>
        <w:t> </w:t>
      </w:r>
      <w:r>
        <w:rPr>
          <w:rFonts w:asciiTheme="minorHAnsi" w:hAnsiTheme="minorHAnsi" w:cstheme="minorHAnsi"/>
          <w:u w:val="single"/>
        </w:rPr>
        <w:t>Intellectual property</w:t>
      </w:r>
      <w:r>
        <w:rPr>
          <w:rFonts w:asciiTheme="minorHAnsi" w:hAnsiTheme="minorHAnsi" w:cstheme="minorHAnsi"/>
          <w:sz w:val="16"/>
        </w:rPr>
        <w:t xml:space="preserve">, we have argued, plays a critical role in </w:t>
      </w:r>
      <w:r>
        <w:rPr>
          <w:rFonts w:asciiTheme="minorHAnsi" w:hAnsiTheme="minorHAnsi" w:cstheme="minorHAnsi"/>
          <w:u w:val="single"/>
        </w:rPr>
        <w:t>integrating creative labour into production</w:t>
      </w:r>
      <w:r>
        <w:rPr>
          <w:rFonts w:asciiTheme="minorHAnsi" w:hAnsiTheme="minorHAnsi" w:cstheme="minorHAnsi"/>
          <w:sz w:val="16"/>
        </w:rPr>
        <w:t xml:space="preserve">. Through this process, </w:t>
      </w:r>
      <w:r>
        <w:rPr>
          <w:rFonts w:asciiTheme="minorHAnsi" w:hAnsiTheme="minorHAnsi" w:cstheme="minorHAnsi"/>
          <w:u w:val="single"/>
        </w:rPr>
        <w:t>intellectual property norms come to change the ethos of science</w:t>
      </w:r>
      <w:r>
        <w:rPr>
          <w:rFonts w:asciiTheme="minorHAnsi" w:hAnsiTheme="minorHAnsi" w:cstheme="minorHAnsi"/>
          <w:sz w:val="16"/>
        </w:rPr>
        <w:t>.</w:t>
      </w:r>
      <w:hyperlink r:id="rId48" w:anchor="footnote-299" w:history="1">
        <w:r>
          <w:rPr>
            <w:rStyle w:val="Hyperlink"/>
            <w:rFonts w:asciiTheme="minorHAnsi" w:hAnsiTheme="minorHAnsi" w:cstheme="minorHAnsi"/>
            <w:color w:val="000000"/>
            <w:sz w:val="16"/>
            <w:u w:val="single"/>
          </w:rPr>
          <w:t>73</w:t>
        </w:r>
      </w:hyperlink>
      <w:r>
        <w:rPr>
          <w:rFonts w:asciiTheme="minorHAnsi" w:hAnsiTheme="minorHAnsi" w:cstheme="minorHAnsi"/>
          <w:sz w:val="16"/>
        </w:rPr>
        <w:t xml:space="preserve"> (For Marx the change would only be a symptom of deeper causes.) The ethos of science rewards the sharing of information, the public communication of ideas (the incentives being prizes, scientific immortality, recognition and so on). </w:t>
      </w:r>
      <w:r>
        <w:rPr>
          <w:rFonts w:asciiTheme="minorHAnsi" w:hAnsiTheme="minorHAnsi" w:cstheme="minorHAnsi"/>
          <w:highlight w:val="cyan"/>
          <w:u w:val="single"/>
        </w:rPr>
        <w:t>The existence of</w:t>
      </w:r>
      <w:r>
        <w:rPr>
          <w:rFonts w:asciiTheme="minorHAnsi" w:hAnsiTheme="minorHAnsi" w:cstheme="minorHAnsi"/>
          <w:u w:val="single"/>
        </w:rPr>
        <w:t xml:space="preserve"> an </w:t>
      </w:r>
      <w:r>
        <w:rPr>
          <w:rFonts w:asciiTheme="minorHAnsi" w:hAnsiTheme="minorHAnsi" w:cstheme="minorHAnsi"/>
          <w:highlight w:val="cyan"/>
          <w:u w:val="single"/>
        </w:rPr>
        <w:t>intellectual commons is</w:t>
      </w:r>
      <w:r>
        <w:rPr>
          <w:rFonts w:asciiTheme="minorHAnsi" w:hAnsiTheme="minorHAnsi" w:cstheme="minorHAnsi"/>
          <w:sz w:val="16"/>
        </w:rPr>
        <w:t xml:space="preserve"> seen to be </w:t>
      </w:r>
      <w:r>
        <w:rPr>
          <w:rFonts w:asciiTheme="minorHAnsi" w:hAnsiTheme="minorHAnsi" w:cstheme="minorHAnsi"/>
          <w:highlight w:val="cyan"/>
          <w:u w:val="single"/>
        </w:rPr>
        <w:t>crucial to success</w:t>
      </w:r>
      <w:r w:rsidRPr="00A60E03">
        <w:rPr>
          <w:rFonts w:asciiTheme="minorHAnsi" w:hAnsiTheme="minorHAnsi" w:cstheme="minorHAnsi"/>
          <w:u w:val="single"/>
        </w:rPr>
        <w:t>ful</w:t>
      </w:r>
      <w:r>
        <w:rPr>
          <w:rFonts w:asciiTheme="minorHAnsi" w:hAnsiTheme="minorHAnsi" w:cstheme="minorHAnsi"/>
          <w:u w:val="single"/>
        </w:rPr>
        <w:t xml:space="preserve"> individual </w:t>
      </w:r>
      <w:r w:rsidRPr="00A60E03">
        <w:rPr>
          <w:rFonts w:asciiTheme="minorHAnsi" w:hAnsiTheme="minorHAnsi" w:cstheme="minorHAnsi"/>
          <w:u w:val="single"/>
        </w:rPr>
        <w:t>work</w:t>
      </w:r>
      <w:r>
        <w:rPr>
          <w:rFonts w:asciiTheme="minorHAnsi" w:hAnsiTheme="minorHAnsi" w:cstheme="minorHAnsi"/>
          <w:sz w:val="16"/>
        </w:rPr>
        <w:t xml:space="preserve">. </w:t>
      </w:r>
      <w:r>
        <w:rPr>
          <w:rFonts w:asciiTheme="minorHAnsi" w:hAnsiTheme="minorHAnsi" w:cstheme="minorHAnsi"/>
          <w:u w:val="single"/>
        </w:rPr>
        <w:t>This</w:t>
      </w:r>
      <w:r>
        <w:rPr>
          <w:rFonts w:asciiTheme="minorHAnsi" w:hAnsiTheme="minorHAnsi" w:cstheme="minorHAnsi"/>
          <w:sz w:val="16"/>
        </w:rPr>
        <w:t xml:space="preserve"> public domain </w:t>
      </w:r>
      <w:r>
        <w:rPr>
          <w:rFonts w:asciiTheme="minorHAnsi" w:hAnsiTheme="minorHAnsi" w:cstheme="minorHAnsi"/>
          <w:u w:val="single"/>
        </w:rPr>
        <w:t>attitude</w:t>
      </w:r>
      <w:r>
        <w:rPr>
          <w:rFonts w:asciiTheme="minorHAnsi" w:hAnsiTheme="minorHAnsi" w:cstheme="minorHAnsi"/>
          <w:sz w:val="16"/>
        </w:rPr>
        <w:t xml:space="preserve"> of science </w:t>
      </w:r>
      <w:r>
        <w:rPr>
          <w:rFonts w:asciiTheme="minorHAnsi" w:hAnsiTheme="minorHAnsi" w:cstheme="minorHAnsi"/>
          <w:u w:val="single"/>
        </w:rPr>
        <w:t xml:space="preserve">begins to change </w:t>
      </w:r>
      <w:r>
        <w:rPr>
          <w:rFonts w:asciiTheme="minorHAnsi" w:hAnsiTheme="minorHAnsi" w:cstheme="minorHAnsi"/>
          <w:highlight w:val="cyan"/>
          <w:u w:val="single"/>
        </w:rPr>
        <w:t>as i</w:t>
      </w:r>
      <w:r>
        <w:rPr>
          <w:rFonts w:asciiTheme="minorHAnsi" w:hAnsiTheme="minorHAnsi" w:cstheme="minorHAnsi"/>
          <w:u w:val="single"/>
        </w:rPr>
        <w:t xml:space="preserve">ntellectual </w:t>
      </w:r>
      <w:r>
        <w:rPr>
          <w:rFonts w:asciiTheme="minorHAnsi" w:hAnsiTheme="minorHAnsi" w:cstheme="minorHAnsi"/>
          <w:highlight w:val="cyan"/>
          <w:u w:val="single"/>
        </w:rPr>
        <w:t>p</w:t>
      </w:r>
      <w:r>
        <w:rPr>
          <w:rFonts w:asciiTheme="minorHAnsi" w:hAnsiTheme="minorHAnsi" w:cstheme="minorHAnsi"/>
          <w:u w:val="single"/>
        </w:rPr>
        <w:t xml:space="preserve">roperty norms come to </w:t>
      </w:r>
      <w:r>
        <w:rPr>
          <w:rFonts w:asciiTheme="minorHAnsi" w:hAnsiTheme="minorHAnsi" w:cstheme="minorHAnsi"/>
          <w:highlight w:val="cyan"/>
          <w:u w:val="single"/>
        </w:rPr>
        <w:t>govern scientific labour</w:t>
      </w:r>
      <w:r>
        <w:rPr>
          <w:rFonts w:asciiTheme="minorHAnsi" w:hAnsiTheme="minorHAnsi" w:cstheme="minorHAnsi"/>
          <w:sz w:val="16"/>
        </w:rPr>
        <w:t xml:space="preserve">. Open </w:t>
      </w:r>
      <w:r>
        <w:rPr>
          <w:rFonts w:asciiTheme="minorHAnsi" w:hAnsiTheme="minorHAnsi" w:cstheme="minorHAnsi"/>
          <w:highlight w:val="cyan"/>
          <w:u w:val="single"/>
        </w:rPr>
        <w:t>communication and</w:t>
      </w:r>
      <w:r>
        <w:rPr>
          <w:rFonts w:asciiTheme="minorHAnsi" w:hAnsiTheme="minorHAnsi" w:cstheme="minorHAnsi"/>
          <w:u w:val="single"/>
        </w:rPr>
        <w:t xml:space="preserve"> the </w:t>
      </w:r>
      <w:r>
        <w:rPr>
          <w:rFonts w:asciiTheme="minorHAnsi" w:hAnsiTheme="minorHAnsi" w:cstheme="minorHAnsi"/>
          <w:highlight w:val="cyan"/>
          <w:u w:val="single"/>
        </w:rPr>
        <w:t>exchange of ideas are no longer</w:t>
      </w:r>
      <w:r>
        <w:rPr>
          <w:rFonts w:asciiTheme="minorHAnsi" w:hAnsiTheme="minorHAnsi" w:cstheme="minorHAnsi"/>
          <w:sz w:val="16"/>
        </w:rPr>
        <w:t xml:space="preserve"> so strongly </w:t>
      </w:r>
      <w:r>
        <w:rPr>
          <w:rFonts w:asciiTheme="minorHAnsi" w:hAnsiTheme="minorHAnsi" w:cstheme="minorHAnsi"/>
          <w:highlight w:val="cyan"/>
          <w:u w:val="single"/>
        </w:rPr>
        <w:t>endorsed</w:t>
      </w:r>
      <w:r>
        <w:rPr>
          <w:rFonts w:asciiTheme="minorHAnsi" w:hAnsiTheme="minorHAnsi" w:cstheme="minorHAnsi"/>
          <w:sz w:val="16"/>
        </w:rPr>
        <w:t xml:space="preserve"> by scientists </w:t>
      </w:r>
      <w:r>
        <w:rPr>
          <w:rFonts w:asciiTheme="minorHAnsi" w:hAnsiTheme="minorHAnsi" w:cstheme="minorHAnsi"/>
          <w:highlight w:val="cyan"/>
          <w:u w:val="single"/>
        </w:rPr>
        <w:t>because they might</w:t>
      </w:r>
      <w:r>
        <w:rPr>
          <w:rFonts w:asciiTheme="minorHAnsi" w:hAnsiTheme="minorHAnsi" w:cstheme="minorHAnsi"/>
          <w:sz w:val="16"/>
        </w:rPr>
        <w:t xml:space="preserve">, amongst other things, </w:t>
      </w:r>
      <w:r>
        <w:rPr>
          <w:rFonts w:asciiTheme="minorHAnsi" w:hAnsiTheme="minorHAnsi" w:cstheme="minorHAnsi"/>
          <w:highlight w:val="cyan"/>
          <w:u w:val="single"/>
        </w:rPr>
        <w:t xml:space="preserve">defeat a proprietary claim </w:t>
      </w:r>
      <w:r w:rsidRPr="00A60E03">
        <w:rPr>
          <w:rFonts w:asciiTheme="minorHAnsi" w:hAnsiTheme="minorHAnsi" w:cstheme="minorHAnsi"/>
          <w:u w:val="single"/>
        </w:rPr>
        <w:t>to</w:t>
      </w:r>
      <w:r>
        <w:rPr>
          <w:rFonts w:asciiTheme="minorHAnsi" w:hAnsiTheme="minorHAnsi" w:cstheme="minorHAnsi"/>
          <w:u w:val="single"/>
        </w:rPr>
        <w:t xml:space="preserve"> the knowledge</w:t>
      </w:r>
      <w:r>
        <w:rPr>
          <w:rFonts w:asciiTheme="minorHAnsi" w:hAnsiTheme="minorHAnsi" w:cstheme="minorHAnsi"/>
          <w:sz w:val="16"/>
        </w:rPr>
        <w:t>.</w:t>
      </w:r>
      <w:hyperlink r:id="rId49" w:anchor="footnote-298" w:history="1">
        <w:r>
          <w:rPr>
            <w:rStyle w:val="Hyperlink"/>
            <w:rFonts w:asciiTheme="minorHAnsi" w:hAnsiTheme="minorHAnsi" w:cstheme="minorHAnsi"/>
            <w:color w:val="000000"/>
            <w:sz w:val="16"/>
            <w:u w:val="single"/>
          </w:rPr>
          <w:t>74</w:t>
        </w:r>
      </w:hyperlink>
      <w:r>
        <w:rPr>
          <w:rFonts w:asciiTheme="minorHAnsi" w:hAnsiTheme="minorHAnsi" w:cstheme="minorHAnsi"/>
          <w:sz w:val="16"/>
        </w:rPr>
        <w:t xml:space="preserve"> The direction of </w:t>
      </w:r>
      <w:r>
        <w:rPr>
          <w:rFonts w:asciiTheme="minorHAnsi" w:hAnsiTheme="minorHAnsi" w:cstheme="minorHAnsi"/>
          <w:u w:val="single"/>
        </w:rPr>
        <w:t xml:space="preserve">scientific </w:t>
      </w:r>
      <w:r w:rsidRPr="00A60E03">
        <w:rPr>
          <w:rFonts w:asciiTheme="minorHAnsi" w:hAnsiTheme="minorHAnsi" w:cstheme="minorHAnsi"/>
          <w:u w:val="single"/>
        </w:rPr>
        <w:t>research</w:t>
      </w:r>
      <w:r>
        <w:rPr>
          <w:rFonts w:asciiTheme="minorHAnsi" w:hAnsiTheme="minorHAnsi" w:cstheme="minorHAnsi"/>
          <w:u w:val="single"/>
        </w:rPr>
        <w:t xml:space="preserve"> becomes</w:t>
      </w:r>
      <w:r>
        <w:rPr>
          <w:rFonts w:asciiTheme="minorHAnsi" w:hAnsiTheme="minorHAnsi" w:cstheme="minorHAnsi"/>
          <w:sz w:val="16"/>
        </w:rPr>
        <w:t xml:space="preserve"> increasingly </w:t>
      </w:r>
      <w:r>
        <w:rPr>
          <w:rFonts w:asciiTheme="minorHAnsi" w:hAnsiTheme="minorHAnsi" w:cstheme="minorHAnsi"/>
          <w:u w:val="single"/>
        </w:rPr>
        <w:t>determined by state</w:t>
      </w:r>
      <w:r>
        <w:rPr>
          <w:rFonts w:asciiTheme="minorHAnsi" w:hAnsiTheme="minorHAnsi" w:cstheme="minorHAnsi"/>
          <w:sz w:val="16"/>
        </w:rPr>
        <w:t xml:space="preserve">-based </w:t>
      </w:r>
      <w:r>
        <w:rPr>
          <w:rFonts w:asciiTheme="minorHAnsi" w:hAnsiTheme="minorHAnsi" w:cstheme="minorHAnsi"/>
          <w:u w:val="single"/>
        </w:rPr>
        <w:t>priorities expressed through intellectual property rights</w:t>
      </w:r>
      <w:r>
        <w:rPr>
          <w:rFonts w:asciiTheme="minorHAnsi" w:hAnsiTheme="minorHAnsi" w:cstheme="minorHAnsi"/>
          <w:sz w:val="16"/>
        </w:rPr>
        <w:t xml:space="preserve">. </w:t>
      </w:r>
      <w:r>
        <w:rPr>
          <w:rFonts w:asciiTheme="minorHAnsi" w:hAnsiTheme="minorHAnsi" w:cstheme="minorHAnsi"/>
          <w:u w:val="single"/>
        </w:rPr>
        <w:t>The fact that ideas can</w:t>
      </w:r>
      <w:r>
        <w:rPr>
          <w:rFonts w:asciiTheme="minorHAnsi" w:hAnsiTheme="minorHAnsi" w:cstheme="minorHAnsi"/>
          <w:sz w:val="16"/>
        </w:rPr>
        <w:t xml:space="preserve"> in one way or another </w:t>
      </w:r>
      <w:r>
        <w:rPr>
          <w:rFonts w:asciiTheme="minorHAnsi" w:hAnsiTheme="minorHAnsi" w:cstheme="minorHAnsi"/>
          <w:u w:val="single"/>
        </w:rPr>
        <w:t>be owned is itself symbolic of the fact that scientific labour has become alienated labour</w:t>
      </w:r>
      <w:r>
        <w:rPr>
          <w:rFonts w:asciiTheme="minorHAnsi" w:hAnsiTheme="minorHAnsi" w:cstheme="minorHAnsi"/>
          <w:sz w:val="16"/>
        </w:rPr>
        <w:t>.</w:t>
      </w:r>
    </w:p>
    <w:p w14:paraId="6412D53C" w14:textId="77777777" w:rsidR="005B513B" w:rsidRPr="00E94657" w:rsidRDefault="005B513B" w:rsidP="005B513B">
      <w:pPr>
        <w:rPr>
          <w:rFonts w:asciiTheme="minorHAnsi" w:hAnsiTheme="minorHAnsi" w:cstheme="minorHAnsi"/>
        </w:rPr>
      </w:pPr>
    </w:p>
    <w:p w14:paraId="418B5AA7" w14:textId="77777777" w:rsidR="005B513B" w:rsidRPr="00E94657" w:rsidRDefault="005B513B" w:rsidP="005B513B">
      <w:pPr>
        <w:rPr>
          <w:rFonts w:asciiTheme="minorHAnsi" w:hAnsiTheme="minorHAnsi" w:cstheme="minorHAnsi"/>
        </w:rPr>
      </w:pPr>
    </w:p>
    <w:p w14:paraId="1A219C2D" w14:textId="77777777" w:rsidR="005B513B" w:rsidRPr="00E94657" w:rsidRDefault="005B513B" w:rsidP="005B513B">
      <w:pPr>
        <w:pStyle w:val="Heading4"/>
        <w:rPr>
          <w:rFonts w:asciiTheme="minorHAnsi" w:hAnsiTheme="minorHAnsi" w:cstheme="minorHAnsi"/>
        </w:rPr>
      </w:pPr>
      <w:r w:rsidRPr="00E94657">
        <w:rPr>
          <w:rFonts w:asciiTheme="minorHAnsi" w:hAnsiTheme="minorHAnsi" w:cstheme="minorHAnsi"/>
        </w:rPr>
        <w:t>The pharmaceutical IP regime is an extension of private property that extracts profits from the suffering of the Global South and International Proletariat.</w:t>
      </w:r>
    </w:p>
    <w:p w14:paraId="16712638" w14:textId="77777777" w:rsidR="005B513B" w:rsidRPr="00E94657" w:rsidRDefault="005B513B" w:rsidP="005B513B">
      <w:pPr>
        <w:rPr>
          <w:rFonts w:asciiTheme="minorHAnsi" w:hAnsiTheme="minorHAnsi" w:cstheme="minorHAnsi"/>
        </w:rPr>
      </w:pPr>
      <w:r w:rsidRPr="00E94657">
        <w:rPr>
          <w:rStyle w:val="Style13ptBold"/>
          <w:rFonts w:asciiTheme="minorHAnsi" w:hAnsiTheme="minorHAnsi" w:cstheme="minorHAnsi"/>
        </w:rPr>
        <w:t xml:space="preserve">Rikowski 6 </w:t>
      </w:r>
      <w:r w:rsidRPr="00E94657">
        <w:rPr>
          <w:rFonts w:asciiTheme="minorHAnsi" w:hAnsiTheme="minorHAnsi" w:cstheme="minorHAnsi"/>
        </w:rPr>
        <w:t xml:space="preserve">[Ruth Rikowski, London South Bank University, UK, Policy Futures in Education, “A Marxist Analysis of the World Trade Organisation’s Agreement on Trade-Related Aspects of Intellectual Property Rights,” 2006, </w:t>
      </w:r>
      <w:hyperlink r:id="rId50" w:history="1">
        <w:r w:rsidRPr="00E94657">
          <w:rPr>
            <w:rStyle w:val="Hyperlink"/>
            <w:rFonts w:asciiTheme="minorHAnsi" w:hAnsiTheme="minorHAnsi" w:cstheme="minorHAnsi"/>
          </w:rPr>
          <w:t>https://journals.sagepub.com/doi/pdf/10.2304/pfie.2006.4.4.396]/</w:t>
        </w:r>
      </w:hyperlink>
      <w:r w:rsidRPr="00E94657">
        <w:rPr>
          <w:rFonts w:asciiTheme="minorHAnsi" w:hAnsiTheme="minorHAnsi" w:cstheme="minorHAnsi"/>
        </w:rPr>
        <w:t xml:space="preserve"> lm</w:t>
      </w:r>
    </w:p>
    <w:p w14:paraId="0DD3EAD8" w14:textId="77777777" w:rsidR="005B513B" w:rsidRPr="00E94657" w:rsidRDefault="005B513B" w:rsidP="005B513B">
      <w:pPr>
        <w:rPr>
          <w:rFonts w:asciiTheme="minorHAnsi" w:hAnsiTheme="minorHAnsi" w:cstheme="minorHAnsi"/>
          <w:sz w:val="16"/>
        </w:rPr>
      </w:pPr>
      <w:r w:rsidRPr="00E94657">
        <w:rPr>
          <w:rFonts w:asciiTheme="minorHAnsi" w:hAnsiTheme="minorHAnsi" w:cstheme="minorHAnsi"/>
          <w:u w:val="single"/>
        </w:rPr>
        <w:t>In</w:t>
      </w:r>
      <w:r w:rsidRPr="00E94657">
        <w:rPr>
          <w:rFonts w:asciiTheme="minorHAnsi" w:hAnsiTheme="minorHAnsi" w:cstheme="minorHAnsi"/>
          <w:sz w:val="16"/>
        </w:rPr>
        <w:t xml:space="preserve"> my book, Globalisation, Information and Libraries (Rikowski, 2005), I place </w:t>
      </w:r>
      <w:r w:rsidRPr="00E94657">
        <w:rPr>
          <w:rFonts w:asciiTheme="minorHAnsi" w:hAnsiTheme="minorHAnsi" w:cstheme="minorHAnsi"/>
          <w:u w:val="single"/>
        </w:rPr>
        <w:t>TRIPS within an Open Marxist theoretical perspective</w:t>
      </w:r>
      <w:r w:rsidRPr="00E94657">
        <w:rPr>
          <w:rFonts w:asciiTheme="minorHAnsi" w:hAnsiTheme="minorHAnsi" w:cstheme="minorHAnsi"/>
          <w:sz w:val="16"/>
        </w:rPr>
        <w:t xml:space="preserve">. In essence, my argument is that </w:t>
      </w:r>
      <w:r w:rsidRPr="00E94657">
        <w:rPr>
          <w:rFonts w:asciiTheme="minorHAnsi" w:hAnsiTheme="minorHAnsi" w:cstheme="minorHAnsi"/>
          <w:highlight w:val="cyan"/>
          <w:u w:val="single"/>
        </w:rPr>
        <w:t>IP</w:t>
      </w:r>
      <w:r w:rsidRPr="00E94657">
        <w:rPr>
          <w:rFonts w:asciiTheme="minorHAnsi" w:hAnsiTheme="minorHAnsi" w:cstheme="minorHAnsi"/>
          <w:u w:val="single"/>
        </w:rPr>
        <w:t>Rs</w:t>
      </w:r>
      <w:r w:rsidRPr="00E94657">
        <w:rPr>
          <w:rFonts w:asciiTheme="minorHAnsi" w:hAnsiTheme="minorHAnsi" w:cstheme="minorHAnsi"/>
          <w:sz w:val="16"/>
        </w:rPr>
        <w:t xml:space="preserve">, through TRIPS, </w:t>
      </w:r>
      <w:r w:rsidRPr="00E94657">
        <w:rPr>
          <w:rFonts w:asciiTheme="minorHAnsi" w:hAnsiTheme="minorHAnsi" w:cstheme="minorHAnsi"/>
          <w:u w:val="single"/>
        </w:rPr>
        <w:t xml:space="preserve">are being transformed into international tradable </w:t>
      </w:r>
      <w:r w:rsidRPr="00E94657">
        <w:rPr>
          <w:rFonts w:asciiTheme="minorHAnsi" w:hAnsiTheme="minorHAnsi" w:cstheme="minorHAnsi"/>
          <w:highlight w:val="cyan"/>
          <w:u w:val="single"/>
        </w:rPr>
        <w:t>commodities</w:t>
      </w:r>
      <w:r w:rsidRPr="00E94657">
        <w:rPr>
          <w:rFonts w:asciiTheme="minorHAnsi" w:hAnsiTheme="minorHAnsi" w:cstheme="minorHAnsi"/>
          <w:sz w:val="16"/>
        </w:rPr>
        <w:t xml:space="preserve">. </w:t>
      </w:r>
      <w:r w:rsidRPr="00E94657">
        <w:rPr>
          <w:rFonts w:asciiTheme="minorHAnsi" w:hAnsiTheme="minorHAnsi" w:cstheme="minorHAnsi"/>
          <w:u w:val="single"/>
        </w:rPr>
        <w:t>Value that is created from</w:t>
      </w:r>
      <w:r w:rsidRPr="00E94657">
        <w:rPr>
          <w:rFonts w:asciiTheme="minorHAnsi" w:hAnsiTheme="minorHAnsi" w:cstheme="minorHAnsi"/>
          <w:sz w:val="16"/>
        </w:rPr>
        <w:t xml:space="preserve"> labour (and particularly from </w:t>
      </w:r>
      <w:r w:rsidRPr="00E94657">
        <w:rPr>
          <w:rFonts w:asciiTheme="minorHAnsi" w:hAnsiTheme="minorHAnsi" w:cstheme="minorHAnsi"/>
          <w:u w:val="single"/>
        </w:rPr>
        <w:t>intellectual labour</w:t>
      </w:r>
      <w:r w:rsidRPr="00E94657">
        <w:rPr>
          <w:rFonts w:asciiTheme="minorHAnsi" w:hAnsiTheme="minorHAnsi" w:cstheme="minorHAnsi"/>
          <w:sz w:val="16"/>
        </w:rPr>
        <w:t xml:space="preserve"> in this regard) </w:t>
      </w:r>
      <w:r w:rsidRPr="00E94657">
        <w:rPr>
          <w:rFonts w:asciiTheme="minorHAnsi" w:hAnsiTheme="minorHAnsi" w:cstheme="minorHAnsi"/>
          <w:u w:val="single"/>
        </w:rPr>
        <w:t>becomes embedded in the commodity</w:t>
      </w:r>
      <w:r w:rsidRPr="00E94657">
        <w:rPr>
          <w:rFonts w:asciiTheme="minorHAnsi" w:hAnsiTheme="minorHAnsi" w:cstheme="minorHAnsi"/>
          <w:sz w:val="16"/>
        </w:rPr>
        <w:t xml:space="preserve">. Furthermore, </w:t>
      </w:r>
      <w:r w:rsidRPr="00E94657">
        <w:rPr>
          <w:rFonts w:asciiTheme="minorHAnsi" w:hAnsiTheme="minorHAnsi" w:cstheme="minorHAnsi"/>
          <w:u w:val="single"/>
        </w:rPr>
        <w:t>value can only ever be created from labour.</w:t>
      </w:r>
      <w:r w:rsidRPr="00E94657">
        <w:rPr>
          <w:rFonts w:asciiTheme="minorHAnsi" w:hAnsiTheme="minorHAnsi" w:cstheme="minorHAnsi"/>
          <w:sz w:val="16"/>
        </w:rPr>
        <w:t xml:space="preserve"> </w:t>
      </w:r>
      <w:r w:rsidRPr="00E94657">
        <w:rPr>
          <w:rFonts w:asciiTheme="minorHAnsi" w:hAnsiTheme="minorHAnsi" w:cstheme="minorHAnsi"/>
          <w:u w:val="single"/>
        </w:rPr>
        <w:t>These commodities</w:t>
      </w:r>
      <w:r w:rsidRPr="00E94657">
        <w:rPr>
          <w:rFonts w:asciiTheme="minorHAnsi" w:hAnsiTheme="minorHAnsi" w:cstheme="minorHAnsi"/>
          <w:sz w:val="16"/>
        </w:rPr>
        <w:t xml:space="preserve"> are then sold </w:t>
      </w:r>
      <w:r w:rsidRPr="00E94657">
        <w:rPr>
          <w:rFonts w:asciiTheme="minorHAnsi" w:hAnsiTheme="minorHAnsi" w:cstheme="minorHAnsi"/>
          <w:u w:val="single"/>
        </w:rPr>
        <w:t>in the marketplace and profits</w:t>
      </w:r>
      <w:r w:rsidRPr="00E94657">
        <w:rPr>
          <w:rFonts w:asciiTheme="minorHAnsi" w:hAnsiTheme="minorHAnsi" w:cstheme="minorHAnsi"/>
          <w:sz w:val="16"/>
        </w:rPr>
        <w:t xml:space="preserve"> are made and this </w:t>
      </w:r>
      <w:r w:rsidRPr="00E94657">
        <w:rPr>
          <w:rFonts w:asciiTheme="minorHAnsi" w:hAnsiTheme="minorHAnsi" w:cstheme="minorHAnsi"/>
          <w:highlight w:val="cyan"/>
          <w:u w:val="single"/>
        </w:rPr>
        <w:t>ensure</w:t>
      </w:r>
      <w:r w:rsidRPr="00E94657">
        <w:rPr>
          <w:rFonts w:asciiTheme="minorHAnsi" w:hAnsiTheme="minorHAnsi" w:cstheme="minorHAnsi"/>
          <w:u w:val="single"/>
        </w:rPr>
        <w:t xml:space="preserve">s </w:t>
      </w:r>
      <w:r w:rsidRPr="00E94657">
        <w:rPr>
          <w:rFonts w:asciiTheme="minorHAnsi" w:hAnsiTheme="minorHAnsi" w:cstheme="minorHAnsi"/>
          <w:highlight w:val="cyan"/>
          <w:u w:val="single"/>
        </w:rPr>
        <w:t>the continued success of</w:t>
      </w:r>
      <w:r w:rsidRPr="00E94657">
        <w:rPr>
          <w:rFonts w:asciiTheme="minorHAnsi" w:hAnsiTheme="minorHAnsi" w:cstheme="minorHAnsi"/>
          <w:u w:val="single"/>
        </w:rPr>
        <w:t xml:space="preserve"> global </w:t>
      </w:r>
      <w:r w:rsidRPr="00E94657">
        <w:rPr>
          <w:rFonts w:asciiTheme="minorHAnsi" w:hAnsiTheme="minorHAnsi" w:cstheme="minorHAnsi"/>
          <w:highlight w:val="cyan"/>
          <w:u w:val="single"/>
        </w:rPr>
        <w:t>capitalism</w:t>
      </w:r>
      <w:r w:rsidRPr="00E94657">
        <w:rPr>
          <w:rFonts w:asciiTheme="minorHAnsi" w:hAnsiTheme="minorHAnsi" w:cstheme="minorHAnsi"/>
          <w:sz w:val="16"/>
          <w:highlight w:val="cyan"/>
        </w:rPr>
        <w:t xml:space="preserve">, </w:t>
      </w:r>
      <w:r w:rsidRPr="00E94657">
        <w:rPr>
          <w:rFonts w:asciiTheme="minorHAnsi" w:hAnsiTheme="minorHAnsi" w:cstheme="minorHAnsi"/>
          <w:u w:val="single"/>
        </w:rPr>
        <w:t>whilst labour is exploited</w:t>
      </w:r>
      <w:r w:rsidRPr="00E94657">
        <w:rPr>
          <w:rFonts w:asciiTheme="minorHAnsi" w:hAnsiTheme="minorHAnsi" w:cstheme="minorHAnsi"/>
          <w:sz w:val="16"/>
        </w:rPr>
        <w:t xml:space="preserve">, </w:t>
      </w:r>
      <w:r w:rsidRPr="00E94657">
        <w:rPr>
          <w:rFonts w:asciiTheme="minorHAnsi" w:hAnsiTheme="minorHAnsi" w:cstheme="minorHAnsi"/>
          <w:u w:val="single"/>
        </w:rPr>
        <w:t>alienated and objectified.</w:t>
      </w:r>
      <w:r w:rsidRPr="00E94657">
        <w:rPr>
          <w:rFonts w:asciiTheme="minorHAnsi" w:hAnsiTheme="minorHAnsi" w:cstheme="minorHAnsi"/>
          <w:sz w:val="16"/>
        </w:rPr>
        <w:t xml:space="preserve"> Following on from </w:t>
      </w:r>
      <w:r w:rsidRPr="00E94657">
        <w:rPr>
          <w:rFonts w:asciiTheme="minorHAnsi" w:hAnsiTheme="minorHAnsi" w:cstheme="minorHAnsi"/>
          <w:u w:val="single"/>
        </w:rPr>
        <w:t>Marx</w:t>
      </w:r>
      <w:r w:rsidRPr="00E94657">
        <w:rPr>
          <w:rFonts w:asciiTheme="minorHAnsi" w:hAnsiTheme="minorHAnsi" w:cstheme="minorHAnsi"/>
          <w:sz w:val="16"/>
        </w:rPr>
        <w:t xml:space="preserve">, we need to begin our analysis of capitalism with the commodity. </w:t>
      </w:r>
      <w:r w:rsidRPr="00E94657">
        <w:rPr>
          <w:rFonts w:asciiTheme="minorHAnsi" w:hAnsiTheme="minorHAnsi" w:cstheme="minorHAnsi"/>
          <w:u w:val="single"/>
        </w:rPr>
        <w:t>The logic of capitalism is the commodification of all that surrounds us</w:t>
      </w:r>
      <w:r w:rsidRPr="00E94657">
        <w:rPr>
          <w:rFonts w:asciiTheme="minorHAnsi" w:hAnsiTheme="minorHAnsi" w:cstheme="minorHAnsi"/>
          <w:sz w:val="16"/>
        </w:rPr>
        <w:t xml:space="preserve">. Now, </w:t>
      </w:r>
      <w:r w:rsidRPr="00E94657">
        <w:rPr>
          <w:rFonts w:asciiTheme="minorHAnsi" w:hAnsiTheme="minorHAnsi" w:cstheme="minorHAnsi"/>
          <w:u w:val="single"/>
        </w:rPr>
        <w:t>we are seeing this process</w:t>
      </w:r>
      <w:r w:rsidRPr="00E94657">
        <w:rPr>
          <w:rFonts w:asciiTheme="minorHAnsi" w:hAnsiTheme="minorHAnsi" w:cstheme="minorHAnsi"/>
          <w:sz w:val="16"/>
        </w:rPr>
        <w:t xml:space="preserve"> starting to </w:t>
      </w:r>
      <w:r w:rsidRPr="00E94657">
        <w:rPr>
          <w:rFonts w:asciiTheme="minorHAnsi" w:hAnsiTheme="minorHAnsi" w:cstheme="minorHAnsi"/>
          <w:u w:val="single"/>
        </w:rPr>
        <w:t>take effect in areas</w:t>
      </w:r>
      <w:r w:rsidRPr="00E94657">
        <w:rPr>
          <w:rFonts w:asciiTheme="minorHAnsi" w:hAnsiTheme="minorHAnsi" w:cstheme="minorHAnsi"/>
          <w:sz w:val="16"/>
        </w:rPr>
        <w:t xml:space="preserve"> that were </w:t>
      </w:r>
      <w:r w:rsidRPr="00E94657">
        <w:rPr>
          <w:rFonts w:asciiTheme="minorHAnsi" w:hAnsiTheme="minorHAnsi" w:cstheme="minorHAnsi"/>
          <w:u w:val="single"/>
        </w:rPr>
        <w:t>unheard of before</w:t>
      </w:r>
      <w:r w:rsidRPr="00E94657">
        <w:rPr>
          <w:rFonts w:asciiTheme="minorHAnsi" w:hAnsiTheme="minorHAnsi" w:cstheme="minorHAnsi"/>
          <w:sz w:val="16"/>
        </w:rPr>
        <w:t xml:space="preserve"> – this includes schools, universities and libraries. These are areas that were previously </w:t>
      </w:r>
      <w:r w:rsidRPr="00E94657">
        <w:rPr>
          <w:rFonts w:asciiTheme="minorHAnsi" w:hAnsiTheme="minorHAnsi" w:cstheme="minorHAnsi"/>
          <w:u w:val="single"/>
        </w:rPr>
        <w:t>thought to be</w:t>
      </w:r>
      <w:r w:rsidRPr="00E94657">
        <w:rPr>
          <w:rFonts w:asciiTheme="minorHAnsi" w:hAnsiTheme="minorHAnsi" w:cstheme="minorHAnsi"/>
          <w:sz w:val="16"/>
        </w:rPr>
        <w:t xml:space="preserve"> something </w:t>
      </w:r>
      <w:r w:rsidRPr="00E94657">
        <w:rPr>
          <w:rFonts w:asciiTheme="minorHAnsi" w:hAnsiTheme="minorHAnsi" w:cstheme="minorHAnsi"/>
          <w:u w:val="single"/>
        </w:rPr>
        <w:t>beyond commercialisation and trading</w:t>
      </w:r>
      <w:r w:rsidRPr="00E94657">
        <w:rPr>
          <w:rFonts w:asciiTheme="minorHAnsi" w:hAnsiTheme="minorHAnsi" w:cstheme="minorHAnsi"/>
          <w:sz w:val="16"/>
        </w:rPr>
        <w:t xml:space="preserve">. But </w:t>
      </w:r>
      <w:r w:rsidRPr="00E94657">
        <w:rPr>
          <w:rFonts w:asciiTheme="minorHAnsi" w:hAnsiTheme="minorHAnsi" w:cstheme="minorHAnsi"/>
          <w:u w:val="single"/>
        </w:rPr>
        <w:t>through the WTO</w:t>
      </w:r>
      <w:r w:rsidRPr="00E94657">
        <w:rPr>
          <w:rFonts w:asciiTheme="minorHAnsi" w:hAnsiTheme="minorHAnsi" w:cstheme="minorHAnsi"/>
          <w:sz w:val="16"/>
        </w:rPr>
        <w:t xml:space="preserve"> we are now witnessing a dramatic change. </w:t>
      </w:r>
      <w:r w:rsidRPr="00E94657">
        <w:rPr>
          <w:rFonts w:asciiTheme="minorHAnsi" w:hAnsiTheme="minorHAnsi" w:cstheme="minorHAnsi"/>
          <w:u w:val="single"/>
        </w:rPr>
        <w:t>The logic</w:t>
      </w:r>
      <w:r w:rsidRPr="00E94657">
        <w:rPr>
          <w:rFonts w:asciiTheme="minorHAnsi" w:hAnsiTheme="minorHAnsi" w:cstheme="minorHAnsi"/>
          <w:sz w:val="16"/>
        </w:rPr>
        <w:t xml:space="preserve"> of this at a future date </w:t>
      </w:r>
      <w:r w:rsidRPr="00E94657">
        <w:rPr>
          <w:rFonts w:asciiTheme="minorHAnsi" w:hAnsiTheme="minorHAnsi" w:cstheme="minorHAnsi"/>
          <w:u w:val="single"/>
        </w:rPr>
        <w:t>will be that the public will</w:t>
      </w:r>
      <w:r w:rsidRPr="00E94657">
        <w:rPr>
          <w:rFonts w:asciiTheme="minorHAnsi" w:hAnsiTheme="minorHAnsi" w:cstheme="minorHAnsi"/>
          <w:sz w:val="16"/>
        </w:rPr>
        <w:t xml:space="preserve"> probably have to </w:t>
      </w:r>
      <w:r w:rsidRPr="00E94657">
        <w:rPr>
          <w:rFonts w:asciiTheme="minorHAnsi" w:hAnsiTheme="minorHAnsi" w:cstheme="minorHAnsi"/>
          <w:u w:val="single"/>
        </w:rPr>
        <w:t>pay for service</w:t>
      </w:r>
      <w:r w:rsidRPr="00E94657">
        <w:rPr>
          <w:rFonts w:asciiTheme="minorHAnsi" w:hAnsiTheme="minorHAnsi" w:cstheme="minorHAnsi"/>
          <w:sz w:val="16"/>
        </w:rPr>
        <w:t xml:space="preserve">s, </w:t>
      </w:r>
      <w:r w:rsidRPr="00E94657">
        <w:rPr>
          <w:rFonts w:asciiTheme="minorHAnsi" w:hAnsiTheme="minorHAnsi" w:cstheme="minorHAnsi"/>
          <w:u w:val="single"/>
        </w:rPr>
        <w:t>the</w:t>
      </w:r>
      <w:r w:rsidRPr="00E94657">
        <w:rPr>
          <w:rFonts w:asciiTheme="minorHAnsi" w:hAnsiTheme="minorHAnsi" w:cstheme="minorHAnsi"/>
          <w:sz w:val="16"/>
        </w:rPr>
        <w:t xml:space="preserve"> same </w:t>
      </w:r>
      <w:r w:rsidRPr="00E94657">
        <w:rPr>
          <w:rFonts w:asciiTheme="minorHAnsi" w:hAnsiTheme="minorHAnsi" w:cstheme="minorHAnsi"/>
          <w:u w:val="single"/>
        </w:rPr>
        <w:t>way that they pay for other goods</w:t>
      </w:r>
      <w:r w:rsidRPr="00E94657">
        <w:rPr>
          <w:rFonts w:asciiTheme="minorHAnsi" w:hAnsiTheme="minorHAnsi" w:cstheme="minorHAnsi"/>
          <w:sz w:val="16"/>
        </w:rPr>
        <w:t xml:space="preserve"> in shops, and services provided by other private companies, such as a taxi service. So, </w:t>
      </w:r>
      <w:r w:rsidRPr="00E94657">
        <w:rPr>
          <w:rFonts w:asciiTheme="minorHAnsi" w:hAnsiTheme="minorHAnsi" w:cstheme="minorHAnsi"/>
          <w:u w:val="single"/>
        </w:rPr>
        <w:t>the aim in TRIPS is to transform</w:t>
      </w:r>
      <w:r w:rsidRPr="00E94657">
        <w:rPr>
          <w:rFonts w:asciiTheme="minorHAnsi" w:hAnsiTheme="minorHAnsi" w:cstheme="minorHAnsi"/>
          <w:sz w:val="16"/>
        </w:rPr>
        <w:t xml:space="preserve"> knowledge, inf</w:t>
      </w:r>
      <w:r w:rsidRPr="00E94657">
        <w:rPr>
          <w:rFonts w:asciiTheme="minorHAnsi" w:hAnsiTheme="minorHAnsi" w:cstheme="minorHAnsi"/>
          <w:u w:val="single"/>
        </w:rPr>
        <w:t>ormation and ideas into IPRs that can then be traded</w:t>
      </w:r>
      <w:r w:rsidRPr="00E94657">
        <w:rPr>
          <w:rFonts w:asciiTheme="minorHAnsi" w:hAnsiTheme="minorHAnsi" w:cstheme="minorHAnsi"/>
          <w:sz w:val="16"/>
        </w:rPr>
        <w:t xml:space="preserve"> in the marketplace. Fundamentally, </w:t>
      </w:r>
      <w:r w:rsidRPr="00E94657">
        <w:rPr>
          <w:rFonts w:asciiTheme="minorHAnsi" w:hAnsiTheme="minorHAnsi" w:cstheme="minorHAnsi"/>
          <w:u w:val="single"/>
        </w:rPr>
        <w:t>the TRIPS assists with the process of commodifying more and more areas of social life</w:t>
      </w:r>
      <w:r w:rsidRPr="00E94657">
        <w:rPr>
          <w:rFonts w:asciiTheme="minorHAnsi" w:hAnsiTheme="minorHAnsi" w:cstheme="minorHAnsi"/>
          <w:sz w:val="16"/>
        </w:rPr>
        <w:t xml:space="preserve">. But what exactly is this value, which becomes embedded in the commodity? I consider this in depth in my dissertation on value creation through knowledge (Rikowski, 2003a), and also provide an overview of it in Globalisation, Information and Libraries (Rikowski, 2005), and further explore it in the forthcoming book that I am editing, Knowledge Management: social, cultural and theoretical perspectives (Rikowski, 2007). </w:t>
      </w:r>
      <w:r w:rsidRPr="00E94657">
        <w:rPr>
          <w:rFonts w:asciiTheme="minorHAnsi" w:hAnsiTheme="minorHAnsi" w:cstheme="minorHAnsi"/>
          <w:u w:val="single"/>
        </w:rPr>
        <w:t>Capitalism goes through different stages</w:t>
      </w:r>
      <w:r w:rsidRPr="00E94657">
        <w:rPr>
          <w:rFonts w:asciiTheme="minorHAnsi" w:hAnsiTheme="minorHAnsi" w:cstheme="minorHAnsi"/>
          <w:sz w:val="16"/>
        </w:rPr>
        <w:t xml:space="preserve">, such as the Agricultural Revolution and the Industrial Revolution, </w:t>
      </w:r>
      <w:r w:rsidRPr="00E94657">
        <w:rPr>
          <w:rFonts w:asciiTheme="minorHAnsi" w:hAnsiTheme="minorHAnsi" w:cstheme="minorHAnsi"/>
          <w:u w:val="single"/>
        </w:rPr>
        <w:t>and now we are moving into the knowledge revolution</w:t>
      </w:r>
      <w:r w:rsidRPr="00E94657">
        <w:rPr>
          <w:rFonts w:asciiTheme="minorHAnsi" w:hAnsiTheme="minorHAnsi" w:cstheme="minorHAnsi"/>
          <w:sz w:val="16"/>
        </w:rPr>
        <w:t xml:space="preserve"> (see Rikowski, 2000a, b, 2003b). Throughout all these periods, </w:t>
      </w:r>
      <w:r w:rsidRPr="00E94657">
        <w:rPr>
          <w:rFonts w:asciiTheme="minorHAnsi" w:hAnsiTheme="minorHAnsi" w:cstheme="minorHAnsi"/>
          <w:u w:val="single"/>
        </w:rPr>
        <w:t>capitalism is sustained by value, and this value can only ever be created by labour</w:t>
      </w:r>
      <w:r w:rsidRPr="00E94657">
        <w:rPr>
          <w:rFonts w:asciiTheme="minorHAnsi" w:hAnsiTheme="minorHAnsi" w:cstheme="minorHAnsi"/>
          <w:sz w:val="16"/>
        </w:rPr>
        <w:t>. As Marx said: ‘</w:t>
      </w:r>
      <w:r w:rsidRPr="00E94657">
        <w:rPr>
          <w:rFonts w:asciiTheme="minorHAnsi" w:hAnsiTheme="minorHAnsi" w:cstheme="minorHAnsi"/>
          <w:u w:val="single"/>
        </w:rPr>
        <w:t>human labour creates value, but is not itself value</w:t>
      </w:r>
      <w:r w:rsidRPr="00E94657">
        <w:rPr>
          <w:rFonts w:asciiTheme="minorHAnsi" w:hAnsiTheme="minorHAnsi" w:cstheme="minorHAnsi"/>
          <w:sz w:val="16"/>
        </w:rPr>
        <w:t xml:space="preserve">. </w:t>
      </w:r>
      <w:r w:rsidRPr="00E94657">
        <w:rPr>
          <w:rFonts w:asciiTheme="minorHAnsi" w:hAnsiTheme="minorHAnsi" w:cstheme="minorHAnsi"/>
          <w:u w:val="single"/>
        </w:rPr>
        <w:t>It becomes value</w:t>
      </w:r>
      <w:r w:rsidRPr="00E94657">
        <w:rPr>
          <w:rFonts w:asciiTheme="minorHAnsi" w:hAnsiTheme="minorHAnsi" w:cstheme="minorHAnsi"/>
          <w:sz w:val="16"/>
        </w:rPr>
        <w:t xml:space="preserve"> only </w:t>
      </w:r>
      <w:r w:rsidRPr="00E94657">
        <w:rPr>
          <w:rFonts w:asciiTheme="minorHAnsi" w:hAnsiTheme="minorHAnsi" w:cstheme="minorHAnsi"/>
          <w:u w:val="single"/>
        </w:rPr>
        <w:t>in its congealed state</w:t>
      </w:r>
      <w:r w:rsidRPr="00E94657">
        <w:rPr>
          <w:rFonts w:asciiTheme="minorHAnsi" w:hAnsiTheme="minorHAnsi" w:cstheme="minorHAnsi"/>
          <w:sz w:val="16"/>
        </w:rPr>
        <w:t xml:space="preserve">, when </w:t>
      </w:r>
      <w:r w:rsidRPr="00E94657">
        <w:rPr>
          <w:rFonts w:asciiTheme="minorHAnsi" w:hAnsiTheme="minorHAnsi" w:cstheme="minorHAnsi"/>
          <w:u w:val="single"/>
        </w:rPr>
        <w:t>embodied in the form of some object’</w:t>
      </w:r>
      <w:r w:rsidRPr="00E94657">
        <w:rPr>
          <w:rFonts w:asciiTheme="minorHAnsi" w:hAnsiTheme="minorHAnsi" w:cstheme="minorHAnsi"/>
          <w:sz w:val="16"/>
        </w:rPr>
        <w:t xml:space="preserve"> (1867, p. 57). In the Industrial Revolution, value was largely extracted from manual labour, but </w:t>
      </w:r>
      <w:r w:rsidRPr="00E94657">
        <w:rPr>
          <w:rFonts w:asciiTheme="minorHAnsi" w:hAnsiTheme="minorHAnsi" w:cstheme="minorHAnsi"/>
          <w:u w:val="single"/>
        </w:rPr>
        <w:t>in the knowledge revolution value is being increasingly extracted from intellectual labour</w:t>
      </w:r>
      <w:r w:rsidRPr="00E94657">
        <w:rPr>
          <w:rFonts w:asciiTheme="minorHAnsi" w:hAnsiTheme="minorHAnsi" w:cstheme="minorHAnsi"/>
          <w:sz w:val="16"/>
        </w:rPr>
        <w:t xml:space="preserve">. </w:t>
      </w:r>
      <w:r w:rsidRPr="00E94657">
        <w:rPr>
          <w:rFonts w:asciiTheme="minorHAnsi" w:hAnsiTheme="minorHAnsi" w:cstheme="minorHAnsi"/>
          <w:u w:val="single"/>
        </w:rPr>
        <w:t>TRIPS assists with this extraction of value, and with the embedding of it in the commodity</w:t>
      </w:r>
      <w:r w:rsidRPr="00E94657">
        <w:rPr>
          <w:rFonts w:asciiTheme="minorHAnsi" w:hAnsiTheme="minorHAnsi" w:cstheme="minorHAnsi"/>
          <w:sz w:val="16"/>
        </w:rPr>
        <w:t>.</w:t>
      </w:r>
    </w:p>
    <w:p w14:paraId="15E5124D" w14:textId="77777777" w:rsidR="005B513B" w:rsidRPr="00E94657" w:rsidRDefault="005B513B" w:rsidP="005B513B">
      <w:pPr>
        <w:rPr>
          <w:rFonts w:asciiTheme="minorHAnsi" w:hAnsiTheme="minorHAnsi" w:cstheme="minorHAnsi"/>
          <w:u w:val="single"/>
        </w:rPr>
      </w:pPr>
      <w:r w:rsidRPr="00E94657">
        <w:rPr>
          <w:rFonts w:asciiTheme="minorHAnsi" w:hAnsiTheme="minorHAnsi" w:cstheme="minorHAnsi"/>
          <w:u w:val="single"/>
        </w:rPr>
        <w:t xml:space="preserve">Fundamentally, </w:t>
      </w:r>
      <w:r w:rsidRPr="00E94657">
        <w:rPr>
          <w:rFonts w:asciiTheme="minorHAnsi" w:hAnsiTheme="minorHAnsi" w:cstheme="minorHAnsi"/>
          <w:highlight w:val="cyan"/>
          <w:u w:val="single"/>
        </w:rPr>
        <w:t>it will be impossible to implement TRIPS</w:t>
      </w:r>
      <w:r w:rsidRPr="00E94657">
        <w:rPr>
          <w:rFonts w:asciiTheme="minorHAnsi" w:hAnsiTheme="minorHAnsi" w:cstheme="minorHAnsi"/>
          <w:u w:val="single"/>
        </w:rPr>
        <w:t xml:space="preserve"> [</w:t>
      </w:r>
      <w:r w:rsidRPr="00E94657">
        <w:rPr>
          <w:rFonts w:asciiTheme="minorHAnsi" w:hAnsiTheme="minorHAnsi" w:cstheme="minorHAnsi"/>
          <w:highlight w:val="cyan"/>
          <w:u w:val="single"/>
        </w:rPr>
        <w:t>to</w:t>
      </w:r>
      <w:r w:rsidRPr="00E94657">
        <w:rPr>
          <w:rFonts w:asciiTheme="minorHAnsi" w:hAnsiTheme="minorHAnsi" w:cstheme="minorHAnsi"/>
          <w:u w:val="single"/>
        </w:rPr>
        <w:t>] in a way that will</w:t>
      </w:r>
      <w:r w:rsidRPr="00E94657">
        <w:rPr>
          <w:rFonts w:asciiTheme="minorHAnsi" w:hAnsiTheme="minorHAnsi" w:cstheme="minorHAnsi"/>
          <w:sz w:val="16"/>
        </w:rPr>
        <w:t xml:space="preserve"> significantly </w:t>
      </w:r>
      <w:r w:rsidRPr="00E94657">
        <w:rPr>
          <w:rFonts w:asciiTheme="minorHAnsi" w:hAnsiTheme="minorHAnsi" w:cstheme="minorHAnsi"/>
          <w:highlight w:val="cyan"/>
          <w:u w:val="single"/>
        </w:rPr>
        <w:t>benefit the developing world, because of</w:t>
      </w:r>
      <w:r w:rsidRPr="00E94657">
        <w:rPr>
          <w:rFonts w:asciiTheme="minorHAnsi" w:hAnsiTheme="minorHAnsi" w:cstheme="minorHAnsi"/>
          <w:u w:val="single"/>
        </w:rPr>
        <w:t xml:space="preserve"> the </w:t>
      </w:r>
      <w:r w:rsidRPr="00E94657">
        <w:rPr>
          <w:rFonts w:asciiTheme="minorHAnsi" w:hAnsiTheme="minorHAnsi" w:cstheme="minorHAnsi"/>
          <w:highlight w:val="cyan"/>
          <w:u w:val="single"/>
        </w:rPr>
        <w:t>inherent</w:t>
      </w:r>
      <w:r w:rsidRPr="00E94657">
        <w:rPr>
          <w:rFonts w:asciiTheme="minorHAnsi" w:hAnsiTheme="minorHAnsi" w:cstheme="minorHAnsi"/>
          <w:sz w:val="16"/>
        </w:rPr>
        <w:t xml:space="preserve"> inequalities and </w:t>
      </w:r>
      <w:r w:rsidRPr="00E94657">
        <w:rPr>
          <w:rFonts w:asciiTheme="minorHAnsi" w:hAnsiTheme="minorHAnsi" w:cstheme="minorHAnsi"/>
          <w:highlight w:val="cyan"/>
          <w:u w:val="single"/>
        </w:rPr>
        <w:t>contradictions</w:t>
      </w:r>
      <w:r w:rsidRPr="00E94657">
        <w:rPr>
          <w:rFonts w:asciiTheme="minorHAnsi" w:hAnsiTheme="minorHAnsi" w:cstheme="minorHAnsi"/>
          <w:u w:val="single"/>
        </w:rPr>
        <w:t xml:space="preserve"> that are built </w:t>
      </w:r>
      <w:r w:rsidRPr="00E94657">
        <w:rPr>
          <w:rFonts w:asciiTheme="minorHAnsi" w:hAnsiTheme="minorHAnsi" w:cstheme="minorHAnsi"/>
          <w:highlight w:val="cyan"/>
          <w:u w:val="single"/>
        </w:rPr>
        <w:t>in</w:t>
      </w:r>
      <w:r w:rsidRPr="00E94657">
        <w:rPr>
          <w:rFonts w:asciiTheme="minorHAnsi" w:hAnsiTheme="minorHAnsi" w:cstheme="minorHAnsi"/>
          <w:u w:val="single"/>
        </w:rPr>
        <w:t>to</w:t>
      </w:r>
      <w:r w:rsidRPr="00E94657">
        <w:rPr>
          <w:rFonts w:asciiTheme="minorHAnsi" w:hAnsiTheme="minorHAnsi" w:cstheme="minorHAnsi"/>
          <w:sz w:val="16"/>
        </w:rPr>
        <w:t xml:space="preserve"> the very fabric of </w:t>
      </w:r>
      <w:r w:rsidRPr="00E94657">
        <w:rPr>
          <w:rFonts w:asciiTheme="minorHAnsi" w:hAnsiTheme="minorHAnsi" w:cstheme="minorHAnsi"/>
          <w:u w:val="single"/>
        </w:rPr>
        <w:t xml:space="preserve">global </w:t>
      </w:r>
      <w:r w:rsidRPr="00E94657">
        <w:rPr>
          <w:rFonts w:asciiTheme="minorHAnsi" w:hAnsiTheme="minorHAnsi" w:cstheme="minorHAnsi"/>
          <w:highlight w:val="cyan"/>
          <w:u w:val="single"/>
        </w:rPr>
        <w:t>capitalism</w:t>
      </w:r>
      <w:r w:rsidRPr="00E94657">
        <w:rPr>
          <w:rFonts w:asciiTheme="minorHAnsi" w:hAnsiTheme="minorHAnsi" w:cstheme="minorHAnsi"/>
          <w:u w:val="single"/>
        </w:rPr>
        <w:t xml:space="preserve"> itself</w:t>
      </w:r>
      <w:r w:rsidRPr="00E94657">
        <w:rPr>
          <w:rFonts w:asciiTheme="minorHAnsi" w:hAnsiTheme="minorHAnsi" w:cstheme="minorHAnsi"/>
          <w:sz w:val="16"/>
        </w:rPr>
        <w:t xml:space="preserve">. Furthermore, </w:t>
      </w:r>
      <w:r w:rsidRPr="00E94657">
        <w:rPr>
          <w:rFonts w:asciiTheme="minorHAnsi" w:hAnsiTheme="minorHAnsi" w:cstheme="minorHAnsi"/>
          <w:u w:val="single"/>
        </w:rPr>
        <w:t>the drives of capital are infinite; it will never be satisfied</w:t>
      </w:r>
      <w:r w:rsidRPr="00E94657">
        <w:rPr>
          <w:rFonts w:asciiTheme="minorHAnsi" w:hAnsiTheme="minorHAnsi" w:cstheme="minorHAnsi"/>
          <w:sz w:val="16"/>
        </w:rPr>
        <w:t xml:space="preserve">. So, </w:t>
      </w:r>
      <w:r w:rsidRPr="00E94657">
        <w:rPr>
          <w:rFonts w:asciiTheme="minorHAnsi" w:hAnsiTheme="minorHAnsi" w:cstheme="minorHAnsi"/>
          <w:u w:val="single"/>
        </w:rPr>
        <w:t>there will never come a point where it will be decided that the inequalities need to be lessened</w:t>
      </w:r>
      <w:r w:rsidRPr="00E94657">
        <w:rPr>
          <w:rFonts w:asciiTheme="minorHAnsi" w:hAnsiTheme="minorHAnsi" w:cstheme="minorHAnsi"/>
          <w:sz w:val="16"/>
        </w:rPr>
        <w:t xml:space="preserve"> in any fundamental way. Instead, </w:t>
      </w:r>
      <w:r w:rsidRPr="00E94657">
        <w:rPr>
          <w:rFonts w:asciiTheme="minorHAnsi" w:hAnsiTheme="minorHAnsi" w:cstheme="minorHAnsi"/>
          <w:highlight w:val="cyan"/>
          <w:u w:val="single"/>
        </w:rPr>
        <w:t>TRIPS</w:t>
      </w:r>
      <w:r w:rsidRPr="00E94657">
        <w:rPr>
          <w:rFonts w:asciiTheme="minorHAnsi" w:hAnsiTheme="minorHAnsi" w:cstheme="minorHAnsi"/>
          <w:sz w:val="16"/>
        </w:rPr>
        <w:t xml:space="preserve">, </w:t>
      </w:r>
      <w:r w:rsidRPr="00E94657">
        <w:rPr>
          <w:rFonts w:asciiTheme="minorHAnsi" w:hAnsiTheme="minorHAnsi" w:cstheme="minorHAnsi"/>
          <w:u w:val="single"/>
        </w:rPr>
        <w:t>as a tool which aids the furtherance of global capitalism</w:t>
      </w:r>
      <w:r w:rsidRPr="00E94657">
        <w:rPr>
          <w:rFonts w:asciiTheme="minorHAnsi" w:hAnsiTheme="minorHAnsi" w:cstheme="minorHAnsi"/>
          <w:sz w:val="16"/>
        </w:rPr>
        <w:t xml:space="preserve">, is likely to </w:t>
      </w:r>
      <w:r w:rsidRPr="00E94657">
        <w:rPr>
          <w:rFonts w:asciiTheme="minorHAnsi" w:hAnsiTheme="minorHAnsi" w:cstheme="minorHAnsi"/>
          <w:highlight w:val="cyan"/>
          <w:u w:val="single"/>
        </w:rPr>
        <w:t>increase</w:t>
      </w:r>
      <w:r w:rsidRPr="00E94657">
        <w:rPr>
          <w:rFonts w:asciiTheme="minorHAnsi" w:hAnsiTheme="minorHAnsi" w:cstheme="minorHAnsi"/>
          <w:u w:val="single"/>
        </w:rPr>
        <w:t xml:space="preserve"> the </w:t>
      </w:r>
      <w:r w:rsidRPr="00E94657">
        <w:rPr>
          <w:rFonts w:asciiTheme="minorHAnsi" w:hAnsiTheme="minorHAnsi" w:cstheme="minorHAnsi"/>
          <w:highlight w:val="cyan"/>
          <w:u w:val="single"/>
        </w:rPr>
        <w:t>inequalities</w:t>
      </w:r>
      <w:r w:rsidRPr="00E94657">
        <w:rPr>
          <w:rFonts w:asciiTheme="minorHAnsi" w:hAnsiTheme="minorHAnsi" w:cstheme="minorHAnsi"/>
          <w:sz w:val="16"/>
        </w:rPr>
        <w:t xml:space="preserve">. Furthermore, </w:t>
      </w:r>
      <w:r w:rsidRPr="00E94657">
        <w:rPr>
          <w:rFonts w:asciiTheme="minorHAnsi" w:hAnsiTheme="minorHAnsi" w:cstheme="minorHAnsi"/>
          <w:u w:val="single"/>
        </w:rPr>
        <w:t xml:space="preserve">inequalities and </w:t>
      </w:r>
      <w:r w:rsidRPr="00E94657">
        <w:rPr>
          <w:rFonts w:asciiTheme="minorHAnsi" w:hAnsiTheme="minorHAnsi" w:cstheme="minorHAnsi"/>
          <w:highlight w:val="cyan"/>
          <w:u w:val="single"/>
        </w:rPr>
        <w:t>poverty will only</w:t>
      </w:r>
      <w:r w:rsidRPr="00E94657">
        <w:rPr>
          <w:rFonts w:asciiTheme="minorHAnsi" w:hAnsiTheme="minorHAnsi" w:cstheme="minorHAnsi"/>
          <w:u w:val="single"/>
        </w:rPr>
        <w:t xml:space="preserve"> ever </w:t>
      </w:r>
      <w:r w:rsidRPr="00E94657">
        <w:rPr>
          <w:rFonts w:asciiTheme="minorHAnsi" w:hAnsiTheme="minorHAnsi" w:cstheme="minorHAnsi"/>
          <w:highlight w:val="cyan"/>
          <w:u w:val="single"/>
        </w:rPr>
        <w:t>be lessened</w:t>
      </w:r>
      <w:r w:rsidRPr="00E94657">
        <w:rPr>
          <w:rFonts w:asciiTheme="minorHAnsi" w:hAnsiTheme="minorHAnsi" w:cstheme="minorHAnsi"/>
          <w:sz w:val="16"/>
        </w:rPr>
        <w:t xml:space="preserve"> (and largely </w:t>
      </w:r>
      <w:r w:rsidRPr="00E94657">
        <w:rPr>
          <w:rFonts w:asciiTheme="minorHAnsi" w:hAnsiTheme="minorHAnsi" w:cstheme="minorHAnsi"/>
          <w:highlight w:val="cyan"/>
          <w:u w:val="single"/>
        </w:rPr>
        <w:t>on a temporary basis</w:t>
      </w:r>
      <w:r w:rsidRPr="00E94657">
        <w:rPr>
          <w:rFonts w:asciiTheme="minorHAnsi" w:hAnsiTheme="minorHAnsi" w:cstheme="minorHAnsi"/>
          <w:sz w:val="16"/>
        </w:rPr>
        <w:t xml:space="preserve">) </w:t>
      </w:r>
      <w:r w:rsidRPr="00E94657">
        <w:rPr>
          <w:rFonts w:asciiTheme="minorHAnsi" w:hAnsiTheme="minorHAnsi" w:cstheme="minorHAnsi"/>
          <w:u w:val="single"/>
        </w:rPr>
        <w:t>when</w:t>
      </w:r>
      <w:r w:rsidRPr="00E94657">
        <w:rPr>
          <w:rFonts w:asciiTheme="minorHAnsi" w:hAnsiTheme="minorHAnsi" w:cstheme="minorHAnsi"/>
          <w:sz w:val="16"/>
        </w:rPr>
        <w:t xml:space="preserve"> pressure is placed on those in positions of power. In regard to TRIPS this rests on putting </w:t>
      </w:r>
      <w:r w:rsidRPr="00E94657">
        <w:rPr>
          <w:rFonts w:asciiTheme="minorHAnsi" w:hAnsiTheme="minorHAnsi" w:cstheme="minorHAnsi"/>
          <w:u w:val="single"/>
        </w:rPr>
        <w:t>pressure on the WTO</w:t>
      </w:r>
      <w:r w:rsidRPr="00E94657">
        <w:rPr>
          <w:rFonts w:asciiTheme="minorHAnsi" w:hAnsiTheme="minorHAnsi" w:cstheme="minorHAnsi"/>
          <w:sz w:val="16"/>
        </w:rPr>
        <w:t xml:space="preserve"> through organisations such as the Third World Network and various NGOs in order </w:t>
      </w:r>
      <w:r w:rsidRPr="00E94657">
        <w:rPr>
          <w:rFonts w:asciiTheme="minorHAnsi" w:hAnsiTheme="minorHAnsi" w:cstheme="minorHAnsi"/>
          <w:u w:val="single"/>
        </w:rPr>
        <w:t>to soften</w:t>
      </w:r>
      <w:r w:rsidRPr="00E94657">
        <w:rPr>
          <w:rFonts w:asciiTheme="minorHAnsi" w:hAnsiTheme="minorHAnsi" w:cstheme="minorHAnsi"/>
          <w:sz w:val="16"/>
        </w:rPr>
        <w:t xml:space="preserve"> some of the most worrying of </w:t>
      </w:r>
      <w:r w:rsidRPr="00E94657">
        <w:rPr>
          <w:rFonts w:asciiTheme="minorHAnsi" w:hAnsiTheme="minorHAnsi" w:cstheme="minorHAnsi"/>
          <w:u w:val="single"/>
        </w:rPr>
        <w:t>the implications of TRIPS for the poor</w:t>
      </w:r>
      <w:r w:rsidRPr="00E94657">
        <w:rPr>
          <w:rFonts w:asciiTheme="minorHAnsi" w:hAnsiTheme="minorHAnsi" w:cstheme="minorHAnsi"/>
          <w:sz w:val="16"/>
        </w:rPr>
        <w:t xml:space="preserve"> and those in the developing world. However, capitalism is a battlefield upon which various compromises are and can only ever be made, but it can never ultimately be for the benefit of the labourer and the poor. </w:t>
      </w:r>
      <w:r w:rsidRPr="00E94657">
        <w:rPr>
          <w:rFonts w:asciiTheme="minorHAnsi" w:hAnsiTheme="minorHAnsi" w:cstheme="minorHAnsi"/>
          <w:u w:val="single"/>
        </w:rPr>
        <w:t>To change the situation on a permanent basis, we need to terminate capitalism and replace it with socialism and eventually with communism in my opinion.</w:t>
      </w:r>
    </w:p>
    <w:p w14:paraId="0FFBBF6F" w14:textId="77777777" w:rsidR="005B513B" w:rsidRPr="00E94657" w:rsidRDefault="005B513B" w:rsidP="005B513B">
      <w:pPr>
        <w:rPr>
          <w:rFonts w:asciiTheme="minorHAnsi" w:hAnsiTheme="minorHAnsi" w:cstheme="minorHAnsi"/>
          <w:u w:val="single"/>
        </w:rPr>
      </w:pPr>
      <w:r w:rsidRPr="00E94657">
        <w:rPr>
          <w:rFonts w:asciiTheme="minorHAnsi" w:hAnsiTheme="minorHAnsi" w:cstheme="minorHAnsi"/>
          <w:u w:val="single"/>
        </w:rPr>
        <w:lastRenderedPageBreak/>
        <w:t>TRIPS</w:t>
      </w:r>
      <w:r w:rsidRPr="00E94657">
        <w:rPr>
          <w:rFonts w:asciiTheme="minorHAnsi" w:hAnsiTheme="minorHAnsi" w:cstheme="minorHAnsi"/>
          <w:sz w:val="16"/>
        </w:rPr>
        <w:t xml:space="preserve"> and Large Corporations </w:t>
      </w:r>
      <w:r w:rsidRPr="00E94657">
        <w:rPr>
          <w:rFonts w:asciiTheme="minorHAnsi" w:hAnsiTheme="minorHAnsi" w:cstheme="minorHAnsi"/>
          <w:u w:val="single"/>
        </w:rPr>
        <w:t xml:space="preserve">The </w:t>
      </w:r>
      <w:r w:rsidRPr="00E94657">
        <w:rPr>
          <w:rFonts w:asciiTheme="minorHAnsi" w:hAnsiTheme="minorHAnsi" w:cstheme="minorHAnsi"/>
          <w:highlight w:val="cyan"/>
          <w:u w:val="single"/>
        </w:rPr>
        <w:t>power of</w:t>
      </w:r>
      <w:r w:rsidRPr="00E94657">
        <w:rPr>
          <w:rFonts w:asciiTheme="minorHAnsi" w:hAnsiTheme="minorHAnsi" w:cstheme="minorHAnsi"/>
          <w:u w:val="single"/>
        </w:rPr>
        <w:t xml:space="preserve"> large </w:t>
      </w:r>
      <w:r w:rsidRPr="00E94657">
        <w:rPr>
          <w:rFonts w:asciiTheme="minorHAnsi" w:hAnsiTheme="minorHAnsi" w:cstheme="minorHAnsi"/>
          <w:highlight w:val="cyan"/>
          <w:u w:val="single"/>
        </w:rPr>
        <w:t>corporations</w:t>
      </w:r>
      <w:r w:rsidRPr="00E94657">
        <w:rPr>
          <w:rFonts w:asciiTheme="minorHAnsi" w:hAnsiTheme="minorHAnsi" w:cstheme="minorHAnsi"/>
          <w:sz w:val="16"/>
        </w:rPr>
        <w:t xml:space="preserve"> and rich countries in the developed world </w:t>
      </w:r>
      <w:r w:rsidRPr="00E94657">
        <w:rPr>
          <w:rFonts w:asciiTheme="minorHAnsi" w:hAnsiTheme="minorHAnsi" w:cstheme="minorHAnsi"/>
          <w:highlight w:val="cyan"/>
          <w:u w:val="single"/>
        </w:rPr>
        <w:t>and</w:t>
      </w:r>
      <w:r w:rsidRPr="00E94657">
        <w:rPr>
          <w:rFonts w:asciiTheme="minorHAnsi" w:hAnsiTheme="minorHAnsi" w:cstheme="minorHAnsi"/>
          <w:u w:val="single"/>
        </w:rPr>
        <w:t xml:space="preserve"> the </w:t>
      </w:r>
      <w:r w:rsidRPr="00E94657">
        <w:rPr>
          <w:rFonts w:asciiTheme="minorHAnsi" w:hAnsiTheme="minorHAnsi" w:cstheme="minorHAnsi"/>
          <w:highlight w:val="cyan"/>
          <w:u w:val="single"/>
        </w:rPr>
        <w:t xml:space="preserve">lack of democracy at the WTO </w:t>
      </w:r>
      <w:r w:rsidRPr="00E94657">
        <w:rPr>
          <w:rFonts w:asciiTheme="minorHAnsi" w:hAnsiTheme="minorHAnsi" w:cstheme="minorHAnsi"/>
          <w:u w:val="single"/>
        </w:rPr>
        <w:t xml:space="preserve">are </w:t>
      </w:r>
      <w:r w:rsidRPr="00E94657">
        <w:rPr>
          <w:rFonts w:asciiTheme="minorHAnsi" w:hAnsiTheme="minorHAnsi" w:cstheme="minorHAnsi"/>
          <w:highlight w:val="cyan"/>
          <w:u w:val="single"/>
        </w:rPr>
        <w:t>illustrated</w:t>
      </w:r>
      <w:r w:rsidRPr="00E94657">
        <w:rPr>
          <w:rFonts w:asciiTheme="minorHAnsi" w:hAnsiTheme="minorHAnsi" w:cstheme="minorHAnsi"/>
          <w:sz w:val="16"/>
        </w:rPr>
        <w:t xml:space="preserve"> clearly </w:t>
      </w:r>
      <w:r w:rsidRPr="00E94657">
        <w:rPr>
          <w:rFonts w:asciiTheme="minorHAnsi" w:hAnsiTheme="minorHAnsi" w:cstheme="minorHAnsi"/>
          <w:highlight w:val="cyan"/>
          <w:u w:val="single"/>
        </w:rPr>
        <w:t>through TRIPS</w:t>
      </w:r>
      <w:r w:rsidRPr="00E94657">
        <w:rPr>
          <w:rFonts w:asciiTheme="minorHAnsi" w:hAnsiTheme="minorHAnsi" w:cstheme="minorHAnsi"/>
          <w:sz w:val="16"/>
        </w:rPr>
        <w:t xml:space="preserve">. The </w:t>
      </w:r>
      <w:r w:rsidRPr="00E94657">
        <w:rPr>
          <w:rFonts w:asciiTheme="minorHAnsi" w:hAnsiTheme="minorHAnsi" w:cstheme="minorHAnsi"/>
          <w:highlight w:val="cyan"/>
          <w:u w:val="single"/>
        </w:rPr>
        <w:t>developed countries</w:t>
      </w:r>
      <w:r w:rsidRPr="00E94657">
        <w:rPr>
          <w:rFonts w:asciiTheme="minorHAnsi" w:hAnsiTheme="minorHAnsi" w:cstheme="minorHAnsi"/>
          <w:u w:val="single"/>
        </w:rPr>
        <w:t xml:space="preserve"> </w:t>
      </w:r>
      <w:r w:rsidRPr="00E94657">
        <w:rPr>
          <w:rFonts w:asciiTheme="minorHAnsi" w:hAnsiTheme="minorHAnsi" w:cstheme="minorHAnsi"/>
          <w:sz w:val="16"/>
        </w:rPr>
        <w:t xml:space="preserve">typically </w:t>
      </w:r>
      <w:r w:rsidRPr="00E94657">
        <w:rPr>
          <w:rFonts w:asciiTheme="minorHAnsi" w:hAnsiTheme="minorHAnsi" w:cstheme="minorHAnsi"/>
          <w:highlight w:val="cyan"/>
          <w:u w:val="single"/>
        </w:rPr>
        <w:t>benefit at the expense of</w:t>
      </w:r>
      <w:r w:rsidRPr="00E94657">
        <w:rPr>
          <w:rFonts w:asciiTheme="minorHAnsi" w:hAnsiTheme="minorHAnsi" w:cstheme="minorHAnsi"/>
          <w:u w:val="single"/>
        </w:rPr>
        <w:t xml:space="preserve"> the </w:t>
      </w:r>
      <w:r w:rsidRPr="00E94657">
        <w:rPr>
          <w:rFonts w:asciiTheme="minorHAnsi" w:hAnsiTheme="minorHAnsi" w:cstheme="minorHAnsi"/>
          <w:highlight w:val="cyan"/>
          <w:u w:val="single"/>
        </w:rPr>
        <w:t>developing countries</w:t>
      </w:r>
      <w:r w:rsidRPr="00E94657">
        <w:rPr>
          <w:rFonts w:asciiTheme="minorHAnsi" w:hAnsiTheme="minorHAnsi" w:cstheme="minorHAnsi"/>
          <w:sz w:val="16"/>
        </w:rPr>
        <w:t>. The Pharmaceutical Research and Manufacturers of America (</w:t>
      </w:r>
      <w:r w:rsidRPr="00E94657">
        <w:rPr>
          <w:rFonts w:asciiTheme="minorHAnsi" w:hAnsiTheme="minorHAnsi" w:cstheme="minorHAnsi"/>
          <w:highlight w:val="cyan"/>
          <w:u w:val="single"/>
        </w:rPr>
        <w:t>PhRMA</w:t>
      </w:r>
      <w:r w:rsidRPr="00E94657">
        <w:rPr>
          <w:rFonts w:asciiTheme="minorHAnsi" w:hAnsiTheme="minorHAnsi" w:cstheme="minorHAnsi"/>
          <w:sz w:val="16"/>
        </w:rPr>
        <w:t xml:space="preserve">), </w:t>
      </w:r>
      <w:r w:rsidRPr="00E94657">
        <w:rPr>
          <w:rFonts w:asciiTheme="minorHAnsi" w:hAnsiTheme="minorHAnsi" w:cstheme="minorHAnsi"/>
          <w:u w:val="single"/>
        </w:rPr>
        <w:t>is</w:t>
      </w:r>
      <w:r w:rsidRPr="00E94657">
        <w:rPr>
          <w:rFonts w:asciiTheme="minorHAnsi" w:hAnsiTheme="minorHAnsi" w:cstheme="minorHAnsi"/>
          <w:sz w:val="16"/>
        </w:rPr>
        <w:t xml:space="preserve"> probably </w:t>
      </w:r>
      <w:r w:rsidRPr="00E94657">
        <w:rPr>
          <w:rFonts w:asciiTheme="minorHAnsi" w:hAnsiTheme="minorHAnsi" w:cstheme="minorHAnsi"/>
          <w:u w:val="single"/>
        </w:rPr>
        <w:t xml:space="preserve">the world’s most powerful industrial </w:t>
      </w:r>
      <w:r w:rsidRPr="00E94657">
        <w:rPr>
          <w:rFonts w:asciiTheme="minorHAnsi" w:hAnsiTheme="minorHAnsi" w:cstheme="minorHAnsi"/>
          <w:highlight w:val="cyan"/>
          <w:u w:val="single"/>
        </w:rPr>
        <w:t>lobby</w:t>
      </w:r>
      <w:r w:rsidRPr="00E94657">
        <w:rPr>
          <w:rFonts w:asciiTheme="minorHAnsi" w:hAnsiTheme="minorHAnsi" w:cstheme="minorHAnsi"/>
          <w:u w:val="single"/>
        </w:rPr>
        <w:t xml:space="preserve"> and</w:t>
      </w:r>
      <w:r w:rsidRPr="00E94657">
        <w:rPr>
          <w:rFonts w:asciiTheme="minorHAnsi" w:hAnsiTheme="minorHAnsi" w:cstheme="minorHAnsi"/>
          <w:sz w:val="16"/>
        </w:rPr>
        <w:t xml:space="preserve"> in many ways it </w:t>
      </w:r>
      <w:r w:rsidRPr="00E94657">
        <w:rPr>
          <w:rFonts w:asciiTheme="minorHAnsi" w:hAnsiTheme="minorHAnsi" w:cstheme="minorHAnsi"/>
          <w:highlight w:val="cyan"/>
          <w:u w:val="single"/>
        </w:rPr>
        <w:t xml:space="preserve">shapes </w:t>
      </w:r>
      <w:r w:rsidRPr="00E94657">
        <w:rPr>
          <w:rFonts w:asciiTheme="minorHAnsi" w:hAnsiTheme="minorHAnsi" w:cstheme="minorHAnsi"/>
          <w:u w:val="single"/>
        </w:rPr>
        <w:t xml:space="preserve">the </w:t>
      </w:r>
      <w:r w:rsidRPr="00E94657">
        <w:rPr>
          <w:rFonts w:asciiTheme="minorHAnsi" w:hAnsiTheme="minorHAnsi" w:cstheme="minorHAnsi"/>
          <w:highlight w:val="cyan"/>
          <w:u w:val="single"/>
        </w:rPr>
        <w:t xml:space="preserve">TRIPS </w:t>
      </w:r>
      <w:r w:rsidRPr="00E94657">
        <w:rPr>
          <w:rFonts w:asciiTheme="minorHAnsi" w:hAnsiTheme="minorHAnsi" w:cstheme="minorHAnsi"/>
          <w:u w:val="single"/>
        </w:rPr>
        <w:t>agenda</w:t>
      </w:r>
      <w:r w:rsidRPr="00E94657">
        <w:rPr>
          <w:rFonts w:asciiTheme="minorHAnsi" w:hAnsiTheme="minorHAnsi" w:cstheme="minorHAnsi"/>
          <w:sz w:val="16"/>
        </w:rPr>
        <w:t xml:space="preserve">. As Watkins says: Dictated by the US pharmaceutical industry, and </w:t>
      </w:r>
      <w:r w:rsidRPr="00E94657">
        <w:rPr>
          <w:rFonts w:asciiTheme="minorHAnsi" w:hAnsiTheme="minorHAnsi" w:cstheme="minorHAnsi"/>
          <w:u w:val="single"/>
        </w:rPr>
        <w:t xml:space="preserve">driven </w:t>
      </w:r>
      <w:r w:rsidRPr="00E94657">
        <w:rPr>
          <w:rFonts w:asciiTheme="minorHAnsi" w:hAnsiTheme="minorHAnsi" w:cstheme="minorHAnsi"/>
          <w:highlight w:val="cyan"/>
          <w:u w:val="single"/>
        </w:rPr>
        <w:t>through</w:t>
      </w:r>
      <w:r w:rsidRPr="00E94657">
        <w:rPr>
          <w:rFonts w:asciiTheme="minorHAnsi" w:hAnsiTheme="minorHAnsi" w:cstheme="minorHAnsi"/>
          <w:u w:val="single"/>
        </w:rPr>
        <w:t xml:space="preserve"> by </w:t>
      </w:r>
      <w:r w:rsidRPr="00E94657">
        <w:rPr>
          <w:rFonts w:asciiTheme="minorHAnsi" w:hAnsiTheme="minorHAnsi" w:cstheme="minorHAnsi"/>
          <w:highlight w:val="cyan"/>
          <w:u w:val="single"/>
        </w:rPr>
        <w:t>threats of</w:t>
      </w:r>
      <w:r w:rsidRPr="00E94657">
        <w:rPr>
          <w:rFonts w:asciiTheme="minorHAnsi" w:hAnsiTheme="minorHAnsi" w:cstheme="minorHAnsi"/>
          <w:u w:val="single"/>
        </w:rPr>
        <w:t xml:space="preserve"> US trade </w:t>
      </w:r>
      <w:r w:rsidRPr="00E94657">
        <w:rPr>
          <w:rFonts w:asciiTheme="minorHAnsi" w:hAnsiTheme="minorHAnsi" w:cstheme="minorHAnsi"/>
          <w:highlight w:val="cyan"/>
          <w:u w:val="single"/>
        </w:rPr>
        <w:t>sanctions</w:t>
      </w:r>
      <w:r w:rsidRPr="00E94657">
        <w:rPr>
          <w:rFonts w:asciiTheme="minorHAnsi" w:hAnsiTheme="minorHAnsi" w:cstheme="minorHAnsi"/>
          <w:sz w:val="16"/>
        </w:rPr>
        <w:t xml:space="preserve">, </w:t>
      </w:r>
      <w:r w:rsidRPr="00E94657">
        <w:rPr>
          <w:rFonts w:asciiTheme="minorHAnsi" w:hAnsiTheme="minorHAnsi" w:cstheme="minorHAnsi"/>
          <w:u w:val="single"/>
        </w:rPr>
        <w:t xml:space="preserve">the </w:t>
      </w:r>
      <w:r w:rsidRPr="00E94657">
        <w:rPr>
          <w:rFonts w:asciiTheme="minorHAnsi" w:hAnsiTheme="minorHAnsi" w:cstheme="minorHAnsi"/>
          <w:highlight w:val="cyan"/>
          <w:u w:val="single"/>
        </w:rPr>
        <w:t>agreement was opposed by</w:t>
      </w:r>
      <w:r w:rsidRPr="00E94657">
        <w:rPr>
          <w:rFonts w:asciiTheme="minorHAnsi" w:hAnsiTheme="minorHAnsi" w:cstheme="minorHAnsi"/>
          <w:u w:val="single"/>
        </w:rPr>
        <w:t xml:space="preserve"> virtually </w:t>
      </w:r>
      <w:r w:rsidRPr="00E94657">
        <w:rPr>
          <w:rFonts w:asciiTheme="minorHAnsi" w:hAnsiTheme="minorHAnsi" w:cstheme="minorHAnsi"/>
          <w:highlight w:val="cyan"/>
          <w:u w:val="single"/>
        </w:rPr>
        <w:t>every developing country</w:t>
      </w:r>
      <w:r w:rsidRPr="00E94657">
        <w:rPr>
          <w:rFonts w:asciiTheme="minorHAnsi" w:hAnsiTheme="minorHAnsi" w:cstheme="minorHAnsi"/>
          <w:u w:val="single"/>
        </w:rPr>
        <w:t xml:space="preserve"> in the Uruguay Round</w:t>
      </w:r>
      <w:r w:rsidRPr="00E94657">
        <w:rPr>
          <w:rFonts w:asciiTheme="minorHAnsi" w:hAnsiTheme="minorHAnsi" w:cstheme="minorHAnsi"/>
          <w:sz w:val="16"/>
        </w:rPr>
        <w:t>. (Watkins, 2003, p. 32) Furthermore, ‘</w:t>
      </w:r>
      <w:r w:rsidRPr="00E94657">
        <w:rPr>
          <w:rFonts w:asciiTheme="minorHAnsi" w:hAnsiTheme="minorHAnsi" w:cstheme="minorHAnsi"/>
          <w:u w:val="single"/>
        </w:rPr>
        <w:t>TRIPS enshrines the US patent law in the multilateral trade system’</w:t>
      </w:r>
      <w:r w:rsidRPr="00E94657">
        <w:rPr>
          <w:rFonts w:asciiTheme="minorHAnsi" w:hAnsiTheme="minorHAnsi" w:cstheme="minorHAnsi"/>
          <w:sz w:val="16"/>
        </w:rPr>
        <w:t xml:space="preserve"> (Watkins, 2003, p. 32). </w:t>
      </w:r>
      <w:r w:rsidRPr="00E94657">
        <w:rPr>
          <w:rFonts w:asciiTheme="minorHAnsi" w:hAnsiTheme="minorHAnsi" w:cstheme="minorHAnsi"/>
          <w:u w:val="single"/>
        </w:rPr>
        <w:t xml:space="preserve">It forces developing countries to adopt the standards of the rich countries in the west. Over </w:t>
      </w:r>
      <w:r w:rsidRPr="00E94657">
        <w:rPr>
          <w:rFonts w:asciiTheme="minorHAnsi" w:hAnsiTheme="minorHAnsi" w:cstheme="minorHAnsi"/>
          <w:highlight w:val="cyan"/>
          <w:u w:val="single"/>
        </w:rPr>
        <w:t>90% of patents</w:t>
      </w:r>
      <w:r w:rsidRPr="00E94657">
        <w:rPr>
          <w:rFonts w:asciiTheme="minorHAnsi" w:hAnsiTheme="minorHAnsi" w:cstheme="minorHAnsi"/>
          <w:u w:val="single"/>
        </w:rPr>
        <w:t xml:space="preserve"> for new technologies </w:t>
      </w:r>
      <w:r w:rsidRPr="00E94657">
        <w:rPr>
          <w:rFonts w:asciiTheme="minorHAnsi" w:hAnsiTheme="minorHAnsi" w:cstheme="minorHAnsi"/>
          <w:highlight w:val="cyan"/>
          <w:u w:val="single"/>
        </w:rPr>
        <w:t>are held by</w:t>
      </w:r>
      <w:r w:rsidRPr="00E94657">
        <w:rPr>
          <w:rFonts w:asciiTheme="minorHAnsi" w:hAnsiTheme="minorHAnsi" w:cstheme="minorHAnsi"/>
          <w:u w:val="single"/>
        </w:rPr>
        <w:t xml:space="preserve"> </w:t>
      </w:r>
      <w:r w:rsidRPr="00E94657">
        <w:rPr>
          <w:rFonts w:asciiTheme="minorHAnsi" w:hAnsiTheme="minorHAnsi" w:cstheme="minorHAnsi"/>
          <w:highlight w:val="cyan"/>
          <w:u w:val="single"/>
        </w:rPr>
        <w:t>corporations in rich countries</w:t>
      </w:r>
      <w:r w:rsidRPr="00E94657">
        <w:rPr>
          <w:rFonts w:asciiTheme="minorHAnsi" w:hAnsiTheme="minorHAnsi" w:cstheme="minorHAnsi"/>
          <w:u w:val="single"/>
        </w:rPr>
        <w:t>.</w:t>
      </w:r>
    </w:p>
    <w:p w14:paraId="47EBC649" w14:textId="77777777" w:rsidR="005B513B" w:rsidRPr="00E94657" w:rsidRDefault="005B513B" w:rsidP="005B513B">
      <w:pPr>
        <w:rPr>
          <w:rFonts w:asciiTheme="minorHAnsi" w:hAnsiTheme="minorHAnsi" w:cstheme="minorHAnsi"/>
          <w:sz w:val="16"/>
        </w:rPr>
      </w:pPr>
      <w:r w:rsidRPr="00E94657">
        <w:rPr>
          <w:rFonts w:asciiTheme="minorHAnsi" w:hAnsiTheme="minorHAnsi" w:cstheme="minorHAnsi"/>
          <w:sz w:val="16"/>
        </w:rPr>
        <w:t xml:space="preserve">Thus, in essence </w:t>
      </w:r>
      <w:r w:rsidRPr="00E94657">
        <w:rPr>
          <w:rFonts w:asciiTheme="minorHAnsi" w:hAnsiTheme="minorHAnsi" w:cstheme="minorHAnsi"/>
          <w:u w:val="single"/>
        </w:rPr>
        <w:t>global capitalism is</w:t>
      </w:r>
      <w:r w:rsidRPr="00E94657">
        <w:rPr>
          <w:rFonts w:asciiTheme="minorHAnsi" w:hAnsiTheme="minorHAnsi" w:cstheme="minorHAnsi"/>
          <w:sz w:val="16"/>
        </w:rPr>
        <w:t xml:space="preserve"> being </w:t>
      </w:r>
      <w:r w:rsidRPr="00E94657">
        <w:rPr>
          <w:rFonts w:asciiTheme="minorHAnsi" w:hAnsiTheme="minorHAnsi" w:cstheme="minorHAnsi"/>
          <w:u w:val="single"/>
        </w:rPr>
        <w:t>perpetuated</w:t>
      </w:r>
      <w:r w:rsidRPr="00E94657">
        <w:rPr>
          <w:rFonts w:asciiTheme="minorHAnsi" w:hAnsiTheme="minorHAnsi" w:cstheme="minorHAnsi"/>
          <w:sz w:val="16"/>
        </w:rPr>
        <w:t xml:space="preserve"> and furthered </w:t>
      </w:r>
      <w:r w:rsidRPr="00E94657">
        <w:rPr>
          <w:rFonts w:asciiTheme="minorHAnsi" w:hAnsiTheme="minorHAnsi" w:cstheme="minorHAnsi"/>
          <w:u w:val="single"/>
        </w:rPr>
        <w:t>through the WTO</w:t>
      </w:r>
      <w:r w:rsidRPr="00E94657">
        <w:rPr>
          <w:rFonts w:asciiTheme="minorHAnsi" w:hAnsiTheme="minorHAnsi" w:cstheme="minorHAnsi"/>
          <w:sz w:val="16"/>
        </w:rPr>
        <w:t xml:space="preserve">. This is </w:t>
      </w:r>
      <w:r w:rsidRPr="00E94657">
        <w:rPr>
          <w:rFonts w:asciiTheme="minorHAnsi" w:hAnsiTheme="minorHAnsi" w:cstheme="minorHAnsi"/>
          <w:u w:val="single"/>
        </w:rPr>
        <w:t>because trade agreements</w:t>
      </w:r>
      <w:r w:rsidRPr="00E94657">
        <w:rPr>
          <w:rFonts w:asciiTheme="minorHAnsi" w:hAnsiTheme="minorHAnsi" w:cstheme="minorHAnsi"/>
          <w:sz w:val="16"/>
        </w:rPr>
        <w:t xml:space="preserve"> that are being developed at the WTO, </w:t>
      </w:r>
      <w:r w:rsidRPr="00E94657">
        <w:rPr>
          <w:rFonts w:asciiTheme="minorHAnsi" w:hAnsiTheme="minorHAnsi" w:cstheme="minorHAnsi"/>
          <w:u w:val="single"/>
        </w:rPr>
        <w:t>such as</w:t>
      </w:r>
      <w:r w:rsidRPr="00E94657">
        <w:rPr>
          <w:rFonts w:asciiTheme="minorHAnsi" w:hAnsiTheme="minorHAnsi" w:cstheme="minorHAnsi"/>
          <w:sz w:val="16"/>
        </w:rPr>
        <w:t xml:space="preserve"> the GATS and </w:t>
      </w:r>
      <w:r w:rsidRPr="00E94657">
        <w:rPr>
          <w:rFonts w:asciiTheme="minorHAnsi" w:hAnsiTheme="minorHAnsi" w:cstheme="minorHAnsi"/>
          <w:u w:val="single"/>
        </w:rPr>
        <w:t>TRIPS</w:t>
      </w:r>
      <w:r w:rsidRPr="00E94657">
        <w:rPr>
          <w:rFonts w:asciiTheme="minorHAnsi" w:hAnsiTheme="minorHAnsi" w:cstheme="minorHAnsi"/>
          <w:sz w:val="16"/>
        </w:rPr>
        <w:t xml:space="preserve">, are helping to </w:t>
      </w:r>
      <w:r w:rsidRPr="00E94657">
        <w:rPr>
          <w:rFonts w:asciiTheme="minorHAnsi" w:hAnsiTheme="minorHAnsi" w:cstheme="minorHAnsi"/>
          <w:u w:val="single"/>
        </w:rPr>
        <w:t>ensure</w:t>
      </w:r>
      <w:r w:rsidRPr="00E94657">
        <w:rPr>
          <w:rFonts w:asciiTheme="minorHAnsi" w:hAnsiTheme="minorHAnsi" w:cstheme="minorHAnsi"/>
          <w:sz w:val="16"/>
        </w:rPr>
        <w:t xml:space="preserve"> that </w:t>
      </w:r>
      <w:r w:rsidRPr="00E94657">
        <w:rPr>
          <w:rFonts w:asciiTheme="minorHAnsi" w:hAnsiTheme="minorHAnsi" w:cstheme="minorHAnsi"/>
          <w:u w:val="single"/>
        </w:rPr>
        <w:t>more and more</w:t>
      </w:r>
      <w:r w:rsidRPr="00E94657">
        <w:rPr>
          <w:rFonts w:asciiTheme="minorHAnsi" w:hAnsiTheme="minorHAnsi" w:cstheme="minorHAnsi"/>
          <w:sz w:val="16"/>
        </w:rPr>
        <w:t xml:space="preserve"> areas </w:t>
      </w:r>
      <w:r w:rsidRPr="00E94657">
        <w:rPr>
          <w:rFonts w:asciiTheme="minorHAnsi" w:hAnsiTheme="minorHAnsi" w:cstheme="minorHAnsi"/>
          <w:u w:val="single"/>
        </w:rPr>
        <w:t>of</w:t>
      </w:r>
      <w:r w:rsidRPr="00E94657">
        <w:rPr>
          <w:rFonts w:asciiTheme="minorHAnsi" w:hAnsiTheme="minorHAnsi" w:cstheme="minorHAnsi"/>
          <w:sz w:val="16"/>
        </w:rPr>
        <w:t xml:space="preserve"> social </w:t>
      </w:r>
      <w:r w:rsidRPr="00E94657">
        <w:rPr>
          <w:rFonts w:asciiTheme="minorHAnsi" w:hAnsiTheme="minorHAnsi" w:cstheme="minorHAnsi"/>
          <w:u w:val="single"/>
        </w:rPr>
        <w:t>life are being commodified</w:t>
      </w:r>
      <w:r w:rsidRPr="00E94657">
        <w:rPr>
          <w:rFonts w:asciiTheme="minorHAnsi" w:hAnsiTheme="minorHAnsi" w:cstheme="minorHAnsi"/>
          <w:sz w:val="16"/>
        </w:rPr>
        <w:t xml:space="preserve">. </w:t>
      </w:r>
      <w:r w:rsidRPr="00E94657">
        <w:rPr>
          <w:rFonts w:asciiTheme="minorHAnsi" w:hAnsiTheme="minorHAnsi" w:cstheme="minorHAnsi"/>
          <w:u w:val="single"/>
        </w:rPr>
        <w:t>Capitalism is sustained by value</w:t>
      </w:r>
      <w:r w:rsidRPr="00E94657">
        <w:rPr>
          <w:rFonts w:asciiTheme="minorHAnsi" w:hAnsiTheme="minorHAnsi" w:cstheme="minorHAnsi"/>
          <w:sz w:val="16"/>
        </w:rPr>
        <w:t xml:space="preserve">, and not by any set of moral principles, and this includes any possible moral issues in regard to intellectual property rights. </w:t>
      </w:r>
      <w:r w:rsidRPr="00E94657">
        <w:rPr>
          <w:rFonts w:asciiTheme="minorHAnsi" w:hAnsiTheme="minorHAnsi" w:cstheme="minorHAnsi"/>
          <w:u w:val="single"/>
        </w:rPr>
        <w:t>We need</w:t>
      </w:r>
      <w:r w:rsidRPr="00E94657">
        <w:rPr>
          <w:rFonts w:asciiTheme="minorHAnsi" w:hAnsiTheme="minorHAnsi" w:cstheme="minorHAnsi"/>
          <w:sz w:val="16"/>
        </w:rPr>
        <w:t xml:space="preserve"> to try </w:t>
      </w:r>
      <w:r w:rsidRPr="00E94657">
        <w:rPr>
          <w:rFonts w:asciiTheme="minorHAnsi" w:hAnsiTheme="minorHAnsi" w:cstheme="minorHAnsi"/>
          <w:u w:val="single"/>
        </w:rPr>
        <w:t>to grasp the complexities</w:t>
      </w:r>
      <w:r w:rsidRPr="00E94657">
        <w:rPr>
          <w:rFonts w:asciiTheme="minorHAnsi" w:hAnsiTheme="minorHAnsi" w:cstheme="minorHAnsi"/>
          <w:sz w:val="16"/>
        </w:rPr>
        <w:t xml:space="preserve"> of the world that we find ourselves in, </w:t>
      </w:r>
      <w:r w:rsidRPr="00E94657">
        <w:rPr>
          <w:rFonts w:asciiTheme="minorHAnsi" w:hAnsiTheme="minorHAnsi" w:cstheme="minorHAnsi"/>
          <w:u w:val="single"/>
        </w:rPr>
        <w:t>in global capitalism</w:t>
      </w:r>
      <w:r w:rsidRPr="00E94657">
        <w:rPr>
          <w:rFonts w:asciiTheme="minorHAnsi" w:hAnsiTheme="minorHAnsi" w:cstheme="minorHAnsi"/>
          <w:sz w:val="16"/>
        </w:rPr>
        <w:t xml:space="preserve"> today, so that we can then try </w:t>
      </w:r>
      <w:r w:rsidRPr="00E94657">
        <w:rPr>
          <w:rFonts w:asciiTheme="minorHAnsi" w:hAnsiTheme="minorHAnsi" w:cstheme="minorHAnsi"/>
          <w:u w:val="single"/>
        </w:rPr>
        <w:t>to find a way to break free from it</w:t>
      </w:r>
      <w:r w:rsidRPr="00E94657">
        <w:rPr>
          <w:rFonts w:asciiTheme="minorHAnsi" w:hAnsiTheme="minorHAnsi" w:cstheme="minorHAnsi"/>
          <w:sz w:val="16"/>
        </w:rPr>
        <w:t xml:space="preserve"> all, in order </w:t>
      </w:r>
      <w:r w:rsidRPr="00E94657">
        <w:rPr>
          <w:rFonts w:asciiTheme="minorHAnsi" w:hAnsiTheme="minorHAnsi" w:cstheme="minorHAnsi"/>
          <w:u w:val="single"/>
        </w:rPr>
        <w:t>to create a better, a kinder and a fairer world</w:t>
      </w:r>
      <w:r w:rsidRPr="00E94657">
        <w:rPr>
          <w:rFonts w:asciiTheme="minorHAnsi" w:hAnsiTheme="minorHAnsi" w:cstheme="minorHAnsi"/>
          <w:sz w:val="16"/>
        </w:rPr>
        <w:t xml:space="preserve">. If one took a different position, and argued that global capitalism was a very good system, and that we just need to work through the various issues and dilemmas, one would quickly come up against an insurmountable number of problems (as indeed people do) in regard to issues such as IPRs, moral and humane issues, the public service ethos and the balance in copyright. </w:t>
      </w:r>
      <w:r w:rsidRPr="00E94657">
        <w:rPr>
          <w:rFonts w:asciiTheme="minorHAnsi" w:hAnsiTheme="minorHAnsi" w:cstheme="minorHAnsi"/>
          <w:u w:val="single"/>
        </w:rPr>
        <w:t xml:space="preserve">A </w:t>
      </w:r>
      <w:r w:rsidRPr="00E94657">
        <w:rPr>
          <w:rFonts w:asciiTheme="minorHAnsi" w:hAnsiTheme="minorHAnsi" w:cstheme="minorHAnsi"/>
          <w:highlight w:val="cyan"/>
          <w:u w:val="single"/>
        </w:rPr>
        <w:t>Marxist analysis</w:t>
      </w:r>
      <w:r w:rsidRPr="00E94657">
        <w:rPr>
          <w:rFonts w:asciiTheme="minorHAnsi" w:hAnsiTheme="minorHAnsi" w:cstheme="minorHAnsi"/>
          <w:sz w:val="16"/>
        </w:rPr>
        <w:t xml:space="preserve"> is complex, but it seeks to </w:t>
      </w:r>
      <w:r w:rsidRPr="00E94657">
        <w:rPr>
          <w:rFonts w:asciiTheme="minorHAnsi" w:hAnsiTheme="minorHAnsi" w:cstheme="minorHAnsi"/>
          <w:highlight w:val="cyan"/>
          <w:u w:val="single"/>
        </w:rPr>
        <w:t>explain and solve</w:t>
      </w:r>
      <w:r w:rsidRPr="00E94657">
        <w:rPr>
          <w:rFonts w:asciiTheme="minorHAnsi" w:hAnsiTheme="minorHAnsi" w:cstheme="minorHAnsi"/>
          <w:sz w:val="16"/>
        </w:rPr>
        <w:t xml:space="preserve"> many of </w:t>
      </w:r>
      <w:r w:rsidRPr="00E94657">
        <w:rPr>
          <w:rFonts w:asciiTheme="minorHAnsi" w:hAnsiTheme="minorHAnsi" w:cstheme="minorHAnsi"/>
          <w:u w:val="single"/>
        </w:rPr>
        <w:t xml:space="preserve">these </w:t>
      </w:r>
      <w:r w:rsidRPr="00E94657">
        <w:rPr>
          <w:rFonts w:asciiTheme="minorHAnsi" w:hAnsiTheme="minorHAnsi" w:cstheme="minorHAnsi"/>
          <w:highlight w:val="cyan"/>
          <w:u w:val="single"/>
        </w:rPr>
        <w:t>real problems and contradictions</w:t>
      </w:r>
      <w:r w:rsidRPr="00E94657">
        <w:rPr>
          <w:rFonts w:asciiTheme="minorHAnsi" w:hAnsiTheme="minorHAnsi" w:cstheme="minorHAnsi"/>
          <w:sz w:val="16"/>
        </w:rPr>
        <w:t xml:space="preserve">, whilst also </w:t>
      </w:r>
      <w:r w:rsidRPr="00E94657">
        <w:rPr>
          <w:rFonts w:asciiTheme="minorHAnsi" w:hAnsiTheme="minorHAnsi" w:cstheme="minorHAnsi"/>
          <w:u w:val="single"/>
        </w:rPr>
        <w:t>enabling us to face up to these contradictions</w:t>
      </w:r>
      <w:r w:rsidRPr="00E94657">
        <w:rPr>
          <w:rFonts w:asciiTheme="minorHAnsi" w:hAnsiTheme="minorHAnsi" w:cstheme="minorHAnsi"/>
          <w:sz w:val="16"/>
        </w:rPr>
        <w:t xml:space="preserve">. </w:t>
      </w:r>
      <w:r w:rsidRPr="00E94657">
        <w:rPr>
          <w:rFonts w:asciiTheme="minorHAnsi" w:hAnsiTheme="minorHAnsi" w:cstheme="minorHAnsi"/>
          <w:highlight w:val="cyan"/>
          <w:u w:val="single"/>
        </w:rPr>
        <w:t>We need</w:t>
      </w:r>
      <w:r w:rsidRPr="00E94657">
        <w:rPr>
          <w:rFonts w:asciiTheme="minorHAnsi" w:hAnsiTheme="minorHAnsi" w:cstheme="minorHAnsi"/>
          <w:u w:val="single"/>
        </w:rPr>
        <w:t xml:space="preserve"> a </w:t>
      </w:r>
      <w:r w:rsidRPr="00E94657">
        <w:rPr>
          <w:rFonts w:asciiTheme="minorHAnsi" w:hAnsiTheme="minorHAnsi" w:cstheme="minorHAnsi"/>
          <w:highlight w:val="cyan"/>
          <w:u w:val="single"/>
        </w:rPr>
        <w:t>theoretical analysis</w:t>
      </w:r>
      <w:r w:rsidRPr="00E94657">
        <w:rPr>
          <w:rFonts w:asciiTheme="minorHAnsi" w:hAnsiTheme="minorHAnsi" w:cstheme="minorHAnsi"/>
          <w:sz w:val="16"/>
        </w:rPr>
        <w:t xml:space="preserve"> that helps us </w:t>
      </w:r>
      <w:r w:rsidRPr="00E94657">
        <w:rPr>
          <w:rFonts w:asciiTheme="minorHAnsi" w:hAnsiTheme="minorHAnsi" w:cstheme="minorHAnsi"/>
          <w:highlight w:val="cyan"/>
          <w:u w:val="single"/>
        </w:rPr>
        <w:t>to</w:t>
      </w:r>
      <w:r w:rsidRPr="00E94657">
        <w:rPr>
          <w:rFonts w:asciiTheme="minorHAnsi" w:hAnsiTheme="minorHAnsi" w:cstheme="minorHAnsi"/>
          <w:sz w:val="16"/>
        </w:rPr>
        <w:t xml:space="preserve"> understand and </w:t>
      </w:r>
      <w:r w:rsidRPr="00E94657">
        <w:rPr>
          <w:rFonts w:asciiTheme="minorHAnsi" w:hAnsiTheme="minorHAnsi" w:cstheme="minorHAnsi"/>
          <w:highlight w:val="cyan"/>
          <w:u w:val="single"/>
        </w:rPr>
        <w:t>explain</w:t>
      </w:r>
      <w:r w:rsidRPr="00E94657">
        <w:rPr>
          <w:rFonts w:asciiTheme="minorHAnsi" w:hAnsiTheme="minorHAnsi" w:cstheme="minorHAnsi"/>
          <w:u w:val="single"/>
        </w:rPr>
        <w:t xml:space="preserve"> the system</w:t>
      </w:r>
      <w:r w:rsidRPr="00E94657">
        <w:rPr>
          <w:rFonts w:asciiTheme="minorHAnsi" w:hAnsiTheme="minorHAnsi" w:cstheme="minorHAnsi"/>
          <w:sz w:val="16"/>
        </w:rPr>
        <w:t xml:space="preserve"> that we find ourselves in – </w:t>
      </w:r>
      <w:r w:rsidRPr="00E94657">
        <w:rPr>
          <w:rFonts w:asciiTheme="minorHAnsi" w:hAnsiTheme="minorHAnsi" w:cstheme="minorHAnsi"/>
          <w:u w:val="single"/>
        </w:rPr>
        <w:t xml:space="preserve">global </w:t>
      </w:r>
      <w:r w:rsidRPr="00E94657">
        <w:rPr>
          <w:rFonts w:asciiTheme="minorHAnsi" w:hAnsiTheme="minorHAnsi" w:cstheme="minorHAnsi"/>
          <w:highlight w:val="cyan"/>
          <w:u w:val="single"/>
        </w:rPr>
        <w:t>capitalism</w:t>
      </w:r>
      <w:r w:rsidRPr="00E94657">
        <w:rPr>
          <w:rFonts w:asciiTheme="minorHAnsi" w:hAnsiTheme="minorHAnsi" w:cstheme="minorHAnsi"/>
          <w:u w:val="single"/>
        </w:rPr>
        <w:t>, with all it</w:t>
      </w:r>
      <w:r w:rsidRPr="00E94657">
        <w:rPr>
          <w:rFonts w:asciiTheme="minorHAnsi" w:hAnsiTheme="minorHAnsi" w:cstheme="minorHAnsi"/>
          <w:highlight w:val="cyan"/>
          <w:u w:val="single"/>
        </w:rPr>
        <w:t>s injustice, inequality,</w:t>
      </w:r>
      <w:r w:rsidRPr="00E94657">
        <w:rPr>
          <w:rFonts w:asciiTheme="minorHAnsi" w:hAnsiTheme="minorHAnsi" w:cstheme="minorHAnsi"/>
          <w:u w:val="single"/>
        </w:rPr>
        <w:t xml:space="preserve"> cruelty, </w:t>
      </w:r>
      <w:r w:rsidRPr="00E94657">
        <w:rPr>
          <w:rFonts w:asciiTheme="minorHAnsi" w:hAnsiTheme="minorHAnsi" w:cstheme="minorHAnsi"/>
          <w:highlight w:val="cyan"/>
          <w:u w:val="single"/>
        </w:rPr>
        <w:t>suffering and death</w:t>
      </w:r>
      <w:r w:rsidRPr="00E94657">
        <w:rPr>
          <w:rFonts w:asciiTheme="minorHAnsi" w:hAnsiTheme="minorHAnsi" w:cstheme="minorHAnsi"/>
          <w:sz w:val="16"/>
        </w:rPr>
        <w:t xml:space="preserve"> – and </w:t>
      </w:r>
      <w:r w:rsidRPr="00E94657">
        <w:rPr>
          <w:rFonts w:asciiTheme="minorHAnsi" w:hAnsiTheme="minorHAnsi" w:cstheme="minorHAnsi"/>
          <w:u w:val="single"/>
        </w:rPr>
        <w:t>an</w:t>
      </w:r>
      <w:r w:rsidRPr="00E94657">
        <w:rPr>
          <w:rFonts w:asciiTheme="minorHAnsi" w:hAnsiTheme="minorHAnsi" w:cstheme="minorHAnsi"/>
          <w:sz w:val="16"/>
        </w:rPr>
        <w:t xml:space="preserve"> Open </w:t>
      </w:r>
      <w:r w:rsidRPr="00E94657">
        <w:rPr>
          <w:rFonts w:asciiTheme="minorHAnsi" w:hAnsiTheme="minorHAnsi" w:cstheme="minorHAnsi"/>
          <w:u w:val="single"/>
        </w:rPr>
        <w:t xml:space="preserve">Marxist theoretical analysis provides us </w:t>
      </w:r>
      <w:r w:rsidRPr="00E94657">
        <w:rPr>
          <w:rFonts w:asciiTheme="minorHAnsi" w:hAnsiTheme="minorHAnsi" w:cstheme="minorHAnsi"/>
          <w:highlight w:val="cyan"/>
          <w:u w:val="single"/>
        </w:rPr>
        <w:t>with this</w:t>
      </w:r>
      <w:r w:rsidRPr="00E94657">
        <w:rPr>
          <w:rFonts w:asciiTheme="minorHAnsi" w:hAnsiTheme="minorHAnsi" w:cstheme="minorHAnsi"/>
          <w:sz w:val="16"/>
        </w:rPr>
        <w:t xml:space="preserve">, in my view. Once we have </w:t>
      </w:r>
      <w:r w:rsidRPr="00E94657">
        <w:rPr>
          <w:rFonts w:asciiTheme="minorHAnsi" w:hAnsiTheme="minorHAnsi" w:cstheme="minorHAnsi"/>
          <w:u w:val="single"/>
        </w:rPr>
        <w:t>this understanding</w:t>
      </w:r>
      <w:r w:rsidRPr="00E94657">
        <w:rPr>
          <w:rFonts w:asciiTheme="minorHAnsi" w:hAnsiTheme="minorHAnsi" w:cstheme="minorHAnsi"/>
          <w:sz w:val="16"/>
        </w:rPr>
        <w:t xml:space="preserve">, </w:t>
      </w:r>
      <w:r w:rsidRPr="00E94657">
        <w:rPr>
          <w:rFonts w:asciiTheme="minorHAnsi" w:hAnsiTheme="minorHAnsi" w:cstheme="minorHAnsi"/>
          <w:highlight w:val="cyan"/>
          <w:u w:val="single"/>
        </w:rPr>
        <w:t>we can</w:t>
      </w:r>
      <w:r w:rsidRPr="00E94657">
        <w:rPr>
          <w:rFonts w:asciiTheme="minorHAnsi" w:hAnsiTheme="minorHAnsi" w:cstheme="minorHAnsi"/>
          <w:sz w:val="16"/>
        </w:rPr>
        <w:t xml:space="preserve"> then </w:t>
      </w:r>
      <w:r w:rsidRPr="00E94657">
        <w:rPr>
          <w:rFonts w:asciiTheme="minorHAnsi" w:hAnsiTheme="minorHAnsi" w:cstheme="minorHAnsi"/>
          <w:highlight w:val="cyan"/>
          <w:u w:val="single"/>
        </w:rPr>
        <w:t>endeavour to create a better</w:t>
      </w:r>
      <w:r w:rsidRPr="00E94657">
        <w:rPr>
          <w:rFonts w:asciiTheme="minorHAnsi" w:hAnsiTheme="minorHAnsi" w:cstheme="minorHAnsi"/>
          <w:u w:val="single"/>
        </w:rPr>
        <w:t xml:space="preserve">, kinder and a fairer social, economic and political </w:t>
      </w:r>
      <w:r w:rsidRPr="00E94657">
        <w:rPr>
          <w:rFonts w:asciiTheme="minorHAnsi" w:hAnsiTheme="minorHAnsi" w:cstheme="minorHAnsi"/>
          <w:highlight w:val="cyan"/>
          <w:u w:val="single"/>
        </w:rPr>
        <w:t>system</w:t>
      </w:r>
      <w:r w:rsidRPr="00E94657">
        <w:rPr>
          <w:rFonts w:asciiTheme="minorHAnsi" w:hAnsiTheme="minorHAnsi" w:cstheme="minorHAnsi"/>
          <w:sz w:val="16"/>
        </w:rPr>
        <w:t xml:space="preserve"> – one that is </w:t>
      </w:r>
      <w:r w:rsidRPr="00E94657">
        <w:rPr>
          <w:rFonts w:asciiTheme="minorHAnsi" w:hAnsiTheme="minorHAnsi" w:cstheme="minorHAnsi"/>
          <w:highlight w:val="cyan"/>
          <w:u w:val="single"/>
        </w:rPr>
        <w:t>based on human</w:t>
      </w:r>
      <w:r w:rsidRPr="00E94657">
        <w:rPr>
          <w:rFonts w:asciiTheme="minorHAnsi" w:hAnsiTheme="minorHAnsi" w:cstheme="minorHAnsi"/>
          <w:u w:val="single"/>
        </w:rPr>
        <w:t xml:space="preserve"> wants and </w:t>
      </w:r>
      <w:r w:rsidRPr="00E94657">
        <w:rPr>
          <w:rFonts w:asciiTheme="minorHAnsi" w:hAnsiTheme="minorHAnsi" w:cstheme="minorHAnsi"/>
          <w:highlight w:val="cyan"/>
          <w:u w:val="single"/>
        </w:rPr>
        <w:t>needs</w:t>
      </w:r>
      <w:r w:rsidRPr="00E94657">
        <w:rPr>
          <w:rFonts w:asciiTheme="minorHAnsi" w:hAnsiTheme="minorHAnsi" w:cstheme="minorHAnsi"/>
          <w:sz w:val="16"/>
        </w:rPr>
        <w:t xml:space="preserve"> and one </w:t>
      </w:r>
      <w:r w:rsidRPr="00E94657">
        <w:rPr>
          <w:rFonts w:asciiTheme="minorHAnsi" w:hAnsiTheme="minorHAnsi" w:cstheme="minorHAnsi"/>
          <w:u w:val="single"/>
        </w:rPr>
        <w:t>that</w:t>
      </w:r>
      <w:r w:rsidRPr="00E94657">
        <w:rPr>
          <w:rFonts w:asciiTheme="minorHAnsi" w:hAnsiTheme="minorHAnsi" w:cstheme="minorHAnsi"/>
          <w:sz w:val="16"/>
        </w:rPr>
        <w:t xml:space="preserve"> will enable humans to </w:t>
      </w:r>
      <w:r w:rsidRPr="00E94657">
        <w:rPr>
          <w:rFonts w:asciiTheme="minorHAnsi" w:hAnsiTheme="minorHAnsi" w:cstheme="minorHAnsi"/>
          <w:u w:val="single"/>
        </w:rPr>
        <w:t xml:space="preserve">find </w:t>
      </w:r>
      <w:r w:rsidRPr="00E94657">
        <w:rPr>
          <w:rFonts w:asciiTheme="minorHAnsi" w:hAnsiTheme="minorHAnsi" w:cstheme="minorHAnsi"/>
          <w:highlight w:val="cyan"/>
          <w:u w:val="single"/>
        </w:rPr>
        <w:t>selfexpression and fulfilment</w:t>
      </w:r>
      <w:r w:rsidRPr="00E94657">
        <w:rPr>
          <w:rFonts w:asciiTheme="minorHAnsi" w:hAnsiTheme="minorHAnsi" w:cstheme="minorHAnsi"/>
          <w:u w:val="single"/>
        </w:rPr>
        <w:t xml:space="preserve">, </w:t>
      </w:r>
      <w:r w:rsidRPr="00E94657">
        <w:rPr>
          <w:rFonts w:asciiTheme="minorHAnsi" w:hAnsiTheme="minorHAnsi" w:cstheme="minorHAnsi"/>
          <w:highlight w:val="cyan"/>
          <w:u w:val="single"/>
        </w:rPr>
        <w:t>rather than</w:t>
      </w:r>
      <w:r w:rsidRPr="00E94657">
        <w:rPr>
          <w:rFonts w:asciiTheme="minorHAnsi" w:hAnsiTheme="minorHAnsi" w:cstheme="minorHAnsi"/>
          <w:u w:val="single"/>
        </w:rPr>
        <w:t xml:space="preserve"> a system </w:t>
      </w:r>
      <w:r w:rsidRPr="00E94657">
        <w:rPr>
          <w:rFonts w:asciiTheme="minorHAnsi" w:hAnsiTheme="minorHAnsi" w:cstheme="minorHAnsi"/>
          <w:sz w:val="16"/>
        </w:rPr>
        <w:t xml:space="preserve">that is </w:t>
      </w:r>
      <w:r w:rsidRPr="00E94657">
        <w:rPr>
          <w:rFonts w:asciiTheme="minorHAnsi" w:hAnsiTheme="minorHAnsi" w:cstheme="minorHAnsi"/>
          <w:u w:val="single"/>
        </w:rPr>
        <w:t>based on the exploitation, alienation and objectification of labour</w:t>
      </w:r>
      <w:r w:rsidRPr="00E94657">
        <w:rPr>
          <w:rFonts w:asciiTheme="minorHAnsi" w:hAnsiTheme="minorHAnsi" w:cstheme="minorHAnsi"/>
          <w:sz w:val="16"/>
        </w:rPr>
        <w:t xml:space="preserve">, value-creation </w:t>
      </w:r>
      <w:r w:rsidRPr="00E94657">
        <w:rPr>
          <w:rFonts w:asciiTheme="minorHAnsi" w:hAnsiTheme="minorHAnsi" w:cstheme="minorHAnsi"/>
          <w:u w:val="single"/>
        </w:rPr>
        <w:t xml:space="preserve">and </w:t>
      </w:r>
      <w:r w:rsidRPr="00E94657">
        <w:rPr>
          <w:rFonts w:asciiTheme="minorHAnsi" w:hAnsiTheme="minorHAnsi" w:cstheme="minorHAnsi"/>
          <w:highlight w:val="cyan"/>
          <w:u w:val="single"/>
        </w:rPr>
        <w:t>the never-ending drive to increase profit</w:t>
      </w:r>
      <w:r w:rsidRPr="00E94657">
        <w:rPr>
          <w:rFonts w:asciiTheme="minorHAnsi" w:hAnsiTheme="minorHAnsi" w:cstheme="minorHAnsi"/>
          <w:u w:val="single"/>
        </w:rPr>
        <w:t xml:space="preserve"> margin</w:t>
      </w:r>
      <w:r w:rsidRPr="00E94657">
        <w:rPr>
          <w:rFonts w:asciiTheme="minorHAnsi" w:hAnsiTheme="minorHAnsi" w:cstheme="minorHAnsi"/>
          <w:highlight w:val="cyan"/>
          <w:u w:val="single"/>
        </w:rPr>
        <w:t>s</w:t>
      </w:r>
      <w:r w:rsidRPr="00E94657">
        <w:rPr>
          <w:rFonts w:asciiTheme="minorHAnsi" w:hAnsiTheme="minorHAnsi" w:cstheme="minorHAnsi"/>
          <w:sz w:val="16"/>
        </w:rPr>
        <w:t>.</w:t>
      </w:r>
    </w:p>
    <w:p w14:paraId="3B22CADE" w14:textId="77777777" w:rsidR="005B513B" w:rsidRPr="00E94657" w:rsidRDefault="005B513B" w:rsidP="005B513B">
      <w:pPr>
        <w:rPr>
          <w:rFonts w:asciiTheme="minorHAnsi" w:hAnsiTheme="minorHAnsi" w:cstheme="minorHAnsi"/>
        </w:rPr>
      </w:pPr>
    </w:p>
    <w:p w14:paraId="40CD7327" w14:textId="77777777" w:rsidR="005B513B" w:rsidRPr="00E94657" w:rsidRDefault="005B513B" w:rsidP="005B513B">
      <w:pPr>
        <w:pStyle w:val="Heading4"/>
        <w:rPr>
          <w:rFonts w:asciiTheme="minorHAnsi" w:hAnsiTheme="minorHAnsi" w:cstheme="minorHAnsi"/>
        </w:rPr>
      </w:pPr>
      <w:r w:rsidRPr="00E94657">
        <w:rPr>
          <w:rFonts w:asciiTheme="minorHAnsi" w:hAnsiTheme="minorHAnsi" w:cstheme="minorHAnsi"/>
        </w:rPr>
        <w:t>Through Big Pharma, capitalism has created and justified a system of exploitation of our very bodies through capitalizing off of human suffering.</w:t>
      </w:r>
    </w:p>
    <w:p w14:paraId="24C7641B" w14:textId="77777777" w:rsidR="005B513B" w:rsidRPr="00E94657" w:rsidRDefault="005B513B" w:rsidP="005B513B">
      <w:pPr>
        <w:rPr>
          <w:rFonts w:asciiTheme="minorHAnsi" w:hAnsiTheme="minorHAnsi" w:cstheme="minorHAnsi"/>
        </w:rPr>
      </w:pPr>
      <w:r w:rsidRPr="00E94657">
        <w:rPr>
          <w:rStyle w:val="Style13ptBold"/>
          <w:rFonts w:asciiTheme="minorHAnsi" w:hAnsiTheme="minorHAnsi" w:cstheme="minorHAnsi"/>
        </w:rPr>
        <w:t>Mehta 14</w:t>
      </w:r>
      <w:r w:rsidRPr="00E94657">
        <w:rPr>
          <w:rFonts w:asciiTheme="minorHAnsi" w:hAnsiTheme="minorHAnsi" w:cstheme="minorHAnsi"/>
        </w:rPr>
        <w:t xml:space="preserve"> [Akansha Mehta, Akansha Mehta is currently pursuing B.A. LL.B (Hons) from Dr. RML National Law University, Lucknow, India. She is also the founder of the NGO “Association for Medical Accessibility and Law” (AMAL). She is a columnist in the leading Indian newspaper- The Pioneer and a contributor at </w:t>
      </w:r>
      <w:hyperlink r:id="rId51" w:history="1">
        <w:r w:rsidRPr="00E94657">
          <w:rPr>
            <w:rStyle w:val="Hyperlink"/>
            <w:rFonts w:asciiTheme="minorHAnsi" w:hAnsiTheme="minorHAnsi" w:cstheme="minorHAnsi"/>
            <w:color w:val="000000"/>
            <w:u w:val="single"/>
          </w:rPr>
          <w:t>Medicalblog</w:t>
        </w:r>
      </w:hyperlink>
      <w:r w:rsidRPr="00E94657">
        <w:rPr>
          <w:rFonts w:asciiTheme="minorHAnsi" w:hAnsiTheme="minorHAnsi" w:cstheme="minorHAnsi"/>
        </w:rPr>
        <w:t> and </w:t>
      </w:r>
      <w:hyperlink r:id="rId52" w:history="1">
        <w:r w:rsidRPr="00E94657">
          <w:rPr>
            <w:rStyle w:val="Hyperlink"/>
            <w:rFonts w:asciiTheme="minorHAnsi" w:hAnsiTheme="minorHAnsi" w:cstheme="minorHAnsi"/>
            <w:color w:val="000000"/>
            <w:u w:val="single"/>
          </w:rPr>
          <w:t>Ipleaders</w:t>
        </w:r>
      </w:hyperlink>
      <w:r w:rsidRPr="00E94657">
        <w:rPr>
          <w:rFonts w:asciiTheme="minorHAnsi" w:hAnsiTheme="minorHAnsi" w:cstheme="minorHAnsi"/>
        </w:rPr>
        <w:t>. She is presently engaged with the Eastern Book Company as a legal researcher, LSE, “Patenting of life-saving drugs has created a global health crisis where human life has become a commercial commodity.” August 6</w:t>
      </w:r>
      <w:r w:rsidRPr="00E94657">
        <w:rPr>
          <w:rFonts w:asciiTheme="minorHAnsi" w:hAnsiTheme="minorHAnsi" w:cstheme="minorHAnsi"/>
          <w:vertAlign w:val="superscript"/>
        </w:rPr>
        <w:t>th</w:t>
      </w:r>
      <w:r w:rsidRPr="00E94657">
        <w:rPr>
          <w:rFonts w:asciiTheme="minorHAnsi" w:hAnsiTheme="minorHAnsi" w:cstheme="minorHAnsi"/>
        </w:rPr>
        <w:t xml:space="preserve">, 2014, </w:t>
      </w:r>
      <w:hyperlink r:id="rId53" w:history="1">
        <w:r w:rsidRPr="00E94657">
          <w:rPr>
            <w:rStyle w:val="Hyperlink"/>
            <w:rFonts w:asciiTheme="minorHAnsi" w:hAnsiTheme="minorHAnsi" w:cstheme="minorHAnsi"/>
            <w:color w:val="000000"/>
            <w:u w:val="single"/>
          </w:rPr>
          <w:t>https://blogs.lse.ac.uk/impactofsocialsciences/2014/08/06/the-morality-of-patenting-life-saving-drugs/]/</w:t>
        </w:r>
      </w:hyperlink>
      <w:r w:rsidRPr="00E94657">
        <w:rPr>
          <w:rFonts w:asciiTheme="minorHAnsi" w:hAnsiTheme="minorHAnsi" w:cstheme="minorHAnsi"/>
        </w:rPr>
        <w:t xml:space="preserve"> lm</w:t>
      </w:r>
    </w:p>
    <w:p w14:paraId="1058177C" w14:textId="77777777" w:rsidR="005B513B" w:rsidRPr="00E94657" w:rsidRDefault="005B513B" w:rsidP="005B513B">
      <w:pPr>
        <w:rPr>
          <w:rFonts w:asciiTheme="minorHAnsi" w:hAnsiTheme="minorHAnsi" w:cstheme="minorHAnsi"/>
          <w:sz w:val="16"/>
        </w:rPr>
      </w:pPr>
      <w:r w:rsidRPr="00E94657">
        <w:rPr>
          <w:rFonts w:asciiTheme="minorHAnsi" w:hAnsiTheme="minorHAnsi" w:cstheme="minorHAnsi"/>
          <w:sz w:val="16"/>
        </w:rPr>
        <w:t xml:space="preserve">The concept of </w:t>
      </w:r>
      <w:r w:rsidRPr="00E94657">
        <w:rPr>
          <w:rFonts w:asciiTheme="minorHAnsi" w:hAnsiTheme="minorHAnsi" w:cstheme="minorHAnsi"/>
          <w:highlight w:val="cyan"/>
          <w:u w:val="single"/>
        </w:rPr>
        <w:t>i</w:t>
      </w:r>
      <w:r w:rsidRPr="00E94657">
        <w:rPr>
          <w:rFonts w:asciiTheme="minorHAnsi" w:hAnsiTheme="minorHAnsi" w:cstheme="minorHAnsi"/>
          <w:u w:val="single"/>
        </w:rPr>
        <w:t xml:space="preserve">ntellectual </w:t>
      </w:r>
      <w:r w:rsidRPr="00E94657">
        <w:rPr>
          <w:rFonts w:asciiTheme="minorHAnsi" w:hAnsiTheme="minorHAnsi" w:cstheme="minorHAnsi"/>
          <w:highlight w:val="cyan"/>
          <w:u w:val="single"/>
        </w:rPr>
        <w:t>p</w:t>
      </w:r>
      <w:r w:rsidRPr="00E94657">
        <w:rPr>
          <w:rFonts w:asciiTheme="minorHAnsi" w:hAnsiTheme="minorHAnsi" w:cstheme="minorHAnsi"/>
          <w:u w:val="single"/>
        </w:rPr>
        <w:t xml:space="preserve">roperty rights </w:t>
      </w:r>
      <w:r w:rsidRPr="00E94657">
        <w:rPr>
          <w:rFonts w:asciiTheme="minorHAnsi" w:hAnsiTheme="minorHAnsi" w:cstheme="minorHAnsi"/>
          <w:highlight w:val="cyan"/>
          <w:u w:val="single"/>
        </w:rPr>
        <w:t>is</w:t>
      </w:r>
      <w:r w:rsidRPr="00E94657">
        <w:rPr>
          <w:rFonts w:asciiTheme="minorHAnsi" w:hAnsiTheme="minorHAnsi" w:cstheme="minorHAnsi"/>
          <w:u w:val="single"/>
        </w:rPr>
        <w:t xml:space="preserve"> deeply </w:t>
      </w:r>
      <w:r w:rsidRPr="00E94657">
        <w:rPr>
          <w:rFonts w:asciiTheme="minorHAnsi" w:hAnsiTheme="minorHAnsi" w:cstheme="minorHAnsi"/>
          <w:highlight w:val="cyan"/>
          <w:u w:val="single"/>
        </w:rPr>
        <w:t>rooted in the philosoph[y]</w:t>
      </w:r>
      <w:r w:rsidRPr="00E94657">
        <w:rPr>
          <w:rFonts w:asciiTheme="minorHAnsi" w:hAnsiTheme="minorHAnsi" w:cstheme="minorHAnsi"/>
          <w:u w:val="single"/>
        </w:rPr>
        <w:t xml:space="preserve">ical foundations </w:t>
      </w:r>
      <w:r w:rsidRPr="00E94657">
        <w:rPr>
          <w:rFonts w:asciiTheme="minorHAnsi" w:hAnsiTheme="minorHAnsi" w:cstheme="minorHAnsi"/>
          <w:highlight w:val="cyan"/>
          <w:u w:val="single"/>
        </w:rPr>
        <w:t>of capitalism</w:t>
      </w:r>
      <w:r w:rsidRPr="00E94657">
        <w:rPr>
          <w:rFonts w:asciiTheme="minorHAnsi" w:hAnsiTheme="minorHAnsi" w:cstheme="minorHAnsi"/>
          <w:u w:val="single"/>
        </w:rPr>
        <w:t>.</w:t>
      </w:r>
      <w:r w:rsidRPr="00E94657">
        <w:rPr>
          <w:rFonts w:asciiTheme="minorHAnsi" w:hAnsiTheme="minorHAnsi" w:cstheme="minorHAnsi"/>
          <w:sz w:val="16"/>
        </w:rPr>
        <w:t xml:space="preserve"> The basic tenants of </w:t>
      </w:r>
      <w:r w:rsidRPr="00E94657">
        <w:rPr>
          <w:rFonts w:asciiTheme="minorHAnsi" w:hAnsiTheme="minorHAnsi" w:cstheme="minorHAnsi"/>
          <w:highlight w:val="cyan"/>
          <w:u w:val="single"/>
        </w:rPr>
        <w:t xml:space="preserve">this </w:t>
      </w:r>
      <w:r w:rsidRPr="00E94657">
        <w:rPr>
          <w:rFonts w:asciiTheme="minorHAnsi" w:hAnsiTheme="minorHAnsi" w:cstheme="minorHAnsi"/>
          <w:u w:val="single"/>
        </w:rPr>
        <w:t>philosophy make it incumbent on governments to</w:t>
      </w:r>
      <w:r w:rsidRPr="00E94657">
        <w:rPr>
          <w:rFonts w:asciiTheme="minorHAnsi" w:hAnsiTheme="minorHAnsi" w:cstheme="minorHAnsi"/>
          <w:sz w:val="16"/>
        </w:rPr>
        <w:t xml:space="preserve"> foster free enterprise and </w:t>
      </w:r>
      <w:r w:rsidRPr="00E94657">
        <w:rPr>
          <w:rFonts w:asciiTheme="minorHAnsi" w:hAnsiTheme="minorHAnsi" w:cstheme="minorHAnsi"/>
          <w:highlight w:val="cyan"/>
          <w:u w:val="single"/>
        </w:rPr>
        <w:t xml:space="preserve">act as a protector </w:t>
      </w:r>
      <w:r w:rsidRPr="00E94657">
        <w:rPr>
          <w:rFonts w:asciiTheme="minorHAnsi" w:hAnsiTheme="minorHAnsi" w:cstheme="minorHAnsi"/>
          <w:u w:val="single"/>
        </w:rPr>
        <w:t xml:space="preserve">of private properties including </w:t>
      </w:r>
      <w:r w:rsidRPr="00E94657">
        <w:rPr>
          <w:rFonts w:asciiTheme="minorHAnsi" w:hAnsiTheme="minorHAnsi" w:cstheme="minorHAnsi"/>
          <w:highlight w:val="cyan"/>
          <w:u w:val="single"/>
        </w:rPr>
        <w:t>i</w:t>
      </w:r>
      <w:r w:rsidRPr="00E94657">
        <w:rPr>
          <w:rFonts w:asciiTheme="minorHAnsi" w:hAnsiTheme="minorHAnsi" w:cstheme="minorHAnsi"/>
          <w:u w:val="single"/>
        </w:rPr>
        <w:t>ntellectual ones</w:t>
      </w:r>
      <w:r w:rsidRPr="00E94657">
        <w:rPr>
          <w:rFonts w:asciiTheme="minorHAnsi" w:hAnsiTheme="minorHAnsi" w:cstheme="minorHAnsi"/>
          <w:sz w:val="16"/>
        </w:rPr>
        <w:t xml:space="preserve">. </w:t>
      </w:r>
      <w:r w:rsidRPr="00E94657">
        <w:rPr>
          <w:rFonts w:asciiTheme="minorHAnsi" w:hAnsiTheme="minorHAnsi" w:cstheme="minorHAnsi"/>
          <w:u w:val="single"/>
        </w:rPr>
        <w:t xml:space="preserve">Right to </w:t>
      </w:r>
      <w:r w:rsidRPr="00E94657">
        <w:rPr>
          <w:rFonts w:asciiTheme="minorHAnsi" w:hAnsiTheme="minorHAnsi" w:cstheme="minorHAnsi"/>
          <w:highlight w:val="cyan"/>
          <w:u w:val="single"/>
        </w:rPr>
        <w:t>p</w:t>
      </w:r>
      <w:r w:rsidRPr="00E94657">
        <w:rPr>
          <w:rFonts w:asciiTheme="minorHAnsi" w:hAnsiTheme="minorHAnsi" w:cstheme="minorHAnsi"/>
          <w:u w:val="single"/>
        </w:rPr>
        <w:t>roperty is considered essential for individual</w:t>
      </w:r>
      <w:r w:rsidRPr="00E94657">
        <w:rPr>
          <w:rFonts w:asciiTheme="minorHAnsi" w:hAnsiTheme="minorHAnsi" w:cstheme="minorHAnsi"/>
          <w:sz w:val="16"/>
        </w:rPr>
        <w:t xml:space="preserve"> and societies to attain their ultimate potentials and fulfilments. Unfortunately, </w:t>
      </w:r>
      <w:r w:rsidRPr="00E94657">
        <w:rPr>
          <w:rFonts w:asciiTheme="minorHAnsi" w:hAnsiTheme="minorHAnsi" w:cstheme="minorHAnsi"/>
          <w:u w:val="single"/>
        </w:rPr>
        <w:t>applications of the same principles in</w:t>
      </w:r>
      <w:r w:rsidRPr="00E94657">
        <w:rPr>
          <w:rFonts w:asciiTheme="minorHAnsi" w:hAnsiTheme="minorHAnsi" w:cstheme="minorHAnsi"/>
          <w:sz w:val="16"/>
        </w:rPr>
        <w:t xml:space="preserve"> global </w:t>
      </w:r>
      <w:r w:rsidRPr="00E94657">
        <w:rPr>
          <w:rFonts w:asciiTheme="minorHAnsi" w:hAnsiTheme="minorHAnsi" w:cstheme="minorHAnsi"/>
          <w:highlight w:val="cyan"/>
          <w:u w:val="single"/>
        </w:rPr>
        <w:t>pharmaceutical</w:t>
      </w:r>
      <w:r w:rsidRPr="00E94657">
        <w:rPr>
          <w:rFonts w:asciiTheme="minorHAnsi" w:hAnsiTheme="minorHAnsi" w:cstheme="minorHAnsi"/>
          <w:sz w:val="16"/>
        </w:rPr>
        <w:t xml:space="preserve"> research and development (</w:t>
      </w:r>
      <w:r w:rsidRPr="00E94657">
        <w:rPr>
          <w:rFonts w:asciiTheme="minorHAnsi" w:hAnsiTheme="minorHAnsi" w:cstheme="minorHAnsi"/>
          <w:u w:val="single"/>
        </w:rPr>
        <w:t>R&amp;D</w:t>
      </w:r>
      <w:r w:rsidRPr="00E94657">
        <w:rPr>
          <w:rFonts w:asciiTheme="minorHAnsi" w:hAnsiTheme="minorHAnsi" w:cstheme="minorHAnsi"/>
          <w:sz w:val="16"/>
        </w:rPr>
        <w:t xml:space="preserve">) </w:t>
      </w:r>
      <w:r w:rsidRPr="00E94657">
        <w:rPr>
          <w:rFonts w:asciiTheme="minorHAnsi" w:hAnsiTheme="minorHAnsi" w:cstheme="minorHAnsi"/>
          <w:u w:val="single"/>
        </w:rPr>
        <w:t xml:space="preserve">have metamorphosed into a system that </w:t>
      </w:r>
      <w:r w:rsidRPr="00E94657">
        <w:rPr>
          <w:rFonts w:asciiTheme="minorHAnsi" w:hAnsiTheme="minorHAnsi" w:cstheme="minorHAnsi"/>
          <w:highlight w:val="cyan"/>
          <w:u w:val="single"/>
        </w:rPr>
        <w:t>is causing misery and death</w:t>
      </w:r>
      <w:r w:rsidRPr="00E94657">
        <w:rPr>
          <w:rFonts w:asciiTheme="minorHAnsi" w:hAnsiTheme="minorHAnsi" w:cstheme="minorHAnsi"/>
          <w:u w:val="single"/>
        </w:rPr>
        <w:t xml:space="preserve"> to</w:t>
      </w:r>
      <w:r w:rsidRPr="00E94657">
        <w:rPr>
          <w:rFonts w:asciiTheme="minorHAnsi" w:hAnsiTheme="minorHAnsi" w:cstheme="minorHAnsi"/>
          <w:sz w:val="16"/>
        </w:rPr>
        <w:t xml:space="preserve"> a substantial part of </w:t>
      </w:r>
      <w:r w:rsidRPr="00E94657">
        <w:rPr>
          <w:rFonts w:asciiTheme="minorHAnsi" w:hAnsiTheme="minorHAnsi" w:cstheme="minorHAnsi"/>
          <w:u w:val="single"/>
        </w:rPr>
        <w:t>humanity</w:t>
      </w:r>
      <w:r w:rsidRPr="00E94657">
        <w:rPr>
          <w:rFonts w:asciiTheme="minorHAnsi" w:hAnsiTheme="minorHAnsi" w:cstheme="minorHAnsi"/>
          <w:sz w:val="16"/>
        </w:rPr>
        <w:t xml:space="preserve">. The irony of </w:t>
      </w:r>
      <w:r w:rsidRPr="00E94657">
        <w:rPr>
          <w:rFonts w:asciiTheme="minorHAnsi" w:hAnsiTheme="minorHAnsi" w:cstheme="minorHAnsi"/>
          <w:highlight w:val="cyan"/>
          <w:u w:val="single"/>
        </w:rPr>
        <w:t>patenting</w:t>
      </w:r>
      <w:r w:rsidRPr="00E94657">
        <w:rPr>
          <w:rFonts w:asciiTheme="minorHAnsi" w:hAnsiTheme="minorHAnsi" w:cstheme="minorHAnsi"/>
          <w:u w:val="single"/>
        </w:rPr>
        <w:t xml:space="preserve"> of pharmaceutical products</w:t>
      </w:r>
      <w:r w:rsidRPr="00E94657">
        <w:rPr>
          <w:rFonts w:asciiTheme="minorHAnsi" w:hAnsiTheme="minorHAnsi" w:cstheme="minorHAnsi"/>
          <w:sz w:val="16"/>
        </w:rPr>
        <w:t xml:space="preserve"> through private </w:t>
      </w:r>
      <w:r w:rsidRPr="00E94657">
        <w:rPr>
          <w:rFonts w:asciiTheme="minorHAnsi" w:hAnsiTheme="minorHAnsi" w:cstheme="minorHAnsi"/>
          <w:sz w:val="16"/>
        </w:rPr>
        <w:lastRenderedPageBreak/>
        <w:t xml:space="preserve">R&amp;D is that while incentivising research it </w:t>
      </w:r>
      <w:r w:rsidRPr="00E94657">
        <w:rPr>
          <w:rFonts w:asciiTheme="minorHAnsi" w:hAnsiTheme="minorHAnsi" w:cstheme="minorHAnsi"/>
          <w:u w:val="single"/>
        </w:rPr>
        <w:t xml:space="preserve">is </w:t>
      </w:r>
      <w:r w:rsidRPr="00E94657">
        <w:rPr>
          <w:rFonts w:asciiTheme="minorHAnsi" w:hAnsiTheme="minorHAnsi" w:cstheme="minorHAnsi"/>
          <w:highlight w:val="cyan"/>
          <w:u w:val="single"/>
        </w:rPr>
        <w:t>prevent</w:t>
      </w:r>
      <w:r w:rsidRPr="00E94657">
        <w:rPr>
          <w:rFonts w:asciiTheme="minorHAnsi" w:hAnsiTheme="minorHAnsi" w:cstheme="minorHAnsi"/>
          <w:u w:val="single"/>
        </w:rPr>
        <w:t xml:space="preserve">ing parallel </w:t>
      </w:r>
      <w:r w:rsidRPr="00E94657">
        <w:rPr>
          <w:rFonts w:asciiTheme="minorHAnsi" w:hAnsiTheme="minorHAnsi" w:cstheme="minorHAnsi"/>
          <w:highlight w:val="cyan"/>
          <w:u w:val="single"/>
        </w:rPr>
        <w:t>innovations and impeding</w:t>
      </w:r>
      <w:r w:rsidRPr="00E94657">
        <w:rPr>
          <w:rFonts w:asciiTheme="minorHAnsi" w:hAnsiTheme="minorHAnsi" w:cstheme="minorHAnsi"/>
          <w:u w:val="single"/>
        </w:rPr>
        <w:t xml:space="preserve"> the </w:t>
      </w:r>
      <w:r w:rsidRPr="00E94657">
        <w:rPr>
          <w:rFonts w:asciiTheme="minorHAnsi" w:hAnsiTheme="minorHAnsi" w:cstheme="minorHAnsi"/>
          <w:highlight w:val="cyan"/>
          <w:u w:val="single"/>
        </w:rPr>
        <w:t>benefit of</w:t>
      </w:r>
      <w:r w:rsidRPr="00E94657">
        <w:rPr>
          <w:rFonts w:asciiTheme="minorHAnsi" w:hAnsiTheme="minorHAnsi" w:cstheme="minorHAnsi"/>
          <w:u w:val="single"/>
        </w:rPr>
        <w:t xml:space="preserve"> new </w:t>
      </w:r>
      <w:r w:rsidRPr="00E94657">
        <w:rPr>
          <w:rFonts w:asciiTheme="minorHAnsi" w:hAnsiTheme="minorHAnsi" w:cstheme="minorHAnsi"/>
          <w:highlight w:val="cyan"/>
          <w:u w:val="single"/>
        </w:rPr>
        <w:t>discoveries</w:t>
      </w:r>
      <w:r w:rsidRPr="00E94657">
        <w:rPr>
          <w:rFonts w:asciiTheme="minorHAnsi" w:hAnsiTheme="minorHAnsi" w:cstheme="minorHAnsi"/>
          <w:sz w:val="16"/>
        </w:rPr>
        <w:t xml:space="preserve"> to reach the masses. </w:t>
      </w:r>
      <w:r w:rsidRPr="00E94657">
        <w:rPr>
          <w:rFonts w:asciiTheme="minorHAnsi" w:hAnsiTheme="minorHAnsi" w:cstheme="minorHAnsi"/>
          <w:highlight w:val="cyan"/>
          <w:u w:val="single"/>
        </w:rPr>
        <w:t>This</w:t>
      </w:r>
      <w:r w:rsidRPr="00E94657">
        <w:rPr>
          <w:rFonts w:asciiTheme="minorHAnsi" w:hAnsiTheme="minorHAnsi" w:cstheme="minorHAnsi"/>
          <w:sz w:val="16"/>
        </w:rPr>
        <w:t xml:space="preserve"> peculiar </w:t>
      </w:r>
      <w:r w:rsidRPr="00E94657">
        <w:rPr>
          <w:rFonts w:asciiTheme="minorHAnsi" w:hAnsiTheme="minorHAnsi" w:cstheme="minorHAnsi"/>
          <w:highlight w:val="cyan"/>
          <w:u w:val="single"/>
        </w:rPr>
        <w:t>dilemma remains locked in abstraction</w:t>
      </w:r>
      <w:r w:rsidRPr="00E94657">
        <w:rPr>
          <w:rFonts w:asciiTheme="minorHAnsi" w:hAnsiTheme="minorHAnsi" w:cstheme="minorHAnsi"/>
          <w:u w:val="single"/>
        </w:rPr>
        <w:t xml:space="preserve"> </w:t>
      </w:r>
      <w:r w:rsidRPr="00E94657">
        <w:rPr>
          <w:rFonts w:asciiTheme="minorHAnsi" w:hAnsiTheme="minorHAnsi" w:cstheme="minorHAnsi"/>
          <w:highlight w:val="cyan"/>
          <w:u w:val="single"/>
        </w:rPr>
        <w:t>which only</w:t>
      </w:r>
      <w:r w:rsidRPr="00E94657">
        <w:rPr>
          <w:rFonts w:asciiTheme="minorHAnsi" w:hAnsiTheme="minorHAnsi" w:cstheme="minorHAnsi"/>
          <w:sz w:val="16"/>
        </w:rPr>
        <w:t xml:space="preserve"> a cutting edge </w:t>
      </w:r>
      <w:r w:rsidRPr="00E94657">
        <w:rPr>
          <w:rFonts w:asciiTheme="minorHAnsi" w:hAnsiTheme="minorHAnsi" w:cstheme="minorHAnsi"/>
          <w:u w:val="single"/>
        </w:rPr>
        <w:t xml:space="preserve">academic </w:t>
      </w:r>
      <w:r w:rsidRPr="00E94657">
        <w:rPr>
          <w:rFonts w:asciiTheme="minorHAnsi" w:hAnsiTheme="minorHAnsi" w:cstheme="minorHAnsi"/>
          <w:highlight w:val="cyan"/>
          <w:u w:val="single"/>
        </w:rPr>
        <w:t>debate</w:t>
      </w:r>
      <w:r w:rsidRPr="00E94657">
        <w:rPr>
          <w:rFonts w:asciiTheme="minorHAnsi" w:hAnsiTheme="minorHAnsi" w:cstheme="minorHAnsi"/>
          <w:sz w:val="16"/>
        </w:rPr>
        <w:t xml:space="preserve"> through the growing open access movement </w:t>
      </w:r>
      <w:r w:rsidRPr="00E94657">
        <w:rPr>
          <w:rFonts w:asciiTheme="minorHAnsi" w:hAnsiTheme="minorHAnsi" w:cstheme="minorHAnsi"/>
          <w:highlight w:val="cyan"/>
          <w:u w:val="single"/>
        </w:rPr>
        <w:t>can</w:t>
      </w:r>
      <w:r w:rsidRPr="00E94657">
        <w:rPr>
          <w:rFonts w:asciiTheme="minorHAnsi" w:hAnsiTheme="minorHAnsi" w:cstheme="minorHAnsi"/>
          <w:u w:val="single"/>
        </w:rPr>
        <w:t xml:space="preserve"> re</w:t>
      </w:r>
      <w:r w:rsidRPr="00E94657">
        <w:rPr>
          <w:rFonts w:asciiTheme="minorHAnsi" w:hAnsiTheme="minorHAnsi" w:cstheme="minorHAnsi"/>
          <w:highlight w:val="cyan"/>
          <w:u w:val="single"/>
        </w:rPr>
        <w:t>solve</w:t>
      </w:r>
      <w:r w:rsidRPr="00E94657">
        <w:rPr>
          <w:rFonts w:asciiTheme="minorHAnsi" w:hAnsiTheme="minorHAnsi" w:cstheme="minorHAnsi"/>
          <w:sz w:val="16"/>
          <w:highlight w:val="cyan"/>
        </w:rPr>
        <w:t>.</w:t>
      </w:r>
    </w:p>
    <w:p w14:paraId="1E89A1F4" w14:textId="77777777" w:rsidR="005B513B" w:rsidRPr="00E94657" w:rsidRDefault="005B513B" w:rsidP="005B513B">
      <w:pPr>
        <w:rPr>
          <w:rFonts w:asciiTheme="minorHAnsi" w:hAnsiTheme="minorHAnsi" w:cstheme="minorHAnsi"/>
          <w:sz w:val="16"/>
        </w:rPr>
      </w:pPr>
      <w:r w:rsidRPr="00E94657">
        <w:rPr>
          <w:rFonts w:asciiTheme="minorHAnsi" w:hAnsiTheme="minorHAnsi" w:cstheme="minorHAnsi"/>
          <w:u w:val="single"/>
        </w:rPr>
        <w:t>High prices of</w:t>
      </w:r>
      <w:r w:rsidRPr="00E94657">
        <w:rPr>
          <w:rFonts w:asciiTheme="minorHAnsi" w:hAnsiTheme="minorHAnsi" w:cstheme="minorHAnsi"/>
          <w:sz w:val="16"/>
        </w:rPr>
        <w:t xml:space="preserve"> such drugs and </w:t>
      </w:r>
      <w:r w:rsidRPr="00E94657">
        <w:rPr>
          <w:rFonts w:asciiTheme="minorHAnsi" w:hAnsiTheme="minorHAnsi" w:cstheme="minorHAnsi"/>
          <w:u w:val="single"/>
        </w:rPr>
        <w:t>medicines can be attributed to the patenting system which allows</w:t>
      </w:r>
      <w:r w:rsidRPr="00E94657">
        <w:rPr>
          <w:rFonts w:asciiTheme="minorHAnsi" w:hAnsiTheme="minorHAnsi" w:cstheme="minorHAnsi"/>
          <w:sz w:val="16"/>
        </w:rPr>
        <w:t xml:space="preserve"> the drugs companies to gain a </w:t>
      </w:r>
      <w:r w:rsidRPr="00E94657">
        <w:rPr>
          <w:rFonts w:asciiTheme="minorHAnsi" w:hAnsiTheme="minorHAnsi" w:cstheme="minorHAnsi"/>
          <w:u w:val="single"/>
        </w:rPr>
        <w:t>monopoly over the production</w:t>
      </w:r>
      <w:r w:rsidRPr="00E94657">
        <w:rPr>
          <w:rFonts w:asciiTheme="minorHAnsi" w:hAnsiTheme="minorHAnsi" w:cstheme="minorHAnsi"/>
          <w:sz w:val="16"/>
        </w:rPr>
        <w:t xml:space="preserve"> and marketing </w:t>
      </w:r>
      <w:r w:rsidRPr="00E94657">
        <w:rPr>
          <w:rFonts w:asciiTheme="minorHAnsi" w:hAnsiTheme="minorHAnsi" w:cstheme="minorHAnsi"/>
          <w:u w:val="single"/>
        </w:rPr>
        <w:t>of pharmaceutical products</w:t>
      </w:r>
      <w:r w:rsidRPr="00E94657">
        <w:rPr>
          <w:rFonts w:asciiTheme="minorHAnsi" w:hAnsiTheme="minorHAnsi" w:cstheme="minorHAnsi"/>
          <w:sz w:val="16"/>
        </w:rPr>
        <w:t xml:space="preserve"> and processes permitting them to fix prices at high rates </w:t>
      </w:r>
      <w:r w:rsidRPr="00E94657">
        <w:rPr>
          <w:rFonts w:asciiTheme="minorHAnsi" w:hAnsiTheme="minorHAnsi" w:cstheme="minorHAnsi"/>
          <w:u w:val="single"/>
        </w:rPr>
        <w:t>to maximise profits</w:t>
      </w:r>
      <w:r w:rsidRPr="00E94657">
        <w:rPr>
          <w:rFonts w:asciiTheme="minorHAnsi" w:hAnsiTheme="minorHAnsi" w:cstheme="minorHAnsi"/>
          <w:sz w:val="16"/>
        </w:rPr>
        <w:t xml:space="preserve">. </w:t>
      </w:r>
      <w:r w:rsidRPr="00E94657">
        <w:rPr>
          <w:rFonts w:asciiTheme="minorHAnsi" w:hAnsiTheme="minorHAnsi" w:cstheme="minorHAnsi"/>
          <w:u w:val="single"/>
        </w:rPr>
        <w:t>Millions of diseased people</w:t>
      </w:r>
      <w:r w:rsidRPr="00E94657">
        <w:rPr>
          <w:rFonts w:asciiTheme="minorHAnsi" w:hAnsiTheme="minorHAnsi" w:cstheme="minorHAnsi"/>
          <w:sz w:val="16"/>
        </w:rPr>
        <w:t xml:space="preserve"> round the world —mostly </w:t>
      </w:r>
      <w:r w:rsidRPr="00E94657">
        <w:rPr>
          <w:rFonts w:asciiTheme="minorHAnsi" w:hAnsiTheme="minorHAnsi" w:cstheme="minorHAnsi"/>
          <w:u w:val="single"/>
        </w:rPr>
        <w:t>in developing countries</w:t>
      </w:r>
      <w:r w:rsidRPr="00E94657">
        <w:rPr>
          <w:rFonts w:asciiTheme="minorHAnsi" w:hAnsiTheme="minorHAnsi" w:cstheme="minorHAnsi"/>
          <w:sz w:val="16"/>
        </w:rPr>
        <w:t>—</w:t>
      </w:r>
      <w:r w:rsidRPr="00E94657">
        <w:rPr>
          <w:rFonts w:asciiTheme="minorHAnsi" w:hAnsiTheme="minorHAnsi" w:cstheme="minorHAnsi"/>
          <w:u w:val="single"/>
        </w:rPr>
        <w:t>lack access to life-saving drugs</w:t>
      </w:r>
      <w:r w:rsidRPr="00E94657">
        <w:rPr>
          <w:rFonts w:asciiTheme="minorHAnsi" w:hAnsiTheme="minorHAnsi" w:cstheme="minorHAnsi"/>
          <w:sz w:val="16"/>
        </w:rPr>
        <w:t xml:space="preserve">. </w:t>
      </w:r>
      <w:r w:rsidRPr="00E94657">
        <w:rPr>
          <w:rFonts w:asciiTheme="minorHAnsi" w:hAnsiTheme="minorHAnsi" w:cstheme="minorHAnsi"/>
          <w:u w:val="single"/>
        </w:rPr>
        <w:t>Righting this</w:t>
      </w:r>
      <w:r w:rsidRPr="00E94657">
        <w:rPr>
          <w:rFonts w:asciiTheme="minorHAnsi" w:hAnsiTheme="minorHAnsi" w:cstheme="minorHAnsi"/>
          <w:sz w:val="16"/>
        </w:rPr>
        <w:t xml:space="preserve"> imbalance </w:t>
      </w:r>
      <w:r w:rsidRPr="00E94657">
        <w:rPr>
          <w:rFonts w:asciiTheme="minorHAnsi" w:hAnsiTheme="minorHAnsi" w:cstheme="minorHAnsi"/>
          <w:u w:val="single"/>
        </w:rPr>
        <w:t>is among the most important challenges of</w:t>
      </w:r>
      <w:r w:rsidRPr="00E94657">
        <w:rPr>
          <w:rFonts w:asciiTheme="minorHAnsi" w:hAnsiTheme="minorHAnsi" w:cstheme="minorHAnsi"/>
          <w:sz w:val="16"/>
        </w:rPr>
        <w:t xml:space="preserve"> global </w:t>
      </w:r>
      <w:r w:rsidRPr="00E94657">
        <w:rPr>
          <w:rFonts w:asciiTheme="minorHAnsi" w:hAnsiTheme="minorHAnsi" w:cstheme="minorHAnsi"/>
          <w:u w:val="single"/>
        </w:rPr>
        <w:t>public health of this century</w:t>
      </w:r>
      <w:r w:rsidRPr="00E94657">
        <w:rPr>
          <w:rFonts w:asciiTheme="minorHAnsi" w:hAnsiTheme="minorHAnsi" w:cstheme="minorHAnsi"/>
          <w:sz w:val="16"/>
        </w:rPr>
        <w:t>. One source of the access gap is lack of infrastructure and skills for research within developing nations. On the other hand, both public and private sectors in the developed world naturally devote relatively little research to develop cures to diseases without having markets for them in their own countries. As a result, relatively few new drugs target diseases specific to developing countries.</w:t>
      </w:r>
    </w:p>
    <w:p w14:paraId="2116C012" w14:textId="77777777" w:rsidR="005B513B" w:rsidRPr="00E94657" w:rsidRDefault="005B513B" w:rsidP="005B513B">
      <w:pPr>
        <w:rPr>
          <w:rFonts w:asciiTheme="minorHAnsi" w:hAnsiTheme="minorHAnsi" w:cstheme="minorHAnsi"/>
          <w:sz w:val="16"/>
        </w:rPr>
      </w:pPr>
      <w:r w:rsidRPr="00E94657">
        <w:rPr>
          <w:rFonts w:asciiTheme="minorHAnsi" w:hAnsiTheme="minorHAnsi" w:cstheme="minorHAnsi"/>
          <w:u w:val="single"/>
        </w:rPr>
        <w:t>Patent rights are extended</w:t>
      </w:r>
      <w:r w:rsidRPr="00E94657">
        <w:rPr>
          <w:rFonts w:asciiTheme="minorHAnsi" w:hAnsiTheme="minorHAnsi" w:cstheme="minorHAnsi"/>
          <w:sz w:val="16"/>
        </w:rPr>
        <w:t xml:space="preserve"> around the world </w:t>
      </w:r>
      <w:r w:rsidRPr="00E94657">
        <w:rPr>
          <w:rFonts w:asciiTheme="minorHAnsi" w:hAnsiTheme="minorHAnsi" w:cstheme="minorHAnsi"/>
          <w:u w:val="single"/>
        </w:rPr>
        <w:t>through</w:t>
      </w:r>
      <w:r w:rsidRPr="00E94657">
        <w:rPr>
          <w:rFonts w:asciiTheme="minorHAnsi" w:hAnsiTheme="minorHAnsi" w:cstheme="minorHAnsi"/>
          <w:sz w:val="16"/>
        </w:rPr>
        <w:t xml:space="preserve"> the provisions of WTO Agreement on Trade-Related Aspects of Intellectual Property Rights (</w:t>
      </w:r>
      <w:r w:rsidRPr="00E94657">
        <w:rPr>
          <w:rFonts w:asciiTheme="minorHAnsi" w:hAnsiTheme="minorHAnsi" w:cstheme="minorHAnsi"/>
          <w:u w:val="single"/>
        </w:rPr>
        <w:t>TRIPS</w:t>
      </w:r>
      <w:r w:rsidRPr="00E94657">
        <w:rPr>
          <w:rFonts w:asciiTheme="minorHAnsi" w:hAnsiTheme="minorHAnsi" w:cstheme="minorHAnsi"/>
          <w:sz w:val="16"/>
        </w:rPr>
        <w:t xml:space="preserve">) </w:t>
      </w:r>
      <w:r w:rsidRPr="00E94657">
        <w:rPr>
          <w:rFonts w:asciiTheme="minorHAnsi" w:hAnsiTheme="minorHAnsi" w:cstheme="minorHAnsi"/>
          <w:u w:val="single"/>
        </w:rPr>
        <w:t>which is based on the presumption that</w:t>
      </w:r>
      <w:r w:rsidRPr="00E94657">
        <w:rPr>
          <w:rFonts w:asciiTheme="minorHAnsi" w:hAnsiTheme="minorHAnsi" w:cstheme="minorHAnsi"/>
          <w:sz w:val="16"/>
        </w:rPr>
        <w:t xml:space="preserve"> patents and other </w:t>
      </w:r>
      <w:r w:rsidRPr="00E94657">
        <w:rPr>
          <w:rFonts w:asciiTheme="minorHAnsi" w:hAnsiTheme="minorHAnsi" w:cstheme="minorHAnsi"/>
          <w:u w:val="single"/>
        </w:rPr>
        <w:t>intellectual property rights are highly imperative to encourage innovation and research</w:t>
      </w:r>
      <w:r w:rsidRPr="00E94657">
        <w:rPr>
          <w:rFonts w:asciiTheme="minorHAnsi" w:hAnsiTheme="minorHAnsi" w:cstheme="minorHAnsi"/>
          <w:sz w:val="16"/>
        </w:rPr>
        <w:t>. Yet there is scant evidence to prove that the introduction of TRIPS-compliant framework of IPR protection has ensured transfer of technology, research &amp; development and innovation in developing countries especially in context of life saving medicines and human health. However, in 2001, the Doha Ministerial Conference of the WTO adopted the </w:t>
      </w:r>
      <w:hyperlink r:id="rId54" w:tgtFrame="_blank" w:history="1">
        <w:r w:rsidRPr="00E94657">
          <w:rPr>
            <w:rStyle w:val="Hyperlink"/>
            <w:rFonts w:asciiTheme="minorHAnsi" w:hAnsiTheme="minorHAnsi" w:cstheme="minorHAnsi"/>
            <w:color w:val="000000"/>
            <w:sz w:val="16"/>
            <w:u w:val="single"/>
          </w:rPr>
          <w:t>Declaration on the TRIPS Agreement and Public Health</w:t>
        </w:r>
      </w:hyperlink>
      <w:r w:rsidRPr="00E94657">
        <w:rPr>
          <w:rFonts w:asciiTheme="minorHAnsi" w:hAnsiTheme="minorHAnsi" w:cstheme="minorHAnsi"/>
          <w:sz w:val="16"/>
        </w:rPr>
        <w:t>, incorporating certain provisions in the interest of public health which was proposed initially by the developing countries. The Declaration allows least-developed countries to delay implementation of patent protection for pharmaceutical products and legal protection of undisclosed test data, submitted as a condition of approving the marketing of pharmaceuticals until 1 January 2016.</w:t>
      </w:r>
    </w:p>
    <w:p w14:paraId="00D32F63" w14:textId="77777777" w:rsidR="005B513B" w:rsidRPr="00E94657" w:rsidRDefault="005B513B" w:rsidP="005B513B">
      <w:pPr>
        <w:rPr>
          <w:rFonts w:asciiTheme="minorHAnsi" w:hAnsiTheme="minorHAnsi" w:cstheme="minorHAnsi"/>
          <w:sz w:val="16"/>
        </w:rPr>
      </w:pPr>
      <w:r w:rsidRPr="00E94657">
        <w:rPr>
          <w:rFonts w:asciiTheme="minorHAnsi" w:hAnsiTheme="minorHAnsi" w:cstheme="minorHAnsi"/>
          <w:sz w:val="16"/>
        </w:rPr>
        <w:t xml:space="preserve">The most important provision is the one which clarifies the freedoms all WTO members have with respect to compulsory licensing, their determination of what constitutes a national emergency or other circumstances of extreme urgency, and exhaustion of rights. The Declaration explicitly mentions that public health crises “relating to HIV/AIDS, tuberculosis, malaria and other epidemics, can represent a national emergency or other circumstances of extreme urgency.” Moreover, </w:t>
      </w:r>
      <w:r w:rsidRPr="00E94657">
        <w:rPr>
          <w:rFonts w:asciiTheme="minorHAnsi" w:hAnsiTheme="minorHAnsi" w:cstheme="minorHAnsi"/>
          <w:u w:val="single"/>
        </w:rPr>
        <w:t>WTO members are free to establish their own regime for exhaustion of intellectual property rights</w:t>
      </w:r>
      <w:r w:rsidRPr="00E94657">
        <w:rPr>
          <w:rFonts w:asciiTheme="minorHAnsi" w:hAnsiTheme="minorHAnsi" w:cstheme="minorHAnsi"/>
          <w:sz w:val="16"/>
        </w:rPr>
        <w:t xml:space="preserve">. This is important because it means that, </w:t>
      </w:r>
      <w:r w:rsidRPr="00E94657">
        <w:rPr>
          <w:rFonts w:asciiTheme="minorHAnsi" w:hAnsiTheme="minorHAnsi" w:cstheme="minorHAnsi"/>
          <w:u w:val="single"/>
        </w:rPr>
        <w:t>if national laws indicate that patent rights over drugs are exhausted by their first legitimate sale anywhere in the world, countries can then import drugs legally purchased in countries where they are sold at a lower price.</w:t>
      </w:r>
    </w:p>
    <w:p w14:paraId="40CD88F6" w14:textId="77777777" w:rsidR="005B513B" w:rsidRPr="00E94657" w:rsidRDefault="005B513B" w:rsidP="005B513B">
      <w:pPr>
        <w:rPr>
          <w:rFonts w:asciiTheme="minorHAnsi" w:hAnsiTheme="minorHAnsi" w:cstheme="minorHAnsi"/>
          <w:sz w:val="16"/>
        </w:rPr>
      </w:pPr>
      <w:r w:rsidRPr="00E94657">
        <w:rPr>
          <w:rFonts w:asciiTheme="minorHAnsi" w:hAnsiTheme="minorHAnsi" w:cstheme="minorHAnsi"/>
          <w:sz w:val="16"/>
        </w:rPr>
        <w:t xml:space="preserve">What </w:t>
      </w:r>
      <w:r w:rsidRPr="00E94657">
        <w:rPr>
          <w:rFonts w:asciiTheme="minorHAnsi" w:hAnsiTheme="minorHAnsi" w:cstheme="minorHAnsi"/>
          <w:u w:val="single"/>
        </w:rPr>
        <w:t>IPR protection has ensured</w:t>
      </w:r>
      <w:r w:rsidRPr="00E94657">
        <w:rPr>
          <w:rFonts w:asciiTheme="minorHAnsi" w:hAnsiTheme="minorHAnsi" w:cstheme="minorHAnsi"/>
          <w:sz w:val="16"/>
        </w:rPr>
        <w:t xml:space="preserve"> is that </w:t>
      </w:r>
      <w:r w:rsidRPr="00E94657">
        <w:rPr>
          <w:rFonts w:asciiTheme="minorHAnsi" w:hAnsiTheme="minorHAnsi" w:cstheme="minorHAnsi"/>
          <w:u w:val="single"/>
        </w:rPr>
        <w:t>poor patients give their entire life savings to pharmaceutical companies to buy their treatments</w:t>
      </w:r>
      <w:r w:rsidRPr="00E94657">
        <w:rPr>
          <w:rFonts w:asciiTheme="minorHAnsi" w:hAnsiTheme="minorHAnsi" w:cstheme="minorHAnsi"/>
          <w:sz w:val="16"/>
        </w:rPr>
        <w:t xml:space="preserve"> to save their lives. </w:t>
      </w:r>
      <w:r w:rsidRPr="00E94657">
        <w:rPr>
          <w:rFonts w:asciiTheme="minorHAnsi" w:hAnsiTheme="minorHAnsi" w:cstheme="minorHAnsi"/>
          <w:highlight w:val="cyan"/>
          <w:u w:val="single"/>
        </w:rPr>
        <w:t>Pharmaceutical industry has built</w:t>
      </w:r>
      <w:r w:rsidRPr="00E94657">
        <w:rPr>
          <w:rFonts w:asciiTheme="minorHAnsi" w:hAnsiTheme="minorHAnsi" w:cstheme="minorHAnsi"/>
          <w:u w:val="single"/>
        </w:rPr>
        <w:t xml:space="preserve"> their </w:t>
      </w:r>
      <w:r w:rsidRPr="00E94657">
        <w:rPr>
          <w:rFonts w:asciiTheme="minorHAnsi" w:hAnsiTheme="minorHAnsi" w:cstheme="minorHAnsi"/>
          <w:highlight w:val="cyan"/>
          <w:u w:val="single"/>
        </w:rPr>
        <w:t>profit</w:t>
      </w:r>
      <w:r w:rsidRPr="00E94657">
        <w:rPr>
          <w:rFonts w:asciiTheme="minorHAnsi" w:hAnsiTheme="minorHAnsi" w:cstheme="minorHAnsi"/>
          <w:u w:val="single"/>
        </w:rPr>
        <w:t xml:space="preserve"> system</w:t>
      </w:r>
      <w:r w:rsidRPr="00E94657">
        <w:rPr>
          <w:rFonts w:asciiTheme="minorHAnsi" w:hAnsiTheme="minorHAnsi" w:cstheme="minorHAnsi"/>
          <w:highlight w:val="cyan"/>
          <w:u w:val="single"/>
        </w:rPr>
        <w:t>s</w:t>
      </w:r>
      <w:r w:rsidRPr="00E94657">
        <w:rPr>
          <w:rFonts w:asciiTheme="minorHAnsi" w:hAnsiTheme="minorHAnsi" w:cstheme="minorHAnsi"/>
          <w:u w:val="single"/>
        </w:rPr>
        <w:t xml:space="preserve"> </w:t>
      </w:r>
      <w:r w:rsidRPr="00E94657">
        <w:rPr>
          <w:rFonts w:asciiTheme="minorHAnsi" w:hAnsiTheme="minorHAnsi" w:cstheme="minorHAnsi"/>
          <w:highlight w:val="cyan"/>
          <w:u w:val="single"/>
        </w:rPr>
        <w:t>around</w:t>
      </w:r>
      <w:r w:rsidRPr="00E94657">
        <w:rPr>
          <w:rFonts w:asciiTheme="minorHAnsi" w:hAnsiTheme="minorHAnsi" w:cstheme="minorHAnsi"/>
          <w:u w:val="single"/>
        </w:rPr>
        <w:t xml:space="preserve"> </w:t>
      </w:r>
      <w:r w:rsidRPr="00E94657">
        <w:rPr>
          <w:rFonts w:asciiTheme="minorHAnsi" w:hAnsiTheme="minorHAnsi" w:cstheme="minorHAnsi"/>
          <w:sz w:val="16"/>
        </w:rPr>
        <w:t xml:space="preserve">obscure set of </w:t>
      </w:r>
      <w:r w:rsidRPr="00E94657">
        <w:rPr>
          <w:rFonts w:asciiTheme="minorHAnsi" w:hAnsiTheme="minorHAnsi" w:cstheme="minorHAnsi"/>
          <w:highlight w:val="cyan"/>
          <w:u w:val="single"/>
        </w:rPr>
        <w:t>i</w:t>
      </w:r>
      <w:r w:rsidRPr="00E94657">
        <w:rPr>
          <w:rFonts w:asciiTheme="minorHAnsi" w:hAnsiTheme="minorHAnsi" w:cstheme="minorHAnsi"/>
          <w:u w:val="single"/>
        </w:rPr>
        <w:t xml:space="preserve">ntellectual </w:t>
      </w:r>
      <w:r w:rsidRPr="00E94657">
        <w:rPr>
          <w:rFonts w:asciiTheme="minorHAnsi" w:hAnsiTheme="minorHAnsi" w:cstheme="minorHAnsi"/>
          <w:highlight w:val="cyan"/>
          <w:u w:val="single"/>
        </w:rPr>
        <w:t>p</w:t>
      </w:r>
      <w:r w:rsidRPr="00E94657">
        <w:rPr>
          <w:rFonts w:asciiTheme="minorHAnsi" w:hAnsiTheme="minorHAnsi" w:cstheme="minorHAnsi"/>
          <w:u w:val="single"/>
        </w:rPr>
        <w:t>roperty</w:t>
      </w:r>
      <w:r w:rsidRPr="00E94657">
        <w:rPr>
          <w:rFonts w:asciiTheme="minorHAnsi" w:hAnsiTheme="minorHAnsi" w:cstheme="minorHAnsi"/>
          <w:sz w:val="16"/>
        </w:rPr>
        <w:t xml:space="preserve"> controls </w:t>
      </w:r>
      <w:r w:rsidRPr="00E94657">
        <w:rPr>
          <w:rFonts w:asciiTheme="minorHAnsi" w:hAnsiTheme="minorHAnsi" w:cstheme="minorHAnsi"/>
          <w:highlight w:val="cyan"/>
          <w:u w:val="single"/>
        </w:rPr>
        <w:t>creating a</w:t>
      </w:r>
      <w:r w:rsidRPr="00E94657">
        <w:rPr>
          <w:rFonts w:asciiTheme="minorHAnsi" w:hAnsiTheme="minorHAnsi" w:cstheme="minorHAnsi"/>
          <w:u w:val="single"/>
        </w:rPr>
        <w:t xml:space="preserve"> commercial </w:t>
      </w:r>
      <w:r w:rsidRPr="00E94657">
        <w:rPr>
          <w:rFonts w:asciiTheme="minorHAnsi" w:hAnsiTheme="minorHAnsi" w:cstheme="minorHAnsi"/>
          <w:highlight w:val="cyan"/>
          <w:u w:val="single"/>
        </w:rPr>
        <w:t>hegemony to capitalise human miseries</w:t>
      </w:r>
      <w:r w:rsidRPr="00E94657">
        <w:rPr>
          <w:rFonts w:asciiTheme="minorHAnsi" w:hAnsiTheme="minorHAnsi" w:cstheme="minorHAnsi"/>
          <w:u w:val="single"/>
        </w:rPr>
        <w:t>.</w:t>
      </w:r>
      <w:r w:rsidRPr="00E94657">
        <w:rPr>
          <w:rFonts w:asciiTheme="minorHAnsi" w:hAnsiTheme="minorHAnsi" w:cstheme="minorHAnsi"/>
          <w:sz w:val="16"/>
        </w:rPr>
        <w:t xml:space="preserve"> </w:t>
      </w:r>
      <w:r w:rsidRPr="00E94657">
        <w:rPr>
          <w:rFonts w:asciiTheme="minorHAnsi" w:hAnsiTheme="minorHAnsi" w:cstheme="minorHAnsi"/>
          <w:u w:val="single"/>
        </w:rPr>
        <w:t>In the garb of protecting their intellectual property rights these multinational brands hold poor patients hostage to market forces</w:t>
      </w:r>
      <w:r w:rsidRPr="00E94657">
        <w:rPr>
          <w:rFonts w:asciiTheme="minorHAnsi" w:hAnsiTheme="minorHAnsi" w:cstheme="minorHAnsi"/>
          <w:sz w:val="16"/>
        </w:rPr>
        <w:t xml:space="preserve">. It amounts to </w:t>
      </w:r>
      <w:r w:rsidRPr="00E94657">
        <w:rPr>
          <w:rFonts w:asciiTheme="minorHAnsi" w:hAnsiTheme="minorHAnsi" w:cstheme="minorHAnsi"/>
          <w:highlight w:val="cyan"/>
          <w:u w:val="single"/>
        </w:rPr>
        <w:t>denying</w:t>
      </w:r>
      <w:r w:rsidRPr="00E94657">
        <w:rPr>
          <w:rFonts w:asciiTheme="minorHAnsi" w:hAnsiTheme="minorHAnsi" w:cstheme="minorHAnsi"/>
          <w:u w:val="single"/>
        </w:rPr>
        <w:t xml:space="preserve"> known </w:t>
      </w:r>
      <w:r w:rsidRPr="00E94657">
        <w:rPr>
          <w:rFonts w:asciiTheme="minorHAnsi" w:hAnsiTheme="minorHAnsi" w:cstheme="minorHAnsi"/>
          <w:highlight w:val="cyan"/>
          <w:u w:val="single"/>
        </w:rPr>
        <w:t xml:space="preserve">cures </w:t>
      </w:r>
      <w:r w:rsidRPr="00E94657">
        <w:rPr>
          <w:rFonts w:asciiTheme="minorHAnsi" w:hAnsiTheme="minorHAnsi" w:cstheme="minorHAnsi"/>
          <w:u w:val="single"/>
        </w:rPr>
        <w:t xml:space="preserve">to a large part of humanity </w:t>
      </w:r>
      <w:r w:rsidRPr="00E94657">
        <w:rPr>
          <w:rFonts w:asciiTheme="minorHAnsi" w:hAnsiTheme="minorHAnsi" w:cstheme="minorHAnsi"/>
          <w:highlight w:val="cyan"/>
          <w:u w:val="single"/>
        </w:rPr>
        <w:t>for commercial consideration</w:t>
      </w:r>
      <w:r w:rsidRPr="00E94657">
        <w:rPr>
          <w:rFonts w:asciiTheme="minorHAnsi" w:hAnsiTheme="minorHAnsi" w:cstheme="minorHAnsi"/>
          <w:u w:val="single"/>
        </w:rPr>
        <w:t xml:space="preserve"> and letting the public health remain degraded on a global scale</w:t>
      </w:r>
      <w:r w:rsidRPr="00E94657">
        <w:rPr>
          <w:rFonts w:asciiTheme="minorHAnsi" w:hAnsiTheme="minorHAnsi" w:cstheme="minorHAnsi"/>
          <w:sz w:val="16"/>
        </w:rPr>
        <w:t>. The struggle to access lifesaving medicines presents a legal and ethical minefield for rich and poor countries alike – one that is needed to be fought out by the common man by challenging pharmaceutical corporations over intellectual property rights.</w:t>
      </w:r>
    </w:p>
    <w:p w14:paraId="280C0E5A" w14:textId="77777777" w:rsidR="005B513B" w:rsidRPr="00E94657" w:rsidRDefault="005B513B" w:rsidP="005B513B">
      <w:pPr>
        <w:rPr>
          <w:rFonts w:asciiTheme="minorHAnsi" w:hAnsiTheme="minorHAnsi" w:cstheme="minorHAnsi"/>
          <w:u w:val="single"/>
        </w:rPr>
      </w:pPr>
      <w:r w:rsidRPr="00E94657">
        <w:rPr>
          <w:rFonts w:asciiTheme="minorHAnsi" w:hAnsiTheme="minorHAnsi" w:cstheme="minorHAnsi"/>
          <w:sz w:val="16"/>
        </w:rPr>
        <w:t xml:space="preserve">This raises pertinent questions about global health equity. </w:t>
      </w:r>
      <w:r w:rsidRPr="00E94657">
        <w:rPr>
          <w:rFonts w:asciiTheme="minorHAnsi" w:hAnsiTheme="minorHAnsi" w:cstheme="minorHAnsi"/>
          <w:u w:val="single"/>
        </w:rPr>
        <w:t>When the laws of trade and commerce override the human right to life saving medicines, can the society protect public health from unbridled private markets?</w:t>
      </w:r>
      <w:r w:rsidRPr="00E94657">
        <w:rPr>
          <w:rFonts w:asciiTheme="minorHAnsi" w:hAnsiTheme="minorHAnsi" w:cstheme="minorHAnsi"/>
          <w:sz w:val="16"/>
        </w:rPr>
        <w:t xml:space="preserve"> In today’s time when </w:t>
      </w:r>
      <w:r w:rsidRPr="00E94657">
        <w:rPr>
          <w:rFonts w:asciiTheme="minorHAnsi" w:hAnsiTheme="minorHAnsi" w:cstheme="minorHAnsi"/>
          <w:highlight w:val="cyan"/>
          <w:u w:val="single"/>
        </w:rPr>
        <w:t>the idea of</w:t>
      </w:r>
      <w:r w:rsidRPr="00E94657">
        <w:rPr>
          <w:rFonts w:asciiTheme="minorHAnsi" w:hAnsiTheme="minorHAnsi" w:cstheme="minorHAnsi"/>
          <w:u w:val="single"/>
        </w:rPr>
        <w:t xml:space="preserve"> life saving </w:t>
      </w:r>
      <w:r w:rsidRPr="00E94657">
        <w:rPr>
          <w:rFonts w:asciiTheme="minorHAnsi" w:hAnsiTheme="minorHAnsi" w:cstheme="minorHAnsi"/>
          <w:highlight w:val="cyan"/>
          <w:u w:val="single"/>
        </w:rPr>
        <w:t>medicine as a social good is eclipsed by</w:t>
      </w:r>
      <w:r w:rsidRPr="00E94657">
        <w:rPr>
          <w:rFonts w:asciiTheme="minorHAnsi" w:hAnsiTheme="minorHAnsi" w:cstheme="minorHAnsi"/>
          <w:u w:val="single"/>
        </w:rPr>
        <w:t xml:space="preserve"> the </w:t>
      </w:r>
      <w:r w:rsidRPr="00E94657">
        <w:rPr>
          <w:rFonts w:asciiTheme="minorHAnsi" w:hAnsiTheme="minorHAnsi" w:cstheme="minorHAnsi"/>
          <w:highlight w:val="cyan"/>
          <w:u w:val="single"/>
        </w:rPr>
        <w:t>commodification</w:t>
      </w:r>
      <w:r w:rsidRPr="00E94657">
        <w:rPr>
          <w:rFonts w:asciiTheme="minorHAnsi" w:hAnsiTheme="minorHAnsi" w:cstheme="minorHAnsi"/>
          <w:u w:val="single"/>
        </w:rPr>
        <w:t xml:space="preserve"> of health,</w:t>
      </w:r>
      <w:r w:rsidRPr="00E94657">
        <w:rPr>
          <w:rFonts w:asciiTheme="minorHAnsi" w:hAnsiTheme="minorHAnsi" w:cstheme="minorHAnsi"/>
          <w:sz w:val="16"/>
        </w:rPr>
        <w:t xml:space="preserve"> is the IPR regime enough to protect people’s right to life? </w:t>
      </w:r>
      <w:r w:rsidRPr="00E94657">
        <w:rPr>
          <w:rFonts w:asciiTheme="minorHAnsi" w:hAnsiTheme="minorHAnsi" w:cstheme="minorHAnsi"/>
          <w:u w:val="single"/>
        </w:rPr>
        <w:t xml:space="preserve">Nothing can be more dehumanising than </w:t>
      </w:r>
      <w:r w:rsidRPr="00E94657">
        <w:rPr>
          <w:rFonts w:asciiTheme="minorHAnsi" w:hAnsiTheme="minorHAnsi" w:cstheme="minorHAnsi"/>
          <w:highlight w:val="cyan"/>
          <w:u w:val="single"/>
        </w:rPr>
        <w:t>equating human life with</w:t>
      </w:r>
      <w:r w:rsidRPr="00E94657">
        <w:rPr>
          <w:rFonts w:asciiTheme="minorHAnsi" w:hAnsiTheme="minorHAnsi" w:cstheme="minorHAnsi"/>
          <w:u w:val="single"/>
        </w:rPr>
        <w:t xml:space="preserve"> commercial </w:t>
      </w:r>
      <w:r w:rsidRPr="00E94657">
        <w:rPr>
          <w:rFonts w:asciiTheme="minorHAnsi" w:hAnsiTheme="minorHAnsi" w:cstheme="minorHAnsi"/>
          <w:highlight w:val="cyan"/>
          <w:u w:val="single"/>
        </w:rPr>
        <w:t>commodity</w:t>
      </w:r>
      <w:r w:rsidRPr="00E94657">
        <w:rPr>
          <w:rFonts w:asciiTheme="minorHAnsi" w:hAnsiTheme="minorHAnsi" w:cstheme="minorHAnsi"/>
          <w:sz w:val="16"/>
        </w:rPr>
        <w:t xml:space="preserve">. </w:t>
      </w:r>
      <w:r w:rsidRPr="00E94657">
        <w:rPr>
          <w:rFonts w:asciiTheme="minorHAnsi" w:hAnsiTheme="minorHAnsi" w:cstheme="minorHAnsi"/>
          <w:u w:val="single"/>
        </w:rPr>
        <w:t>Corporate houses should not be allowed to trade in human life.</w:t>
      </w:r>
    </w:p>
    <w:p w14:paraId="718F4E7C" w14:textId="77777777" w:rsidR="005B513B" w:rsidRPr="00E94657" w:rsidRDefault="005B513B" w:rsidP="005B513B">
      <w:pPr>
        <w:rPr>
          <w:rFonts w:asciiTheme="minorHAnsi" w:hAnsiTheme="minorHAnsi" w:cstheme="minorHAnsi"/>
          <w:sz w:val="16"/>
        </w:rPr>
      </w:pPr>
      <w:r w:rsidRPr="00E94657">
        <w:rPr>
          <w:rFonts w:asciiTheme="minorHAnsi" w:hAnsiTheme="minorHAnsi" w:cstheme="minorHAnsi"/>
          <w:sz w:val="16"/>
        </w:rPr>
        <w:t xml:space="preserve">The outcome of R&amp;D related to </w:t>
      </w:r>
      <w:r w:rsidRPr="00E94657">
        <w:rPr>
          <w:rFonts w:asciiTheme="minorHAnsi" w:hAnsiTheme="minorHAnsi" w:cstheme="minorHAnsi"/>
          <w:highlight w:val="cyan"/>
          <w:u w:val="single"/>
        </w:rPr>
        <w:t>life-saving drugs ought to be treated as public goods</w:t>
      </w:r>
      <w:r w:rsidRPr="00E94657">
        <w:rPr>
          <w:rFonts w:asciiTheme="minorHAnsi" w:hAnsiTheme="minorHAnsi" w:cstheme="minorHAnsi"/>
          <w:u w:val="single"/>
        </w:rPr>
        <w:t xml:space="preserve"> rather than private property</w:t>
      </w:r>
      <w:r w:rsidRPr="00E94657">
        <w:rPr>
          <w:rFonts w:asciiTheme="minorHAnsi" w:hAnsiTheme="minorHAnsi" w:cstheme="minorHAnsi"/>
          <w:sz w:val="16"/>
        </w:rPr>
        <w:t xml:space="preserve">. </w:t>
      </w:r>
      <w:r w:rsidRPr="00E94657">
        <w:rPr>
          <w:rFonts w:asciiTheme="minorHAnsi" w:hAnsiTheme="minorHAnsi" w:cstheme="minorHAnsi"/>
          <w:u w:val="single"/>
        </w:rPr>
        <w:t>This</w:t>
      </w:r>
      <w:r w:rsidRPr="00E94657">
        <w:rPr>
          <w:rFonts w:asciiTheme="minorHAnsi" w:hAnsiTheme="minorHAnsi" w:cstheme="minorHAnsi"/>
          <w:sz w:val="16"/>
        </w:rPr>
        <w:t xml:space="preserve"> idea </w:t>
      </w:r>
      <w:r w:rsidRPr="00E94657">
        <w:rPr>
          <w:rFonts w:asciiTheme="minorHAnsi" w:hAnsiTheme="minorHAnsi" w:cstheme="minorHAnsi"/>
          <w:u w:val="single"/>
        </w:rPr>
        <w:t>can be realised through democratization of pharmaceutical production systems</w:t>
      </w:r>
      <w:r w:rsidRPr="00E94657">
        <w:rPr>
          <w:rFonts w:asciiTheme="minorHAnsi" w:hAnsiTheme="minorHAnsi" w:cstheme="minorHAnsi"/>
          <w:sz w:val="16"/>
        </w:rPr>
        <w:t xml:space="preserve">. One option is to have </w:t>
      </w:r>
      <w:r w:rsidRPr="00E94657">
        <w:rPr>
          <w:rFonts w:asciiTheme="minorHAnsi" w:hAnsiTheme="minorHAnsi" w:cstheme="minorHAnsi"/>
          <w:u w:val="single"/>
        </w:rPr>
        <w:t xml:space="preserve">a global patent pool which is </w:t>
      </w:r>
      <w:r w:rsidRPr="00E94657">
        <w:rPr>
          <w:rFonts w:asciiTheme="minorHAnsi" w:hAnsiTheme="minorHAnsi" w:cstheme="minorHAnsi"/>
          <w:highlight w:val="cyan"/>
          <w:u w:val="single"/>
        </w:rPr>
        <w:t>based on</w:t>
      </w:r>
      <w:r w:rsidRPr="00E94657">
        <w:rPr>
          <w:rFonts w:asciiTheme="minorHAnsi" w:hAnsiTheme="minorHAnsi" w:cstheme="minorHAnsi"/>
          <w:u w:val="single"/>
        </w:rPr>
        <w:t xml:space="preserve"> a system of </w:t>
      </w:r>
      <w:r w:rsidRPr="00E94657">
        <w:rPr>
          <w:rFonts w:asciiTheme="minorHAnsi" w:hAnsiTheme="minorHAnsi" w:cstheme="minorHAnsi"/>
          <w:highlight w:val="cyan"/>
          <w:u w:val="single"/>
        </w:rPr>
        <w:t>free exchange of research without</w:t>
      </w:r>
      <w:r w:rsidRPr="00E94657">
        <w:rPr>
          <w:rFonts w:asciiTheme="minorHAnsi" w:hAnsiTheme="minorHAnsi" w:cstheme="minorHAnsi"/>
          <w:sz w:val="16"/>
        </w:rPr>
        <w:t xml:space="preserve"> the traditional </w:t>
      </w:r>
      <w:r w:rsidRPr="00E94657">
        <w:rPr>
          <w:rFonts w:asciiTheme="minorHAnsi" w:hAnsiTheme="minorHAnsi" w:cstheme="minorHAnsi"/>
          <w:highlight w:val="cyan"/>
          <w:u w:val="single"/>
        </w:rPr>
        <w:t>proprietary restrictions</w:t>
      </w:r>
      <w:r w:rsidRPr="00E94657">
        <w:rPr>
          <w:rFonts w:asciiTheme="minorHAnsi" w:hAnsiTheme="minorHAnsi" w:cstheme="minorHAnsi"/>
          <w:sz w:val="16"/>
        </w:rPr>
        <w:t xml:space="preserve">. </w:t>
      </w:r>
      <w:r w:rsidRPr="00E94657">
        <w:rPr>
          <w:rFonts w:asciiTheme="minorHAnsi" w:hAnsiTheme="minorHAnsi" w:cstheme="minorHAnsi"/>
          <w:u w:val="single"/>
        </w:rPr>
        <w:t xml:space="preserve">This </w:t>
      </w:r>
      <w:r w:rsidRPr="00E94657">
        <w:rPr>
          <w:rFonts w:asciiTheme="minorHAnsi" w:hAnsiTheme="minorHAnsi" w:cstheme="minorHAnsi"/>
          <w:highlight w:val="cyan"/>
          <w:u w:val="single"/>
        </w:rPr>
        <w:t>would safeguard public access</w:t>
      </w:r>
      <w:r w:rsidRPr="00E94657">
        <w:rPr>
          <w:rFonts w:asciiTheme="minorHAnsi" w:hAnsiTheme="minorHAnsi" w:cstheme="minorHAnsi"/>
          <w:u w:val="single"/>
        </w:rPr>
        <w:t xml:space="preserve"> to scientific discoveries and technologies that could be used </w:t>
      </w:r>
      <w:r w:rsidRPr="00E94657">
        <w:rPr>
          <w:rFonts w:asciiTheme="minorHAnsi" w:hAnsiTheme="minorHAnsi" w:cstheme="minorHAnsi"/>
          <w:highlight w:val="cyan"/>
          <w:u w:val="single"/>
        </w:rPr>
        <w:t>for developing treatments</w:t>
      </w:r>
      <w:r w:rsidRPr="00E94657">
        <w:rPr>
          <w:rFonts w:asciiTheme="minorHAnsi" w:hAnsiTheme="minorHAnsi" w:cstheme="minorHAnsi"/>
          <w:sz w:val="16"/>
        </w:rPr>
        <w:t>. The International Genome project is a good example of that.</w:t>
      </w:r>
    </w:p>
    <w:p w14:paraId="21C2E94E" w14:textId="77777777" w:rsidR="005B513B" w:rsidRPr="00E94657" w:rsidRDefault="005B513B" w:rsidP="005B513B">
      <w:pPr>
        <w:rPr>
          <w:rFonts w:asciiTheme="minorHAnsi" w:hAnsiTheme="minorHAnsi" w:cstheme="minorHAnsi"/>
          <w:sz w:val="16"/>
        </w:rPr>
      </w:pPr>
      <w:r w:rsidRPr="00E94657">
        <w:rPr>
          <w:rFonts w:asciiTheme="minorHAnsi" w:hAnsiTheme="minorHAnsi" w:cstheme="minorHAnsi"/>
          <w:u w:val="single"/>
        </w:rPr>
        <w:lastRenderedPageBreak/>
        <w:t>Another</w:t>
      </w:r>
      <w:r w:rsidRPr="00E94657">
        <w:rPr>
          <w:rFonts w:asciiTheme="minorHAnsi" w:hAnsiTheme="minorHAnsi" w:cstheme="minorHAnsi"/>
          <w:sz w:val="16"/>
        </w:rPr>
        <w:t xml:space="preserve"> research </w:t>
      </w:r>
      <w:r w:rsidRPr="00E94657">
        <w:rPr>
          <w:rFonts w:asciiTheme="minorHAnsi" w:hAnsiTheme="minorHAnsi" w:cstheme="minorHAnsi"/>
          <w:u w:val="single"/>
        </w:rPr>
        <w:t>model proposed to the W</w:t>
      </w:r>
      <w:r w:rsidRPr="00E94657">
        <w:rPr>
          <w:rFonts w:asciiTheme="minorHAnsi" w:hAnsiTheme="minorHAnsi" w:cstheme="minorHAnsi"/>
          <w:sz w:val="16"/>
        </w:rPr>
        <w:t xml:space="preserve">orld </w:t>
      </w:r>
      <w:r w:rsidRPr="00E94657">
        <w:rPr>
          <w:rFonts w:asciiTheme="minorHAnsi" w:hAnsiTheme="minorHAnsi" w:cstheme="minorHAnsi"/>
          <w:u w:val="single"/>
        </w:rPr>
        <w:t>H</w:t>
      </w:r>
      <w:r w:rsidRPr="00E94657">
        <w:rPr>
          <w:rFonts w:asciiTheme="minorHAnsi" w:hAnsiTheme="minorHAnsi" w:cstheme="minorHAnsi"/>
          <w:sz w:val="16"/>
        </w:rPr>
        <w:t xml:space="preserve">ealth </w:t>
      </w:r>
      <w:r w:rsidRPr="00E94657">
        <w:rPr>
          <w:rFonts w:asciiTheme="minorHAnsi" w:hAnsiTheme="minorHAnsi" w:cstheme="minorHAnsi"/>
          <w:u w:val="single"/>
        </w:rPr>
        <w:t>O</w:t>
      </w:r>
      <w:r w:rsidRPr="00E94657">
        <w:rPr>
          <w:rFonts w:asciiTheme="minorHAnsi" w:hAnsiTheme="minorHAnsi" w:cstheme="minorHAnsi"/>
          <w:sz w:val="16"/>
        </w:rPr>
        <w:t xml:space="preserve">rganisation by Bangladesh, Barbados, Bolivia, and Suriname in 2009 </w:t>
      </w:r>
      <w:r w:rsidRPr="00E94657">
        <w:rPr>
          <w:rFonts w:asciiTheme="minorHAnsi" w:hAnsiTheme="minorHAnsi" w:cstheme="minorHAnsi"/>
          <w:u w:val="single"/>
        </w:rPr>
        <w:t xml:space="preserve">was a centralized innovation fund, which would pool research and develop treatments like antibiotics and vaccines </w:t>
      </w:r>
      <w:r w:rsidRPr="00E94657">
        <w:rPr>
          <w:rFonts w:asciiTheme="minorHAnsi" w:hAnsiTheme="minorHAnsi" w:cstheme="minorHAnsi"/>
          <w:highlight w:val="cyan"/>
          <w:u w:val="single"/>
        </w:rPr>
        <w:t>aimed at serving vulnerable communities</w:t>
      </w:r>
      <w:r w:rsidRPr="00E94657">
        <w:rPr>
          <w:rFonts w:asciiTheme="minorHAnsi" w:hAnsiTheme="minorHAnsi" w:cstheme="minorHAnsi"/>
          <w:sz w:val="16"/>
        </w:rPr>
        <w:t xml:space="preserve">. For HIV/AIDS drug development, </w:t>
      </w:r>
      <w:r w:rsidRPr="00E94657">
        <w:rPr>
          <w:rFonts w:asciiTheme="minorHAnsi" w:hAnsiTheme="minorHAnsi" w:cstheme="minorHAnsi"/>
          <w:u w:val="single"/>
        </w:rPr>
        <w:t>the Medicines Patent</w:t>
      </w:r>
      <w:r w:rsidRPr="00E94657">
        <w:rPr>
          <w:rFonts w:asciiTheme="minorHAnsi" w:hAnsiTheme="minorHAnsi" w:cstheme="minorHAnsi"/>
          <w:sz w:val="16"/>
        </w:rPr>
        <w:t xml:space="preserve"> Pool, based in Switzerland and </w:t>
      </w:r>
      <w:r w:rsidRPr="00E94657">
        <w:rPr>
          <w:rFonts w:asciiTheme="minorHAnsi" w:hAnsiTheme="minorHAnsi" w:cstheme="minorHAnsi"/>
          <w:u w:val="single"/>
        </w:rPr>
        <w:t>funded by the U</w:t>
      </w:r>
      <w:r w:rsidRPr="00E94657">
        <w:rPr>
          <w:rFonts w:asciiTheme="minorHAnsi" w:hAnsiTheme="minorHAnsi" w:cstheme="minorHAnsi"/>
          <w:sz w:val="16"/>
        </w:rPr>
        <w:t xml:space="preserve">nited </w:t>
      </w:r>
      <w:r w:rsidRPr="00E94657">
        <w:rPr>
          <w:rFonts w:asciiTheme="minorHAnsi" w:hAnsiTheme="minorHAnsi" w:cstheme="minorHAnsi"/>
          <w:u w:val="single"/>
        </w:rPr>
        <w:t>N</w:t>
      </w:r>
      <w:r w:rsidRPr="00E94657">
        <w:rPr>
          <w:rFonts w:asciiTheme="minorHAnsi" w:hAnsiTheme="minorHAnsi" w:cstheme="minorHAnsi"/>
          <w:sz w:val="16"/>
        </w:rPr>
        <w:t xml:space="preserve">ations, </w:t>
      </w:r>
      <w:r w:rsidRPr="00E94657">
        <w:rPr>
          <w:rFonts w:asciiTheme="minorHAnsi" w:hAnsiTheme="minorHAnsi" w:cstheme="minorHAnsi"/>
          <w:u w:val="single"/>
        </w:rPr>
        <w:t>has already established a global knowledge-sharing platform to expand production of low-cost medicines</w:t>
      </w:r>
      <w:r w:rsidRPr="00E94657">
        <w:rPr>
          <w:rFonts w:asciiTheme="minorHAnsi" w:hAnsiTheme="minorHAnsi" w:cstheme="minorHAnsi"/>
          <w:sz w:val="16"/>
        </w:rPr>
        <w:t>.</w:t>
      </w:r>
    </w:p>
    <w:p w14:paraId="4D7D0B5C" w14:textId="77777777" w:rsidR="005B513B" w:rsidRPr="00E94657" w:rsidRDefault="005B513B" w:rsidP="005B513B">
      <w:pPr>
        <w:rPr>
          <w:rFonts w:asciiTheme="minorHAnsi" w:hAnsiTheme="minorHAnsi" w:cstheme="minorHAnsi"/>
          <w:sz w:val="16"/>
        </w:rPr>
      </w:pPr>
      <w:r w:rsidRPr="00E94657">
        <w:rPr>
          <w:rFonts w:asciiTheme="minorHAnsi" w:hAnsiTheme="minorHAnsi" w:cstheme="minorHAnsi"/>
          <w:sz w:val="16"/>
        </w:rPr>
        <w:t xml:space="preserve">Therefore, </w:t>
      </w:r>
      <w:r w:rsidRPr="00E94657">
        <w:rPr>
          <w:rFonts w:asciiTheme="minorHAnsi" w:hAnsiTheme="minorHAnsi" w:cstheme="minorHAnsi"/>
          <w:u w:val="single"/>
        </w:rPr>
        <w:t>the ultimate solution can be nationalising the entire pharmaceutical  research &amp; development activities related to  life saving drugs while letting private pharmaceutical industries to participate only in the production and distribution of drugs in the market</w:t>
      </w:r>
      <w:r w:rsidRPr="00E94657">
        <w:rPr>
          <w:rFonts w:asciiTheme="minorHAnsi" w:hAnsiTheme="minorHAnsi" w:cstheme="minorHAnsi"/>
          <w:sz w:val="16"/>
        </w:rPr>
        <w:t xml:space="preserve"> Whether governments world over have the courage, political will and moral strength to take such a bold step remains a moot question.</w:t>
      </w:r>
    </w:p>
    <w:p w14:paraId="5129A0D6" w14:textId="77777777" w:rsidR="005B513B" w:rsidRPr="00E94657" w:rsidRDefault="005B513B" w:rsidP="005B513B">
      <w:pPr>
        <w:rPr>
          <w:rFonts w:asciiTheme="minorHAnsi" w:hAnsiTheme="minorHAnsi" w:cstheme="minorHAnsi"/>
        </w:rPr>
      </w:pPr>
    </w:p>
    <w:p w14:paraId="450C1878" w14:textId="77777777" w:rsidR="005B513B" w:rsidRDefault="005B513B" w:rsidP="005B513B">
      <w:pPr>
        <w:rPr>
          <w:rFonts w:asciiTheme="minorHAnsi" w:hAnsiTheme="minorHAnsi" w:cstheme="minorHAnsi"/>
        </w:rPr>
      </w:pPr>
    </w:p>
    <w:p w14:paraId="7C138E8E" w14:textId="77777777" w:rsidR="005B513B" w:rsidRPr="00E94657" w:rsidRDefault="005B513B" w:rsidP="005B513B">
      <w:pPr>
        <w:pStyle w:val="Heading4"/>
        <w:rPr>
          <w:rFonts w:asciiTheme="minorHAnsi" w:hAnsiTheme="minorHAnsi" w:cstheme="minorHAnsi"/>
        </w:rPr>
      </w:pPr>
      <w:r w:rsidRPr="00E94657">
        <w:rPr>
          <w:rFonts w:asciiTheme="minorHAnsi" w:hAnsiTheme="minorHAnsi" w:cstheme="minorHAnsi"/>
        </w:rPr>
        <w:t>The logics of Capitalism subordinate all interests to rules of the market, causing mass suffering, global inequality, and structural violence which causes extinction.</w:t>
      </w:r>
    </w:p>
    <w:p w14:paraId="1550CB0F" w14:textId="77777777" w:rsidR="005B513B" w:rsidRPr="00E94657" w:rsidRDefault="005B513B" w:rsidP="005B513B">
      <w:pPr>
        <w:rPr>
          <w:rFonts w:asciiTheme="minorHAnsi" w:hAnsiTheme="minorHAnsi" w:cstheme="minorHAnsi"/>
        </w:rPr>
      </w:pPr>
      <w:r w:rsidRPr="00E94657">
        <w:rPr>
          <w:rStyle w:val="Style13ptBold"/>
          <w:rFonts w:asciiTheme="minorHAnsi" w:hAnsiTheme="minorHAnsi" w:cstheme="minorHAnsi"/>
        </w:rPr>
        <w:t>Duzgun 20</w:t>
      </w:r>
      <w:r w:rsidRPr="00E94657">
        <w:rPr>
          <w:rFonts w:asciiTheme="minorHAnsi" w:hAnsiTheme="minorHAnsi" w:cstheme="minorHAnsi"/>
        </w:rPr>
        <w:t xml:space="preserve"> [Eren Duzgun, Eren Duzgun teaches Historical Sociology and International Relations at Leiden University, Netherlands, Socialist Project, The Bullet, Economy, Public Goods, “Capitalism, Coronavirus and the Road to Extinction,” April 5</w:t>
      </w:r>
      <w:r w:rsidRPr="00E94657">
        <w:rPr>
          <w:rFonts w:asciiTheme="minorHAnsi" w:hAnsiTheme="minorHAnsi" w:cstheme="minorHAnsi"/>
          <w:vertAlign w:val="superscript"/>
        </w:rPr>
        <w:t>th</w:t>
      </w:r>
      <w:r w:rsidRPr="00E94657">
        <w:rPr>
          <w:rFonts w:asciiTheme="minorHAnsi" w:hAnsiTheme="minorHAnsi" w:cstheme="minorHAnsi"/>
        </w:rPr>
        <w:t xml:space="preserve">, 2020, </w:t>
      </w:r>
      <w:hyperlink r:id="rId55" w:history="1">
        <w:r w:rsidRPr="00E94657">
          <w:rPr>
            <w:rStyle w:val="Hyperlink"/>
            <w:rFonts w:asciiTheme="minorHAnsi" w:hAnsiTheme="minorHAnsi" w:cstheme="minorHAnsi"/>
            <w:color w:val="000000"/>
            <w:u w:val="single"/>
          </w:rPr>
          <w:t>https://socialistproject.ca/2020/04/capitalism-coronavirus-and-road-to-extinction/]/</w:t>
        </w:r>
      </w:hyperlink>
      <w:r w:rsidRPr="00E94657">
        <w:rPr>
          <w:rFonts w:asciiTheme="minorHAnsi" w:hAnsiTheme="minorHAnsi" w:cstheme="minorHAnsi"/>
        </w:rPr>
        <w:t xml:space="preserve"> lm</w:t>
      </w:r>
    </w:p>
    <w:p w14:paraId="578AC076" w14:textId="77777777" w:rsidR="005B513B" w:rsidRPr="00E94657" w:rsidRDefault="005B513B" w:rsidP="005B513B">
      <w:pPr>
        <w:rPr>
          <w:rFonts w:asciiTheme="minorHAnsi" w:hAnsiTheme="minorHAnsi" w:cstheme="minorHAnsi"/>
          <w:u w:val="single"/>
        </w:rPr>
      </w:pPr>
      <w:r w:rsidRPr="00E94657">
        <w:rPr>
          <w:rFonts w:asciiTheme="minorHAnsi" w:hAnsiTheme="minorHAnsi" w:cstheme="minorHAnsi"/>
          <w:sz w:val="16"/>
        </w:rPr>
        <w:t xml:space="preserve">The Godzilla-like image of the virus </w:t>
      </w:r>
      <w:r w:rsidRPr="00E94657">
        <w:rPr>
          <w:rFonts w:asciiTheme="minorHAnsi" w:hAnsiTheme="minorHAnsi" w:cstheme="minorHAnsi"/>
          <w:highlight w:val="cyan"/>
          <w:u w:val="single"/>
        </w:rPr>
        <w:t>Covid</w:t>
      </w:r>
      <w:r w:rsidRPr="00E94657">
        <w:rPr>
          <w:rFonts w:asciiTheme="minorHAnsi" w:hAnsiTheme="minorHAnsi" w:cstheme="minorHAnsi"/>
          <w:sz w:val="16"/>
        </w:rPr>
        <w:t xml:space="preserve">-19 </w:t>
      </w:r>
      <w:r w:rsidRPr="00E94657">
        <w:rPr>
          <w:rFonts w:asciiTheme="minorHAnsi" w:hAnsiTheme="minorHAnsi" w:cstheme="minorHAnsi"/>
          <w:highlight w:val="cyan"/>
          <w:u w:val="single"/>
        </w:rPr>
        <w:t>has been haunting the world</w:t>
      </w:r>
      <w:r w:rsidRPr="00E94657">
        <w:rPr>
          <w:rFonts w:asciiTheme="minorHAnsi" w:hAnsiTheme="minorHAnsi" w:cstheme="minorHAnsi"/>
          <w:sz w:val="16"/>
        </w:rPr>
        <w:t xml:space="preserve">. Not only has </w:t>
      </w:r>
      <w:r w:rsidRPr="00E94657">
        <w:rPr>
          <w:rFonts w:asciiTheme="minorHAnsi" w:hAnsiTheme="minorHAnsi" w:cstheme="minorHAnsi"/>
          <w:u w:val="single"/>
        </w:rPr>
        <w:t>the virus unraveled nightmarish possibilities leading to the extinction of millions</w:t>
      </w:r>
      <w:r w:rsidRPr="00E94657">
        <w:rPr>
          <w:rFonts w:asciiTheme="minorHAnsi" w:hAnsiTheme="minorHAnsi" w:cstheme="minorHAnsi"/>
          <w:sz w:val="16"/>
        </w:rPr>
        <w:t xml:space="preserve"> of people, </w:t>
      </w:r>
      <w:r w:rsidRPr="00E94657">
        <w:rPr>
          <w:rFonts w:asciiTheme="minorHAnsi" w:hAnsiTheme="minorHAnsi" w:cstheme="minorHAnsi"/>
          <w:u w:val="single"/>
        </w:rPr>
        <w:t xml:space="preserve">but it has also served </w:t>
      </w:r>
      <w:r w:rsidRPr="00E94657">
        <w:rPr>
          <w:rFonts w:asciiTheme="minorHAnsi" w:hAnsiTheme="minorHAnsi" w:cstheme="minorHAnsi"/>
          <w:sz w:val="16"/>
        </w:rPr>
        <w:t>as</w:t>
      </w:r>
      <w:r w:rsidRPr="00E94657">
        <w:rPr>
          <w:rFonts w:asciiTheme="minorHAnsi" w:hAnsiTheme="minorHAnsi" w:cstheme="minorHAnsi"/>
          <w:u w:val="single"/>
        </w:rPr>
        <w:t xml:space="preserve"> </w:t>
      </w:r>
      <w:r w:rsidRPr="00E94657">
        <w:rPr>
          <w:rFonts w:asciiTheme="minorHAnsi" w:hAnsiTheme="minorHAnsi" w:cstheme="minorHAnsi"/>
          <w:sz w:val="16"/>
        </w:rPr>
        <w:t xml:space="preserve">a quintessential case </w:t>
      </w:r>
      <w:r w:rsidRPr="00E94657">
        <w:rPr>
          <w:rFonts w:asciiTheme="minorHAnsi" w:hAnsiTheme="minorHAnsi" w:cstheme="minorHAnsi"/>
          <w:highlight w:val="cyan"/>
          <w:u w:val="single"/>
        </w:rPr>
        <w:t>revealing the</w:t>
      </w:r>
      <w:r w:rsidRPr="00E94657">
        <w:rPr>
          <w:rFonts w:asciiTheme="minorHAnsi" w:hAnsiTheme="minorHAnsi" w:cstheme="minorHAnsi"/>
          <w:u w:val="single"/>
        </w:rPr>
        <w:t xml:space="preserve"> structural contradictions</w:t>
      </w:r>
      <w:r w:rsidRPr="00E94657">
        <w:rPr>
          <w:rFonts w:asciiTheme="minorHAnsi" w:hAnsiTheme="minorHAnsi" w:cstheme="minorHAnsi"/>
          <w:sz w:val="16"/>
        </w:rPr>
        <w:t xml:space="preserve"> of </w:t>
      </w:r>
      <w:r w:rsidRPr="00E94657">
        <w:rPr>
          <w:rFonts w:asciiTheme="minorHAnsi" w:hAnsiTheme="minorHAnsi" w:cstheme="minorHAnsi"/>
          <w:u w:val="single"/>
        </w:rPr>
        <w:t xml:space="preserve">and </w:t>
      </w:r>
      <w:r w:rsidRPr="00E94657">
        <w:rPr>
          <w:rFonts w:asciiTheme="minorHAnsi" w:hAnsiTheme="minorHAnsi" w:cstheme="minorHAnsi"/>
          <w:highlight w:val="cyan"/>
          <w:u w:val="single"/>
        </w:rPr>
        <w:t>existential threats posed by capitalism</w:t>
      </w:r>
      <w:r w:rsidRPr="00E94657">
        <w:rPr>
          <w:rFonts w:asciiTheme="minorHAnsi" w:hAnsiTheme="minorHAnsi" w:cstheme="minorHAnsi"/>
          <w:u w:val="single"/>
        </w:rPr>
        <w:t xml:space="preserve"> on a global scale.</w:t>
      </w:r>
    </w:p>
    <w:p w14:paraId="010649AF" w14:textId="77777777" w:rsidR="005B513B" w:rsidRPr="00E94657" w:rsidRDefault="005B513B" w:rsidP="005B513B">
      <w:pPr>
        <w:rPr>
          <w:rFonts w:asciiTheme="minorHAnsi" w:hAnsiTheme="minorHAnsi" w:cstheme="minorHAnsi"/>
          <w:u w:val="single"/>
        </w:rPr>
      </w:pPr>
      <w:r w:rsidRPr="00E94657">
        <w:rPr>
          <w:rFonts w:asciiTheme="minorHAnsi" w:hAnsiTheme="minorHAnsi" w:cstheme="minorHAnsi"/>
          <w:u w:val="single"/>
        </w:rPr>
        <w:t>Covid</w:t>
      </w:r>
      <w:r w:rsidRPr="00E94657">
        <w:rPr>
          <w:rFonts w:asciiTheme="minorHAnsi" w:hAnsiTheme="minorHAnsi" w:cstheme="minorHAnsi"/>
          <w:sz w:val="16"/>
        </w:rPr>
        <w:t xml:space="preserve">-19, by contrast, has begun its journey and taken its biggest toll thus far in the most advanced and affluent parts of the world. This is to say, the contagion </w:t>
      </w:r>
      <w:r w:rsidRPr="00E94657">
        <w:rPr>
          <w:rFonts w:asciiTheme="minorHAnsi" w:hAnsiTheme="minorHAnsi" w:cstheme="minorHAnsi"/>
          <w:u w:val="single"/>
        </w:rPr>
        <w:t>is no longer limited to the persistently undernourished, underdeveloped,</w:t>
      </w:r>
      <w:r w:rsidRPr="00E94657">
        <w:rPr>
          <w:rFonts w:asciiTheme="minorHAnsi" w:hAnsiTheme="minorHAnsi" w:cstheme="minorHAnsi"/>
          <w:sz w:val="16"/>
        </w:rPr>
        <w:t xml:space="preserve"> and war-torn </w:t>
      </w:r>
      <w:r w:rsidRPr="00E94657">
        <w:rPr>
          <w:rFonts w:asciiTheme="minorHAnsi" w:hAnsiTheme="minorHAnsi" w:cstheme="minorHAnsi"/>
          <w:u w:val="single"/>
        </w:rPr>
        <w:t>parts of the world</w:t>
      </w:r>
      <w:r w:rsidRPr="00E94657">
        <w:rPr>
          <w:rFonts w:asciiTheme="minorHAnsi" w:hAnsiTheme="minorHAnsi" w:cstheme="minorHAnsi"/>
          <w:sz w:val="16"/>
        </w:rPr>
        <w:t xml:space="preserve">; its impact is no longer restricted to a distant wet market or a third world country alone. Instead, </w:t>
      </w:r>
      <w:r w:rsidRPr="00E94657">
        <w:rPr>
          <w:rFonts w:asciiTheme="minorHAnsi" w:hAnsiTheme="minorHAnsi" w:cstheme="minorHAnsi"/>
          <w:u w:val="single"/>
        </w:rPr>
        <w:t>it has emerged and expanded in the</w:t>
      </w:r>
      <w:r w:rsidRPr="00E94657">
        <w:rPr>
          <w:rFonts w:asciiTheme="minorHAnsi" w:hAnsiTheme="minorHAnsi" w:cstheme="minorHAnsi"/>
          <w:sz w:val="16"/>
        </w:rPr>
        <w:t xml:space="preserve"> very </w:t>
      </w:r>
      <w:r w:rsidRPr="00E94657">
        <w:rPr>
          <w:rFonts w:asciiTheme="minorHAnsi" w:hAnsiTheme="minorHAnsi" w:cstheme="minorHAnsi"/>
          <w:u w:val="single"/>
        </w:rPr>
        <w:t>heart of the capitalist world</w:t>
      </w:r>
      <w:r w:rsidRPr="00E94657">
        <w:rPr>
          <w:rFonts w:asciiTheme="minorHAnsi" w:hAnsiTheme="minorHAnsi" w:cstheme="minorHAnsi"/>
          <w:sz w:val="16"/>
        </w:rPr>
        <w:t xml:space="preserve"> order at a time </w:t>
      </w:r>
      <w:r w:rsidRPr="00E94657">
        <w:rPr>
          <w:rFonts w:asciiTheme="minorHAnsi" w:hAnsiTheme="minorHAnsi" w:cstheme="minorHAnsi"/>
          <w:u w:val="single"/>
        </w:rPr>
        <w:t>when [</w:t>
      </w:r>
      <w:r w:rsidRPr="00E94657">
        <w:rPr>
          <w:rFonts w:asciiTheme="minorHAnsi" w:hAnsiTheme="minorHAnsi" w:cstheme="minorHAnsi"/>
          <w:highlight w:val="cyan"/>
          <w:u w:val="single"/>
        </w:rPr>
        <w:t>if</w:t>
      </w:r>
      <w:r w:rsidRPr="00E94657">
        <w:rPr>
          <w:rFonts w:asciiTheme="minorHAnsi" w:hAnsiTheme="minorHAnsi" w:cstheme="minorHAnsi"/>
          <w:u w:val="single"/>
        </w:rPr>
        <w:t xml:space="preserve">] </w:t>
      </w:r>
      <w:r w:rsidRPr="00E94657">
        <w:rPr>
          <w:rFonts w:asciiTheme="minorHAnsi" w:hAnsiTheme="minorHAnsi" w:cstheme="minorHAnsi"/>
          <w:highlight w:val="cyan"/>
          <w:u w:val="single"/>
        </w:rPr>
        <w:t>capitalism</w:t>
      </w:r>
      <w:r w:rsidRPr="00E94657">
        <w:rPr>
          <w:rFonts w:asciiTheme="minorHAnsi" w:hAnsiTheme="minorHAnsi" w:cstheme="minorHAnsi"/>
          <w:u w:val="single"/>
        </w:rPr>
        <w:t xml:space="preserve"> has</w:t>
      </w:r>
      <w:r w:rsidRPr="00E94657">
        <w:rPr>
          <w:rFonts w:asciiTheme="minorHAnsi" w:hAnsiTheme="minorHAnsi" w:cstheme="minorHAnsi"/>
          <w:sz w:val="16"/>
        </w:rPr>
        <w:t xml:space="preserve"> not only been already firmly established across the globe but has </w:t>
      </w:r>
      <w:r w:rsidRPr="00E94657">
        <w:rPr>
          <w:rFonts w:asciiTheme="minorHAnsi" w:hAnsiTheme="minorHAnsi" w:cstheme="minorHAnsi"/>
          <w:u w:val="single"/>
        </w:rPr>
        <w:t>been testing the eco-biological limits of the entire planet.</w:t>
      </w:r>
    </w:p>
    <w:p w14:paraId="694577BE" w14:textId="77777777" w:rsidR="005B513B" w:rsidRPr="00E94657" w:rsidRDefault="005B513B" w:rsidP="005B513B">
      <w:pPr>
        <w:rPr>
          <w:rFonts w:asciiTheme="minorHAnsi" w:hAnsiTheme="minorHAnsi" w:cstheme="minorHAnsi"/>
          <w:sz w:val="16"/>
        </w:rPr>
      </w:pPr>
      <w:r w:rsidRPr="00E94657">
        <w:rPr>
          <w:rFonts w:asciiTheme="minorHAnsi" w:hAnsiTheme="minorHAnsi" w:cstheme="minorHAnsi"/>
          <w:u w:val="single"/>
        </w:rPr>
        <w:t xml:space="preserve">Should things </w:t>
      </w:r>
      <w:r w:rsidRPr="00E94657">
        <w:rPr>
          <w:rFonts w:asciiTheme="minorHAnsi" w:hAnsiTheme="minorHAnsi" w:cstheme="minorHAnsi"/>
          <w:highlight w:val="cyan"/>
          <w:u w:val="single"/>
        </w:rPr>
        <w:t>remain</w:t>
      </w:r>
      <w:r w:rsidRPr="00E94657">
        <w:rPr>
          <w:rFonts w:asciiTheme="minorHAnsi" w:hAnsiTheme="minorHAnsi" w:cstheme="minorHAnsi"/>
          <w:u w:val="single"/>
        </w:rPr>
        <w:t xml:space="preserve"> the </w:t>
      </w:r>
      <w:r w:rsidRPr="00E94657">
        <w:rPr>
          <w:rFonts w:asciiTheme="minorHAnsi" w:hAnsiTheme="minorHAnsi" w:cstheme="minorHAnsi"/>
          <w:highlight w:val="cyan"/>
          <w:u w:val="single"/>
        </w:rPr>
        <w:t>s</w:t>
      </w:r>
      <w:r w:rsidRPr="00E94657">
        <w:rPr>
          <w:rFonts w:asciiTheme="minorHAnsi" w:hAnsiTheme="minorHAnsi" w:cstheme="minorHAnsi"/>
          <w:u w:val="single"/>
        </w:rPr>
        <w:t>ame, Covid</w:t>
      </w:r>
      <w:r w:rsidRPr="00E94657">
        <w:rPr>
          <w:rFonts w:asciiTheme="minorHAnsi" w:hAnsiTheme="minorHAnsi" w:cstheme="minorHAnsi"/>
          <w:sz w:val="16"/>
        </w:rPr>
        <w:t xml:space="preserve">-19 </w:t>
      </w:r>
      <w:r w:rsidRPr="00E94657">
        <w:rPr>
          <w:rFonts w:asciiTheme="minorHAnsi" w:hAnsiTheme="minorHAnsi" w:cstheme="minorHAnsi"/>
          <w:u w:val="single"/>
        </w:rPr>
        <w:t xml:space="preserve">and its </w:t>
      </w:r>
      <w:r w:rsidRPr="00E94657">
        <w:rPr>
          <w:rFonts w:asciiTheme="minorHAnsi" w:hAnsiTheme="minorHAnsi" w:cstheme="minorHAnsi"/>
          <w:highlight w:val="cyan"/>
          <w:u w:val="single"/>
        </w:rPr>
        <w:t xml:space="preserve">future </w:t>
      </w:r>
      <w:r w:rsidRPr="00E94657">
        <w:rPr>
          <w:rFonts w:asciiTheme="minorHAnsi" w:hAnsiTheme="minorHAnsi" w:cstheme="minorHAnsi"/>
          <w:u w:val="single"/>
        </w:rPr>
        <w:t>[</w:t>
      </w:r>
      <w:r w:rsidRPr="00E94657">
        <w:rPr>
          <w:rFonts w:asciiTheme="minorHAnsi" w:hAnsiTheme="minorHAnsi" w:cstheme="minorHAnsi"/>
          <w:highlight w:val="cyan"/>
          <w:u w:val="single"/>
        </w:rPr>
        <w:t>diseases</w:t>
      </w:r>
      <w:r w:rsidRPr="00E94657">
        <w:rPr>
          <w:rFonts w:asciiTheme="minorHAnsi" w:hAnsiTheme="minorHAnsi" w:cstheme="minorHAnsi"/>
          <w:u w:val="single"/>
        </w:rPr>
        <w:t xml:space="preserve">]cousins </w:t>
      </w:r>
      <w:r w:rsidRPr="00E94657">
        <w:rPr>
          <w:rFonts w:asciiTheme="minorHAnsi" w:hAnsiTheme="minorHAnsi" w:cstheme="minorHAnsi"/>
          <w:highlight w:val="cyan"/>
          <w:u w:val="single"/>
        </w:rPr>
        <w:t xml:space="preserve">are likely to claim </w:t>
      </w:r>
      <w:r w:rsidRPr="00E94657">
        <w:rPr>
          <w:rFonts w:asciiTheme="minorHAnsi" w:hAnsiTheme="minorHAnsi" w:cstheme="minorHAnsi"/>
          <w:u w:val="single"/>
        </w:rPr>
        <w:t>the lives of</w:t>
      </w:r>
      <w:r w:rsidRPr="00E94657">
        <w:rPr>
          <w:rFonts w:asciiTheme="minorHAnsi" w:hAnsiTheme="minorHAnsi" w:cstheme="minorHAnsi"/>
          <w:sz w:val="16"/>
        </w:rPr>
        <w:t xml:space="preserve"> not just ‘some’ people as they did in the past, but of </w:t>
      </w:r>
      <w:r w:rsidRPr="00E94657">
        <w:rPr>
          <w:rFonts w:asciiTheme="minorHAnsi" w:hAnsiTheme="minorHAnsi" w:cstheme="minorHAnsi"/>
          <w:highlight w:val="cyan"/>
          <w:u w:val="single"/>
        </w:rPr>
        <w:t>humanity as a whole</w:t>
      </w:r>
      <w:r w:rsidRPr="00E94657">
        <w:rPr>
          <w:rFonts w:asciiTheme="minorHAnsi" w:hAnsiTheme="minorHAnsi" w:cstheme="minorHAnsi"/>
          <w:sz w:val="16"/>
        </w:rPr>
        <w:t xml:space="preserve">. In this sense, perhaps for the first time in modern history, </w:t>
      </w:r>
      <w:r w:rsidRPr="00E94657">
        <w:rPr>
          <w:rFonts w:asciiTheme="minorHAnsi" w:hAnsiTheme="minorHAnsi" w:cstheme="minorHAnsi"/>
          <w:u w:val="single"/>
        </w:rPr>
        <w:t>the biological blitzkrieg activated by the coronavirus has thrown into sharp relief the immediately existential and undeniably global contradictions and consequences generated by capitalism</w:t>
      </w:r>
      <w:r w:rsidRPr="00E94657">
        <w:rPr>
          <w:rFonts w:asciiTheme="minorHAnsi" w:hAnsiTheme="minorHAnsi" w:cstheme="minorHAnsi"/>
          <w:sz w:val="16"/>
        </w:rPr>
        <w:t>.</w:t>
      </w:r>
    </w:p>
    <w:p w14:paraId="290FA492" w14:textId="77777777" w:rsidR="005B513B" w:rsidRPr="00E94657" w:rsidRDefault="005B513B" w:rsidP="005B513B">
      <w:pPr>
        <w:rPr>
          <w:rFonts w:asciiTheme="minorHAnsi" w:hAnsiTheme="minorHAnsi" w:cstheme="minorHAnsi"/>
          <w:sz w:val="16"/>
        </w:rPr>
      </w:pPr>
      <w:r w:rsidRPr="00E94657">
        <w:rPr>
          <w:rFonts w:asciiTheme="minorHAnsi" w:hAnsiTheme="minorHAnsi" w:cstheme="minorHAnsi"/>
          <w:sz w:val="16"/>
        </w:rPr>
        <w:t xml:space="preserve">Critical </w:t>
      </w:r>
      <w:r w:rsidRPr="00E94657">
        <w:rPr>
          <w:rFonts w:asciiTheme="minorHAnsi" w:hAnsiTheme="minorHAnsi" w:cstheme="minorHAnsi"/>
          <w:highlight w:val="cyan"/>
          <w:u w:val="single"/>
        </w:rPr>
        <w:t>biologists and epidemiologists</w:t>
      </w:r>
      <w:r w:rsidRPr="00E94657">
        <w:rPr>
          <w:rFonts w:asciiTheme="minorHAnsi" w:hAnsiTheme="minorHAnsi" w:cstheme="minorHAnsi"/>
          <w:u w:val="single"/>
        </w:rPr>
        <w:t xml:space="preserve"> have </w:t>
      </w:r>
      <w:r w:rsidRPr="00E94657">
        <w:rPr>
          <w:rFonts w:asciiTheme="minorHAnsi" w:hAnsiTheme="minorHAnsi" w:cstheme="minorHAnsi"/>
          <w:highlight w:val="cyan"/>
          <w:u w:val="single"/>
        </w:rPr>
        <w:t>put the blame</w:t>
      </w:r>
      <w:r w:rsidRPr="00E94657">
        <w:rPr>
          <w:rFonts w:asciiTheme="minorHAnsi" w:hAnsiTheme="minorHAnsi" w:cstheme="minorHAnsi"/>
          <w:u w:val="single"/>
        </w:rPr>
        <w:t xml:space="preserve"> on industrial agriculture as the root cause </w:t>
      </w:r>
      <w:r w:rsidRPr="00E94657">
        <w:rPr>
          <w:rFonts w:asciiTheme="minorHAnsi" w:hAnsiTheme="minorHAnsi" w:cstheme="minorHAnsi"/>
          <w:highlight w:val="cyan"/>
          <w:u w:val="single"/>
        </w:rPr>
        <w:t>of</w:t>
      </w:r>
      <w:r w:rsidRPr="00E94657">
        <w:rPr>
          <w:rFonts w:asciiTheme="minorHAnsi" w:hAnsiTheme="minorHAnsi" w:cstheme="minorHAnsi"/>
          <w:u w:val="single"/>
        </w:rPr>
        <w:t xml:space="preserve"> the </w:t>
      </w:r>
      <w:r w:rsidRPr="00E94657">
        <w:rPr>
          <w:rFonts w:asciiTheme="minorHAnsi" w:hAnsiTheme="minorHAnsi" w:cstheme="minorHAnsi"/>
          <w:highlight w:val="cyan"/>
          <w:u w:val="single"/>
        </w:rPr>
        <w:t>emergence of new pathogens</w:t>
      </w:r>
      <w:r w:rsidRPr="00E94657">
        <w:rPr>
          <w:rFonts w:asciiTheme="minorHAnsi" w:hAnsiTheme="minorHAnsi" w:cstheme="minorHAnsi"/>
          <w:sz w:val="16"/>
        </w:rPr>
        <w:t xml:space="preserve"> since the 1990s. </w:t>
      </w:r>
      <w:hyperlink r:id="rId56" w:tgtFrame="_blank" w:history="1">
        <w:r w:rsidRPr="00E94657">
          <w:rPr>
            <w:rStyle w:val="Hyperlink"/>
            <w:rFonts w:asciiTheme="minorHAnsi" w:hAnsiTheme="minorHAnsi" w:cstheme="minorHAnsi"/>
            <w:color w:val="000000"/>
            <w:sz w:val="16"/>
            <w:u w:val="single"/>
          </w:rPr>
          <w:t>According to Rob Wallace</w:t>
        </w:r>
      </w:hyperlink>
      <w:r w:rsidRPr="00E94657">
        <w:rPr>
          <w:rFonts w:asciiTheme="minorHAnsi" w:hAnsiTheme="minorHAnsi" w:cstheme="minorHAnsi"/>
          <w:sz w:val="16"/>
        </w:rPr>
        <w:t xml:space="preserve">, </w:t>
      </w:r>
      <w:r w:rsidRPr="00E94657">
        <w:rPr>
          <w:rFonts w:asciiTheme="minorHAnsi" w:hAnsiTheme="minorHAnsi" w:cstheme="minorHAnsi"/>
          <w:u w:val="single"/>
        </w:rPr>
        <w:t xml:space="preserve">giant agribusiness and resource extraction firms have now reached the last virgin forests and smallholder-held farmlands in the world, subordinating them </w:t>
      </w:r>
      <w:r w:rsidRPr="00E94657">
        <w:rPr>
          <w:rFonts w:asciiTheme="minorHAnsi" w:hAnsiTheme="minorHAnsi" w:cstheme="minorHAnsi"/>
          <w:highlight w:val="cyan"/>
          <w:u w:val="single"/>
        </w:rPr>
        <w:t>to the logic of capitalis</w:t>
      </w:r>
      <w:r w:rsidRPr="00E94657">
        <w:rPr>
          <w:rFonts w:asciiTheme="minorHAnsi" w:hAnsiTheme="minorHAnsi" w:cstheme="minorHAnsi"/>
          <w:u w:val="single"/>
        </w:rPr>
        <w:t xml:space="preserve">t </w:t>
      </w:r>
      <w:r w:rsidRPr="00E94657">
        <w:rPr>
          <w:rFonts w:asciiTheme="minorHAnsi" w:hAnsiTheme="minorHAnsi" w:cstheme="minorHAnsi"/>
          <w:highlight w:val="cyan"/>
          <w:u w:val="single"/>
        </w:rPr>
        <w:t>m</w:t>
      </w:r>
      <w:r w:rsidRPr="00E94657">
        <w:rPr>
          <w:rFonts w:asciiTheme="minorHAnsi" w:hAnsiTheme="minorHAnsi" w:cstheme="minorHAnsi"/>
          <w:u w:val="single"/>
        </w:rPr>
        <w:t>arkets</w:t>
      </w:r>
      <w:r w:rsidRPr="00E94657">
        <w:rPr>
          <w:rFonts w:asciiTheme="minorHAnsi" w:hAnsiTheme="minorHAnsi" w:cstheme="minorHAnsi"/>
          <w:sz w:val="16"/>
        </w:rPr>
        <w:t>.</w:t>
      </w:r>
    </w:p>
    <w:p w14:paraId="58292D3C" w14:textId="77777777" w:rsidR="005B513B" w:rsidRPr="00E94657" w:rsidRDefault="005B513B" w:rsidP="005B513B">
      <w:pPr>
        <w:rPr>
          <w:rFonts w:asciiTheme="minorHAnsi" w:hAnsiTheme="minorHAnsi" w:cstheme="minorHAnsi"/>
          <w:sz w:val="16"/>
        </w:rPr>
      </w:pPr>
      <w:r w:rsidRPr="00E94657">
        <w:rPr>
          <w:rFonts w:asciiTheme="minorHAnsi" w:hAnsiTheme="minorHAnsi" w:cstheme="minorHAnsi"/>
          <w:u w:val="single"/>
        </w:rPr>
        <w:t xml:space="preserve">The </w:t>
      </w:r>
      <w:r w:rsidRPr="00E94657">
        <w:rPr>
          <w:rFonts w:asciiTheme="minorHAnsi" w:hAnsiTheme="minorHAnsi" w:cstheme="minorHAnsi"/>
          <w:highlight w:val="cyan"/>
          <w:u w:val="single"/>
        </w:rPr>
        <w:t>loss of</w:t>
      </w:r>
      <w:r w:rsidRPr="00E94657">
        <w:rPr>
          <w:rFonts w:asciiTheme="minorHAnsi" w:hAnsiTheme="minorHAnsi" w:cstheme="minorHAnsi"/>
          <w:u w:val="single"/>
        </w:rPr>
        <w:t xml:space="preserve"> the </w:t>
      </w:r>
      <w:r w:rsidRPr="00E94657">
        <w:rPr>
          <w:rFonts w:asciiTheme="minorHAnsi" w:hAnsiTheme="minorHAnsi" w:cstheme="minorHAnsi"/>
          <w:highlight w:val="cyan"/>
          <w:u w:val="single"/>
        </w:rPr>
        <w:t>eco</w:t>
      </w:r>
      <w:r w:rsidRPr="00E94657">
        <w:rPr>
          <w:rFonts w:asciiTheme="minorHAnsi" w:hAnsiTheme="minorHAnsi" w:cstheme="minorHAnsi"/>
          <w:u w:val="single"/>
        </w:rPr>
        <w:t xml:space="preserve">logical </w:t>
      </w:r>
      <w:r w:rsidRPr="00E94657">
        <w:rPr>
          <w:rFonts w:asciiTheme="minorHAnsi" w:hAnsiTheme="minorHAnsi" w:cstheme="minorHAnsi"/>
          <w:highlight w:val="cyan"/>
          <w:u w:val="single"/>
        </w:rPr>
        <w:t>diversity</w:t>
      </w:r>
      <w:r w:rsidRPr="00E94657">
        <w:rPr>
          <w:rFonts w:asciiTheme="minorHAnsi" w:hAnsiTheme="minorHAnsi" w:cstheme="minorHAnsi"/>
          <w:sz w:val="16"/>
        </w:rPr>
        <w:t xml:space="preserve"> and complexity of these huge tracts of land has increasingly forced wild food operators to hunt in previously untouched parts of the jungle, which, in turn, </w:t>
      </w:r>
      <w:r w:rsidRPr="00E94657">
        <w:rPr>
          <w:rFonts w:asciiTheme="minorHAnsi" w:hAnsiTheme="minorHAnsi" w:cstheme="minorHAnsi"/>
          <w:u w:val="single"/>
        </w:rPr>
        <w:t xml:space="preserve">has </w:t>
      </w:r>
      <w:r w:rsidRPr="00E94657">
        <w:rPr>
          <w:rFonts w:asciiTheme="minorHAnsi" w:hAnsiTheme="minorHAnsi" w:cstheme="minorHAnsi"/>
          <w:highlight w:val="cyan"/>
          <w:u w:val="single"/>
        </w:rPr>
        <w:t>increase</w:t>
      </w:r>
      <w:r w:rsidRPr="00E94657">
        <w:rPr>
          <w:rFonts w:asciiTheme="minorHAnsi" w:hAnsiTheme="minorHAnsi" w:cstheme="minorHAnsi"/>
          <w:u w:val="single"/>
        </w:rPr>
        <w:t xml:space="preserve">d “the interaction with, and </w:t>
      </w:r>
      <w:r w:rsidRPr="00E94657">
        <w:rPr>
          <w:rFonts w:asciiTheme="minorHAnsi" w:hAnsiTheme="minorHAnsi" w:cstheme="minorHAnsi"/>
          <w:highlight w:val="cyan"/>
          <w:u w:val="single"/>
        </w:rPr>
        <w:t>spillover of</w:t>
      </w:r>
      <w:r w:rsidRPr="00E94657">
        <w:rPr>
          <w:rFonts w:asciiTheme="minorHAnsi" w:hAnsiTheme="minorHAnsi" w:cstheme="minorHAnsi"/>
          <w:u w:val="single"/>
        </w:rPr>
        <w:t xml:space="preserve">, previously boxed-in </w:t>
      </w:r>
      <w:r w:rsidRPr="00E94657">
        <w:rPr>
          <w:rFonts w:asciiTheme="minorHAnsi" w:hAnsiTheme="minorHAnsi" w:cstheme="minorHAnsi"/>
          <w:highlight w:val="cyan"/>
          <w:u w:val="single"/>
        </w:rPr>
        <w:t>pathogens, including Covid</w:t>
      </w:r>
      <w:r w:rsidRPr="00E94657">
        <w:rPr>
          <w:rFonts w:asciiTheme="minorHAnsi" w:hAnsiTheme="minorHAnsi" w:cstheme="minorHAnsi"/>
          <w:sz w:val="16"/>
        </w:rPr>
        <w:t xml:space="preserve">-19.” Likewise, </w:t>
      </w:r>
      <w:r w:rsidRPr="00E94657">
        <w:rPr>
          <w:rFonts w:asciiTheme="minorHAnsi" w:hAnsiTheme="minorHAnsi" w:cstheme="minorHAnsi"/>
          <w:u w:val="single"/>
        </w:rPr>
        <w:t>global warming has forced or allowed pathogens to escape their natural habitat</w:t>
      </w:r>
      <w:r w:rsidRPr="00E94657">
        <w:rPr>
          <w:rFonts w:asciiTheme="minorHAnsi" w:hAnsiTheme="minorHAnsi" w:cstheme="minorHAnsi"/>
          <w:sz w:val="16"/>
        </w:rPr>
        <w:t xml:space="preserve">. As a result, </w:t>
      </w:r>
      <w:r w:rsidRPr="00E94657">
        <w:rPr>
          <w:rFonts w:asciiTheme="minorHAnsi" w:hAnsiTheme="minorHAnsi" w:cstheme="minorHAnsi"/>
          <w:u w:val="single"/>
        </w:rPr>
        <w:t>new viruses against which we have no immunity “are being sprung free, threatening the whole world</w:t>
      </w:r>
      <w:r w:rsidRPr="00E94657">
        <w:rPr>
          <w:rFonts w:asciiTheme="minorHAnsi" w:hAnsiTheme="minorHAnsi" w:cstheme="minorHAnsi"/>
          <w:sz w:val="16"/>
        </w:rPr>
        <w:t>.” In short, </w:t>
      </w:r>
      <w:hyperlink r:id="rId57" w:tgtFrame="_blank" w:history="1">
        <w:r w:rsidRPr="00E94657">
          <w:rPr>
            <w:rStyle w:val="Hyperlink"/>
            <w:rFonts w:asciiTheme="minorHAnsi" w:hAnsiTheme="minorHAnsi" w:cstheme="minorHAnsi"/>
            <w:color w:val="000000"/>
            <w:sz w:val="16"/>
            <w:u w:val="single"/>
          </w:rPr>
          <w:t>as John Vidal writes</w:t>
        </w:r>
      </w:hyperlink>
      <w:r w:rsidRPr="00E94657">
        <w:rPr>
          <w:rFonts w:asciiTheme="minorHAnsi" w:hAnsiTheme="minorHAnsi" w:cstheme="minorHAnsi"/>
          <w:sz w:val="16"/>
        </w:rPr>
        <w:t>, “</w:t>
      </w:r>
      <w:r w:rsidRPr="00E94657">
        <w:rPr>
          <w:rFonts w:asciiTheme="minorHAnsi" w:hAnsiTheme="minorHAnsi" w:cstheme="minorHAnsi"/>
          <w:u w:val="single"/>
        </w:rPr>
        <w:t xml:space="preserve">we disrupt ecosystems, and we </w:t>
      </w:r>
      <w:r w:rsidRPr="00E94657">
        <w:rPr>
          <w:rFonts w:asciiTheme="minorHAnsi" w:hAnsiTheme="minorHAnsi" w:cstheme="minorHAnsi"/>
          <w:u w:val="single"/>
        </w:rPr>
        <w:lastRenderedPageBreak/>
        <w:t>shake viruses loose from their natural hosts. When that happens, they need a new host. Often, we are it</w:t>
      </w:r>
      <w:r w:rsidRPr="00E94657">
        <w:rPr>
          <w:rFonts w:asciiTheme="minorHAnsi" w:hAnsiTheme="minorHAnsi" w:cstheme="minorHAnsi"/>
          <w:sz w:val="16"/>
        </w:rPr>
        <w:t>.”</w:t>
      </w:r>
    </w:p>
    <w:p w14:paraId="3EB9397A" w14:textId="77777777" w:rsidR="005B513B" w:rsidRPr="00E94657" w:rsidRDefault="005B513B" w:rsidP="005B513B">
      <w:pPr>
        <w:rPr>
          <w:rFonts w:asciiTheme="minorHAnsi" w:hAnsiTheme="minorHAnsi" w:cstheme="minorHAnsi"/>
          <w:u w:val="single"/>
        </w:rPr>
      </w:pPr>
      <w:r w:rsidRPr="00E94657">
        <w:rPr>
          <w:rFonts w:asciiTheme="minorHAnsi" w:hAnsiTheme="minorHAnsi" w:cstheme="minorHAnsi"/>
          <w:sz w:val="16"/>
        </w:rPr>
        <w:t xml:space="preserve">That some </w:t>
      </w:r>
      <w:r w:rsidRPr="00E94657">
        <w:rPr>
          <w:rFonts w:asciiTheme="minorHAnsi" w:hAnsiTheme="minorHAnsi" w:cstheme="minorHAnsi"/>
          <w:u w:val="single"/>
        </w:rPr>
        <w:t xml:space="preserve">agribusiness firms have been </w:t>
      </w:r>
      <w:r w:rsidRPr="00E94657">
        <w:rPr>
          <w:rFonts w:asciiTheme="minorHAnsi" w:hAnsiTheme="minorHAnsi" w:cstheme="minorHAnsi"/>
          <w:highlight w:val="cyan"/>
          <w:u w:val="single"/>
        </w:rPr>
        <w:t>blatantly risking lives for profit</w:t>
      </w:r>
      <w:r w:rsidRPr="00E94657">
        <w:rPr>
          <w:rFonts w:asciiTheme="minorHAnsi" w:hAnsiTheme="minorHAnsi" w:cstheme="minorHAnsi"/>
          <w:sz w:val="16"/>
        </w:rPr>
        <w:t xml:space="preserve"> would not come as a surprise to the critical reader. Even </w:t>
      </w:r>
      <w:hyperlink r:id="rId58" w:tgtFrame="_blank" w:history="1">
        <w:r w:rsidRPr="00E94657">
          <w:rPr>
            <w:rStyle w:val="Hyperlink"/>
            <w:rFonts w:asciiTheme="minorHAnsi" w:hAnsiTheme="minorHAnsi" w:cstheme="minorHAnsi"/>
            <w:color w:val="000000"/>
            <w:sz w:val="16"/>
            <w:u w:val="single"/>
          </w:rPr>
          <w:t>Bill Gates has been sounding the alarm</w:t>
        </w:r>
      </w:hyperlink>
      <w:r w:rsidRPr="00E94657">
        <w:rPr>
          <w:rFonts w:asciiTheme="minorHAnsi" w:hAnsiTheme="minorHAnsi" w:cstheme="minorHAnsi"/>
          <w:sz w:val="16"/>
        </w:rPr>
        <w:t xml:space="preserve"> about the potentially deadly consequences of irresponsible business practices and new viruses. Yet, </w:t>
      </w:r>
      <w:r w:rsidRPr="00E94657">
        <w:rPr>
          <w:rFonts w:asciiTheme="minorHAnsi" w:hAnsiTheme="minorHAnsi" w:cstheme="minorHAnsi"/>
          <w:u w:val="single"/>
        </w:rPr>
        <w:t>what tends to remain underemphasized in these debates is that the blame belongs neither</w:t>
      </w:r>
      <w:r w:rsidRPr="00E94657">
        <w:rPr>
          <w:rFonts w:asciiTheme="minorHAnsi" w:hAnsiTheme="minorHAnsi" w:cstheme="minorHAnsi"/>
          <w:sz w:val="16"/>
        </w:rPr>
        <w:t xml:space="preserve"> solely </w:t>
      </w:r>
      <w:r w:rsidRPr="00E94657">
        <w:rPr>
          <w:rFonts w:asciiTheme="minorHAnsi" w:hAnsiTheme="minorHAnsi" w:cstheme="minorHAnsi"/>
          <w:u w:val="single"/>
        </w:rPr>
        <w:t>to ‘greedy’ firms</w:t>
      </w:r>
      <w:r w:rsidRPr="00E94657">
        <w:rPr>
          <w:rFonts w:asciiTheme="minorHAnsi" w:hAnsiTheme="minorHAnsi" w:cstheme="minorHAnsi"/>
          <w:sz w:val="16"/>
        </w:rPr>
        <w:t xml:space="preserve"> that have driven viruses out of their natural habitat, </w:t>
      </w:r>
      <w:r w:rsidRPr="00E94657">
        <w:rPr>
          <w:rFonts w:asciiTheme="minorHAnsi" w:hAnsiTheme="minorHAnsi" w:cstheme="minorHAnsi"/>
          <w:u w:val="single"/>
        </w:rPr>
        <w:t>nor to ‘short-sighted’ politicians</w:t>
      </w:r>
      <w:r w:rsidRPr="00E94657">
        <w:rPr>
          <w:rFonts w:asciiTheme="minorHAnsi" w:hAnsiTheme="minorHAnsi" w:cstheme="minorHAnsi"/>
          <w:sz w:val="16"/>
        </w:rPr>
        <w:t xml:space="preserve"> who have not invested enough in vaccine technology or national health systems. Instead, </w:t>
      </w:r>
      <w:r w:rsidRPr="00E94657">
        <w:rPr>
          <w:rFonts w:asciiTheme="minorHAnsi" w:hAnsiTheme="minorHAnsi" w:cstheme="minorHAnsi"/>
          <w:highlight w:val="cyan"/>
          <w:u w:val="single"/>
        </w:rPr>
        <w:t>the problem is rooted in the</w:t>
      </w:r>
      <w:r w:rsidRPr="00E94657">
        <w:rPr>
          <w:rFonts w:asciiTheme="minorHAnsi" w:hAnsiTheme="minorHAnsi" w:cstheme="minorHAnsi"/>
          <w:u w:val="single"/>
        </w:rPr>
        <w:t xml:space="preserve"> very </w:t>
      </w:r>
      <w:r w:rsidRPr="00E94657">
        <w:rPr>
          <w:rFonts w:asciiTheme="minorHAnsi" w:hAnsiTheme="minorHAnsi" w:cstheme="minorHAnsi"/>
          <w:highlight w:val="cyan"/>
          <w:u w:val="single"/>
        </w:rPr>
        <w:t>structure and rationality of the system</w:t>
      </w:r>
      <w:r w:rsidRPr="00E94657">
        <w:rPr>
          <w:rFonts w:asciiTheme="minorHAnsi" w:hAnsiTheme="minorHAnsi" w:cstheme="minorHAnsi"/>
          <w:u w:val="single"/>
        </w:rPr>
        <w:t xml:space="preserve"> as a whole</w:t>
      </w:r>
      <w:r w:rsidRPr="00E94657">
        <w:rPr>
          <w:rFonts w:asciiTheme="minorHAnsi" w:hAnsiTheme="minorHAnsi" w:cstheme="minorHAnsi"/>
          <w:sz w:val="16"/>
        </w:rPr>
        <w:t xml:space="preserve">. </w:t>
      </w:r>
      <w:r w:rsidRPr="00E94657">
        <w:rPr>
          <w:rFonts w:asciiTheme="minorHAnsi" w:hAnsiTheme="minorHAnsi" w:cstheme="minorHAnsi"/>
          <w:u w:val="single"/>
        </w:rPr>
        <w:t>That is, we may go extinct as a result of the ‘successes’ of the very system ‘we’ created in the first place, i.e., capitalism.</w:t>
      </w:r>
    </w:p>
    <w:p w14:paraId="62DEDFA0" w14:textId="77777777" w:rsidR="005B513B" w:rsidRPr="00E94657" w:rsidRDefault="005B513B" w:rsidP="005B513B">
      <w:pPr>
        <w:rPr>
          <w:rFonts w:asciiTheme="minorHAnsi" w:hAnsiTheme="minorHAnsi" w:cstheme="minorHAnsi"/>
          <w:sz w:val="16"/>
        </w:rPr>
      </w:pPr>
      <w:r w:rsidRPr="00E94657">
        <w:rPr>
          <w:rFonts w:asciiTheme="minorHAnsi" w:hAnsiTheme="minorHAnsi" w:cstheme="minorHAnsi"/>
          <w:u w:val="single"/>
        </w:rPr>
        <w:t>In order for</w:t>
      </w:r>
      <w:r w:rsidRPr="00E94657">
        <w:rPr>
          <w:rFonts w:asciiTheme="minorHAnsi" w:hAnsiTheme="minorHAnsi" w:cstheme="minorHAnsi"/>
          <w:sz w:val="16"/>
        </w:rPr>
        <w:t xml:space="preserve"> ‘self-regulating’ </w:t>
      </w:r>
      <w:r w:rsidRPr="00E94657">
        <w:rPr>
          <w:rFonts w:asciiTheme="minorHAnsi" w:hAnsiTheme="minorHAnsi" w:cstheme="minorHAnsi"/>
          <w:u w:val="single"/>
        </w:rPr>
        <w:t>markets to ‘self-regulate’</w:t>
      </w:r>
      <w:r w:rsidRPr="00E94657">
        <w:rPr>
          <w:rFonts w:asciiTheme="minorHAnsi" w:hAnsiTheme="minorHAnsi" w:cstheme="minorHAnsi"/>
          <w:sz w:val="16"/>
        </w:rPr>
        <w:t xml:space="preserve">, a variety of </w:t>
      </w:r>
      <w:r w:rsidRPr="00E94657">
        <w:rPr>
          <w:rFonts w:asciiTheme="minorHAnsi" w:hAnsiTheme="minorHAnsi" w:cstheme="minorHAnsi"/>
          <w:u w:val="single"/>
        </w:rPr>
        <w:t xml:space="preserve">political and institutional arrangements had to be initiated to </w:t>
      </w:r>
      <w:r w:rsidRPr="00E94657">
        <w:rPr>
          <w:rFonts w:asciiTheme="minorHAnsi" w:hAnsiTheme="minorHAnsi" w:cstheme="minorHAnsi"/>
          <w:sz w:val="16"/>
        </w:rPr>
        <w:t xml:space="preserve">progressively </w:t>
      </w:r>
      <w:r w:rsidRPr="00E94657">
        <w:rPr>
          <w:rFonts w:asciiTheme="minorHAnsi" w:hAnsiTheme="minorHAnsi" w:cstheme="minorHAnsi"/>
          <w:u w:val="single"/>
        </w:rPr>
        <w:t>eliminate the non-market survival strategies that humans previously relied upon.</w:t>
      </w:r>
      <w:r w:rsidRPr="00E94657">
        <w:rPr>
          <w:rFonts w:asciiTheme="minorHAnsi" w:hAnsiTheme="minorHAnsi" w:cstheme="minorHAnsi"/>
          <w:sz w:val="16"/>
        </w:rPr>
        <w:t xml:space="preserve"> Most notably, the age-old communal systems of social and moral regulation needed to be eradicated, a process that systematically subordinated the ‘natural and human substance of society’, i.e., land and labour, to market relations for the first time in history.</w:t>
      </w:r>
    </w:p>
    <w:p w14:paraId="1B35E2F5" w14:textId="77777777" w:rsidR="005B513B" w:rsidRPr="00E94657" w:rsidRDefault="005B513B" w:rsidP="005B513B">
      <w:pPr>
        <w:rPr>
          <w:rFonts w:asciiTheme="minorHAnsi" w:hAnsiTheme="minorHAnsi" w:cstheme="minorHAnsi"/>
          <w:sz w:val="16"/>
        </w:rPr>
      </w:pPr>
      <w:r w:rsidRPr="00E94657">
        <w:rPr>
          <w:rFonts w:asciiTheme="minorHAnsi" w:hAnsiTheme="minorHAnsi" w:cstheme="minorHAnsi"/>
          <w:u w:val="single"/>
        </w:rPr>
        <w:t>At the heart of</w:t>
      </w:r>
      <w:r w:rsidRPr="00E94657">
        <w:rPr>
          <w:rFonts w:asciiTheme="minorHAnsi" w:hAnsiTheme="minorHAnsi" w:cstheme="minorHAnsi"/>
          <w:sz w:val="16"/>
        </w:rPr>
        <w:t xml:space="preserve"> the rise of </w:t>
      </w:r>
      <w:r w:rsidRPr="00E94657">
        <w:rPr>
          <w:rFonts w:asciiTheme="minorHAnsi" w:hAnsiTheme="minorHAnsi" w:cstheme="minorHAnsi"/>
          <w:highlight w:val="cyan"/>
          <w:u w:val="single"/>
        </w:rPr>
        <w:t>capitalism</w:t>
      </w:r>
      <w:r w:rsidRPr="00E94657">
        <w:rPr>
          <w:rFonts w:asciiTheme="minorHAnsi" w:hAnsiTheme="minorHAnsi" w:cstheme="minorHAnsi"/>
          <w:sz w:val="16"/>
        </w:rPr>
        <w:t xml:space="preserve">, therefore, </w:t>
      </w:r>
      <w:r w:rsidRPr="00E94657">
        <w:rPr>
          <w:rFonts w:asciiTheme="minorHAnsi" w:hAnsiTheme="minorHAnsi" w:cstheme="minorHAnsi"/>
          <w:u w:val="single"/>
        </w:rPr>
        <w:t>rested a ‘political’, legal, and violent process that led to the historically unprecedented characterization of land and labour as commodities</w:t>
      </w:r>
      <w:r w:rsidRPr="00E94657">
        <w:rPr>
          <w:rFonts w:asciiTheme="minorHAnsi" w:hAnsiTheme="minorHAnsi" w:cstheme="minorHAnsi"/>
          <w:sz w:val="16"/>
        </w:rPr>
        <w:t xml:space="preserve">. Without commodifying land and labour, i.e., </w:t>
      </w:r>
      <w:r w:rsidRPr="00E94657">
        <w:rPr>
          <w:rFonts w:asciiTheme="minorHAnsi" w:hAnsiTheme="minorHAnsi" w:cstheme="minorHAnsi"/>
          <w:u w:val="single"/>
        </w:rPr>
        <w:t xml:space="preserve">without </w:t>
      </w:r>
      <w:r w:rsidRPr="00E94657">
        <w:rPr>
          <w:rFonts w:asciiTheme="minorHAnsi" w:hAnsiTheme="minorHAnsi" w:cstheme="minorHAnsi"/>
          <w:highlight w:val="cyan"/>
          <w:u w:val="single"/>
        </w:rPr>
        <w:t>treat</w:t>
      </w:r>
      <w:r w:rsidRPr="00E94657">
        <w:rPr>
          <w:rFonts w:asciiTheme="minorHAnsi" w:hAnsiTheme="minorHAnsi" w:cstheme="minorHAnsi"/>
          <w:u w:val="single"/>
        </w:rPr>
        <w:t>ing</w:t>
      </w:r>
      <w:r w:rsidRPr="00E94657">
        <w:rPr>
          <w:rFonts w:asciiTheme="minorHAnsi" w:hAnsiTheme="minorHAnsi" w:cstheme="minorHAnsi"/>
          <w:highlight w:val="cyan"/>
          <w:u w:val="single"/>
        </w:rPr>
        <w:t xml:space="preserve"> the planet</w:t>
      </w:r>
      <w:r w:rsidRPr="00E94657">
        <w:rPr>
          <w:rFonts w:asciiTheme="minorHAnsi" w:hAnsiTheme="minorHAnsi" w:cstheme="minorHAnsi"/>
          <w:u w:val="single"/>
        </w:rPr>
        <w:t xml:space="preserve">’s living substance </w:t>
      </w:r>
      <w:r w:rsidRPr="00E94657">
        <w:rPr>
          <w:rFonts w:asciiTheme="minorHAnsi" w:hAnsiTheme="minorHAnsi" w:cstheme="minorHAnsi"/>
          <w:highlight w:val="cyan"/>
          <w:u w:val="single"/>
        </w:rPr>
        <w:t>as commodities</w:t>
      </w:r>
      <w:r w:rsidRPr="00E94657">
        <w:rPr>
          <w:rFonts w:asciiTheme="minorHAnsi" w:hAnsiTheme="minorHAnsi" w:cstheme="minorHAnsi"/>
          <w:u w:val="single"/>
        </w:rPr>
        <w:t>, it would have been impossible to view the ‘economy’ as an institutionally and motivationally self-regulating sphere of life</w:t>
      </w:r>
      <w:r w:rsidRPr="00E94657">
        <w:rPr>
          <w:rFonts w:asciiTheme="minorHAnsi" w:hAnsiTheme="minorHAnsi" w:cstheme="minorHAnsi"/>
          <w:sz w:val="16"/>
        </w:rPr>
        <w:t>, an almost robotic creature functioning at the expense of human lives and livelihoods.</w:t>
      </w:r>
    </w:p>
    <w:p w14:paraId="7D507EB5" w14:textId="77777777" w:rsidR="005B513B" w:rsidRPr="00E94657" w:rsidRDefault="005B513B" w:rsidP="005B513B">
      <w:pPr>
        <w:rPr>
          <w:rFonts w:asciiTheme="minorHAnsi" w:hAnsiTheme="minorHAnsi" w:cstheme="minorHAnsi"/>
          <w:sz w:val="16"/>
        </w:rPr>
      </w:pPr>
      <w:r w:rsidRPr="00E94657">
        <w:rPr>
          <w:rFonts w:asciiTheme="minorHAnsi" w:hAnsiTheme="minorHAnsi" w:cstheme="minorHAnsi"/>
          <w:u w:val="single"/>
        </w:rPr>
        <w:t>Capitalism presupposed</w:t>
      </w:r>
      <w:r w:rsidRPr="00E94657">
        <w:rPr>
          <w:rFonts w:asciiTheme="minorHAnsi" w:hAnsiTheme="minorHAnsi" w:cstheme="minorHAnsi"/>
          <w:sz w:val="16"/>
        </w:rPr>
        <w:t xml:space="preserve"> from the very beginning a radical transformation in the human use of nature as well as in the provision of life’s essential requirements. In this sense, </w:t>
      </w:r>
      <w:r w:rsidRPr="00E94657">
        <w:rPr>
          <w:rFonts w:asciiTheme="minorHAnsi" w:hAnsiTheme="minorHAnsi" w:cstheme="minorHAnsi"/>
          <w:highlight w:val="cyan"/>
          <w:u w:val="single"/>
        </w:rPr>
        <w:t>the danger of</w:t>
      </w:r>
      <w:r w:rsidRPr="00E94657">
        <w:rPr>
          <w:rFonts w:asciiTheme="minorHAnsi" w:hAnsiTheme="minorHAnsi" w:cstheme="minorHAnsi"/>
          <w:u w:val="single"/>
        </w:rPr>
        <w:t xml:space="preserve"> global </w:t>
      </w:r>
      <w:r w:rsidRPr="00E94657">
        <w:rPr>
          <w:rFonts w:asciiTheme="minorHAnsi" w:hAnsiTheme="minorHAnsi" w:cstheme="minorHAnsi"/>
          <w:highlight w:val="cyan"/>
          <w:u w:val="single"/>
        </w:rPr>
        <w:t>extinction</w:t>
      </w:r>
      <w:r w:rsidRPr="00E94657">
        <w:rPr>
          <w:rFonts w:asciiTheme="minorHAnsi" w:hAnsiTheme="minorHAnsi" w:cstheme="minorHAnsi"/>
          <w:u w:val="single"/>
        </w:rPr>
        <w:t xml:space="preserve"> which we have been going through </w:t>
      </w:r>
      <w:r w:rsidRPr="00E94657">
        <w:rPr>
          <w:rFonts w:asciiTheme="minorHAnsi" w:hAnsiTheme="minorHAnsi" w:cstheme="minorHAnsi"/>
          <w:highlight w:val="cyan"/>
          <w:u w:val="single"/>
        </w:rPr>
        <w:t>is</w:t>
      </w:r>
      <w:r w:rsidRPr="00E94657">
        <w:rPr>
          <w:rFonts w:asciiTheme="minorHAnsi" w:hAnsiTheme="minorHAnsi" w:cstheme="minorHAnsi"/>
          <w:u w:val="single"/>
        </w:rPr>
        <w:t xml:space="preserve"> not a temporary hiccup</w:t>
      </w:r>
      <w:r w:rsidRPr="00E94657">
        <w:rPr>
          <w:rFonts w:asciiTheme="minorHAnsi" w:hAnsiTheme="minorHAnsi" w:cstheme="minorHAnsi"/>
          <w:sz w:val="16"/>
        </w:rPr>
        <w:t xml:space="preserve"> </w:t>
      </w:r>
      <w:r w:rsidRPr="00E94657">
        <w:rPr>
          <w:rFonts w:asciiTheme="minorHAnsi" w:hAnsiTheme="minorHAnsi" w:cstheme="minorHAnsi"/>
          <w:u w:val="single"/>
        </w:rPr>
        <w:t>in</w:t>
      </w:r>
      <w:r w:rsidRPr="00E94657">
        <w:rPr>
          <w:rFonts w:asciiTheme="minorHAnsi" w:hAnsiTheme="minorHAnsi" w:cstheme="minorHAnsi"/>
          <w:sz w:val="16"/>
        </w:rPr>
        <w:t xml:space="preserve"> an otherwise smoothly operating </w:t>
      </w:r>
      <w:r w:rsidRPr="00E94657">
        <w:rPr>
          <w:rFonts w:asciiTheme="minorHAnsi" w:hAnsiTheme="minorHAnsi" w:cstheme="minorHAnsi"/>
          <w:u w:val="single"/>
        </w:rPr>
        <w:t>capitalist ecosystem</w:t>
      </w:r>
      <w:r w:rsidRPr="00E94657">
        <w:rPr>
          <w:rFonts w:asciiTheme="minorHAnsi" w:hAnsiTheme="minorHAnsi" w:cstheme="minorHAnsi"/>
          <w:sz w:val="16"/>
        </w:rPr>
        <w:t xml:space="preserve"> </w:t>
      </w:r>
      <w:r w:rsidRPr="00E94657">
        <w:rPr>
          <w:rFonts w:asciiTheme="minorHAnsi" w:hAnsiTheme="minorHAnsi" w:cstheme="minorHAnsi"/>
          <w:u w:val="single"/>
        </w:rPr>
        <w:t xml:space="preserve">but has always been a possibility </w:t>
      </w:r>
      <w:r w:rsidRPr="00E94657">
        <w:rPr>
          <w:rFonts w:asciiTheme="minorHAnsi" w:hAnsiTheme="minorHAnsi" w:cstheme="minorHAnsi"/>
          <w:highlight w:val="cyan"/>
          <w:u w:val="single"/>
        </w:rPr>
        <w:t>built in</w:t>
      </w:r>
      <w:r w:rsidRPr="00E94657">
        <w:rPr>
          <w:rFonts w:asciiTheme="minorHAnsi" w:hAnsiTheme="minorHAnsi" w:cstheme="minorHAnsi"/>
          <w:u w:val="single"/>
        </w:rPr>
        <w:t>to the very structure of market society</w:t>
      </w:r>
      <w:r w:rsidRPr="00E94657">
        <w:rPr>
          <w:rFonts w:asciiTheme="minorHAnsi" w:hAnsiTheme="minorHAnsi" w:cstheme="minorHAnsi"/>
          <w:sz w:val="16"/>
        </w:rPr>
        <w:t>.</w:t>
      </w:r>
    </w:p>
    <w:p w14:paraId="1419DE51" w14:textId="77777777" w:rsidR="005B513B" w:rsidRPr="00E94657" w:rsidRDefault="005B513B" w:rsidP="005B513B">
      <w:pPr>
        <w:rPr>
          <w:rFonts w:asciiTheme="minorHAnsi" w:hAnsiTheme="minorHAnsi" w:cstheme="minorHAnsi"/>
          <w:sz w:val="16"/>
        </w:rPr>
      </w:pPr>
      <w:r w:rsidRPr="00E94657">
        <w:rPr>
          <w:rFonts w:asciiTheme="minorHAnsi" w:hAnsiTheme="minorHAnsi" w:cstheme="minorHAnsi"/>
          <w:sz w:val="16"/>
        </w:rPr>
        <w:t xml:space="preserve">On the one hand, by treating land and labour as commodities, </w:t>
      </w:r>
      <w:r w:rsidRPr="00E94657">
        <w:rPr>
          <w:rFonts w:asciiTheme="minorHAnsi" w:hAnsiTheme="minorHAnsi" w:cstheme="minorHAnsi"/>
          <w:u w:val="single"/>
        </w:rPr>
        <w:t>by subjecting people’s utilization of land and enjoyment of life to their ability to continuously increase market competitiveness and productivity, capitalism has enabled massive technological advancements in all spheres of life</w:t>
      </w:r>
      <w:r w:rsidRPr="00E94657">
        <w:rPr>
          <w:rFonts w:asciiTheme="minorHAnsi" w:hAnsiTheme="minorHAnsi" w:cstheme="minorHAnsi"/>
          <w:sz w:val="16"/>
        </w:rPr>
        <w:t>. This, in turn, has generated, above all, an unprecedented potential to feed, clothe, and accommodate an ever-increasing world population.</w:t>
      </w:r>
    </w:p>
    <w:p w14:paraId="3F7286F1" w14:textId="77777777" w:rsidR="005B513B" w:rsidRPr="00E94657" w:rsidRDefault="005B513B" w:rsidP="005B513B">
      <w:pPr>
        <w:rPr>
          <w:rFonts w:asciiTheme="minorHAnsi" w:hAnsiTheme="minorHAnsi" w:cstheme="minorHAnsi"/>
          <w:sz w:val="16"/>
        </w:rPr>
      </w:pPr>
      <w:r w:rsidRPr="00E94657">
        <w:rPr>
          <w:rFonts w:asciiTheme="minorHAnsi" w:hAnsiTheme="minorHAnsi" w:cstheme="minorHAnsi"/>
          <w:sz w:val="16"/>
        </w:rPr>
        <w:t>On the other hand, however, </w:t>
      </w:r>
      <w:hyperlink r:id="rId59" w:tgtFrame="_blank" w:history="1">
        <w:r w:rsidRPr="00E94657">
          <w:rPr>
            <w:rStyle w:val="Hyperlink"/>
            <w:rFonts w:asciiTheme="minorHAnsi" w:hAnsiTheme="minorHAnsi" w:cstheme="minorHAnsi"/>
            <w:color w:val="000000"/>
            <w:sz w:val="16"/>
            <w:u w:val="single"/>
          </w:rPr>
          <w:t>as Ellen Wood argues</w:t>
        </w:r>
      </w:hyperlink>
      <w:r w:rsidRPr="00E94657">
        <w:rPr>
          <w:rFonts w:asciiTheme="minorHAnsi" w:hAnsiTheme="minorHAnsi" w:cstheme="minorHAnsi"/>
          <w:sz w:val="16"/>
        </w:rPr>
        <w:t xml:space="preserve">, </w:t>
      </w:r>
      <w:r w:rsidRPr="00E94657">
        <w:rPr>
          <w:rFonts w:asciiTheme="minorHAnsi" w:hAnsiTheme="minorHAnsi" w:cstheme="minorHAnsi"/>
          <w:highlight w:val="cyan"/>
          <w:u w:val="single"/>
        </w:rPr>
        <w:t>by subordinating all</w:t>
      </w:r>
      <w:r w:rsidRPr="00E94657">
        <w:rPr>
          <w:rFonts w:asciiTheme="minorHAnsi" w:hAnsiTheme="minorHAnsi" w:cstheme="minorHAnsi"/>
          <w:u w:val="single"/>
        </w:rPr>
        <w:t xml:space="preserve"> other considerations </w:t>
      </w:r>
      <w:r w:rsidRPr="00E94657">
        <w:rPr>
          <w:rFonts w:asciiTheme="minorHAnsi" w:hAnsiTheme="minorHAnsi" w:cstheme="minorHAnsi"/>
          <w:highlight w:val="cyan"/>
          <w:u w:val="single"/>
        </w:rPr>
        <w:t>to the</w:t>
      </w:r>
      <w:r w:rsidRPr="00E94657">
        <w:rPr>
          <w:rFonts w:asciiTheme="minorHAnsi" w:hAnsiTheme="minorHAnsi" w:cstheme="minorHAnsi"/>
          <w:u w:val="single"/>
        </w:rPr>
        <w:t xml:space="preserve"> imperatives of </w:t>
      </w:r>
      <w:r w:rsidRPr="00E94657">
        <w:rPr>
          <w:rFonts w:asciiTheme="minorHAnsi" w:hAnsiTheme="minorHAnsi" w:cstheme="minorHAnsi"/>
          <w:highlight w:val="cyan"/>
          <w:u w:val="single"/>
        </w:rPr>
        <w:t>market</w:t>
      </w:r>
      <w:r w:rsidRPr="00E94657">
        <w:rPr>
          <w:rFonts w:asciiTheme="minorHAnsi" w:hAnsiTheme="minorHAnsi" w:cstheme="minorHAnsi"/>
          <w:u w:val="single"/>
        </w:rPr>
        <w:t xml:space="preserve"> competition, </w:t>
      </w:r>
      <w:r w:rsidRPr="00E94657">
        <w:rPr>
          <w:rFonts w:asciiTheme="minorHAnsi" w:hAnsiTheme="minorHAnsi" w:cstheme="minorHAnsi"/>
          <w:highlight w:val="cyan"/>
          <w:u w:val="single"/>
        </w:rPr>
        <w:t>capitalism</w:t>
      </w:r>
      <w:r w:rsidRPr="00E94657">
        <w:rPr>
          <w:rFonts w:asciiTheme="minorHAnsi" w:hAnsiTheme="minorHAnsi" w:cstheme="minorHAnsi"/>
          <w:u w:val="single"/>
        </w:rPr>
        <w:t xml:space="preserve"> has also </w:t>
      </w:r>
      <w:r w:rsidRPr="00E94657">
        <w:rPr>
          <w:rFonts w:asciiTheme="minorHAnsi" w:hAnsiTheme="minorHAnsi" w:cstheme="minorHAnsi"/>
          <w:highlight w:val="cyan"/>
          <w:u w:val="single"/>
        </w:rPr>
        <w:t>create</w:t>
      </w:r>
      <w:r w:rsidRPr="00E94657">
        <w:rPr>
          <w:rFonts w:asciiTheme="minorHAnsi" w:hAnsiTheme="minorHAnsi" w:cstheme="minorHAnsi"/>
          <w:u w:val="single"/>
        </w:rPr>
        <w:t xml:space="preserve">d </w:t>
      </w:r>
      <w:r w:rsidRPr="00E94657">
        <w:rPr>
          <w:rFonts w:asciiTheme="minorHAnsi" w:hAnsiTheme="minorHAnsi" w:cstheme="minorHAnsi"/>
          <w:highlight w:val="cyan"/>
          <w:u w:val="single"/>
        </w:rPr>
        <w:t>poverty,</w:t>
      </w:r>
      <w:r w:rsidRPr="00E94657">
        <w:rPr>
          <w:rFonts w:asciiTheme="minorHAnsi" w:hAnsiTheme="minorHAnsi" w:cstheme="minorHAnsi"/>
          <w:u w:val="single"/>
        </w:rPr>
        <w:t xml:space="preserve"> homelessness, </w:t>
      </w:r>
      <w:r w:rsidRPr="00E94657">
        <w:rPr>
          <w:rFonts w:asciiTheme="minorHAnsi" w:hAnsiTheme="minorHAnsi" w:cstheme="minorHAnsi"/>
          <w:highlight w:val="cyan"/>
          <w:u w:val="single"/>
        </w:rPr>
        <w:t>environmental destruction and pandemics</w:t>
      </w:r>
      <w:r w:rsidRPr="00E94657">
        <w:rPr>
          <w:rFonts w:asciiTheme="minorHAnsi" w:hAnsiTheme="minorHAnsi" w:cstheme="minorHAnsi"/>
          <w:sz w:val="16"/>
        </w:rPr>
        <w:t xml:space="preserve">. </w:t>
      </w:r>
      <w:r w:rsidRPr="00E94657">
        <w:rPr>
          <w:rFonts w:asciiTheme="minorHAnsi" w:hAnsiTheme="minorHAnsi" w:cstheme="minorHAnsi"/>
          <w:highlight w:val="cyan"/>
          <w:u w:val="single"/>
        </w:rPr>
        <w:t>Billions</w:t>
      </w:r>
      <w:r w:rsidRPr="00E94657">
        <w:rPr>
          <w:rFonts w:asciiTheme="minorHAnsi" w:hAnsiTheme="minorHAnsi" w:cstheme="minorHAnsi"/>
          <w:sz w:val="16"/>
        </w:rPr>
        <w:t xml:space="preserve"> of people </w:t>
      </w:r>
      <w:r w:rsidRPr="00E94657">
        <w:rPr>
          <w:rFonts w:asciiTheme="minorHAnsi" w:hAnsiTheme="minorHAnsi" w:cstheme="minorHAnsi"/>
          <w:u w:val="single"/>
        </w:rPr>
        <w:t xml:space="preserve">who could be fed and housed are </w:t>
      </w:r>
      <w:r w:rsidRPr="00E94657">
        <w:rPr>
          <w:rFonts w:asciiTheme="minorHAnsi" w:hAnsiTheme="minorHAnsi" w:cstheme="minorHAnsi"/>
          <w:highlight w:val="cyan"/>
          <w:u w:val="single"/>
        </w:rPr>
        <w:t>subject</w:t>
      </w:r>
      <w:r w:rsidRPr="00E94657">
        <w:rPr>
          <w:rFonts w:asciiTheme="minorHAnsi" w:hAnsiTheme="minorHAnsi" w:cstheme="minorHAnsi"/>
          <w:u w:val="single"/>
        </w:rPr>
        <w:t xml:space="preserve">ed </w:t>
      </w:r>
      <w:r w:rsidRPr="00E94657">
        <w:rPr>
          <w:rFonts w:asciiTheme="minorHAnsi" w:hAnsiTheme="minorHAnsi" w:cstheme="minorHAnsi"/>
          <w:highlight w:val="cyan"/>
          <w:u w:val="single"/>
        </w:rPr>
        <w:t>to</w:t>
      </w:r>
      <w:r w:rsidRPr="00E94657">
        <w:rPr>
          <w:rFonts w:asciiTheme="minorHAnsi" w:hAnsiTheme="minorHAnsi" w:cstheme="minorHAnsi"/>
          <w:u w:val="single"/>
        </w:rPr>
        <w:t xml:space="preserve"> immense doses of </w:t>
      </w:r>
      <w:r w:rsidRPr="00E94657">
        <w:rPr>
          <w:rFonts w:asciiTheme="minorHAnsi" w:hAnsiTheme="minorHAnsi" w:cstheme="minorHAnsi"/>
          <w:highlight w:val="cyan"/>
          <w:u w:val="single"/>
        </w:rPr>
        <w:t>insecurity</w:t>
      </w:r>
      <w:r w:rsidRPr="00E94657">
        <w:rPr>
          <w:rFonts w:asciiTheme="minorHAnsi" w:hAnsiTheme="minorHAnsi" w:cstheme="minorHAnsi"/>
          <w:u w:val="single"/>
        </w:rPr>
        <w:t>,</w:t>
      </w:r>
      <w:r w:rsidRPr="00E94657">
        <w:rPr>
          <w:rFonts w:asciiTheme="minorHAnsi" w:hAnsiTheme="minorHAnsi" w:cstheme="minorHAnsi"/>
          <w:sz w:val="16"/>
        </w:rPr>
        <w:t xml:space="preserve"> living their lives </w:t>
      </w:r>
      <w:r w:rsidRPr="00E94657">
        <w:rPr>
          <w:rFonts w:asciiTheme="minorHAnsi" w:hAnsiTheme="minorHAnsi" w:cstheme="minorHAnsi"/>
          <w:u w:val="single"/>
        </w:rPr>
        <w:t>under the</w:t>
      </w:r>
      <w:r w:rsidRPr="00E94657">
        <w:rPr>
          <w:rFonts w:asciiTheme="minorHAnsi" w:hAnsiTheme="minorHAnsi" w:cstheme="minorHAnsi"/>
          <w:sz w:val="16"/>
        </w:rPr>
        <w:t xml:space="preserve"> constant </w:t>
      </w:r>
      <w:r w:rsidRPr="00E94657">
        <w:rPr>
          <w:rFonts w:asciiTheme="minorHAnsi" w:hAnsiTheme="minorHAnsi" w:cstheme="minorHAnsi"/>
          <w:u w:val="single"/>
        </w:rPr>
        <w:t xml:space="preserve">threat of </w:t>
      </w:r>
      <w:r w:rsidRPr="00E94657">
        <w:rPr>
          <w:rFonts w:asciiTheme="minorHAnsi" w:hAnsiTheme="minorHAnsi" w:cstheme="minorHAnsi"/>
          <w:highlight w:val="cyan"/>
          <w:u w:val="single"/>
        </w:rPr>
        <w:t xml:space="preserve">joblessness, </w:t>
      </w:r>
      <w:r w:rsidRPr="00E94657">
        <w:rPr>
          <w:rFonts w:asciiTheme="minorHAnsi" w:hAnsiTheme="minorHAnsi" w:cstheme="minorHAnsi"/>
          <w:u w:val="single"/>
        </w:rPr>
        <w:t xml:space="preserve">homelessness, loss of status </w:t>
      </w:r>
      <w:r w:rsidRPr="00E94657">
        <w:rPr>
          <w:rFonts w:asciiTheme="minorHAnsi" w:hAnsiTheme="minorHAnsi" w:cstheme="minorHAnsi"/>
          <w:highlight w:val="cyan"/>
          <w:u w:val="single"/>
        </w:rPr>
        <w:t>and starvation</w:t>
      </w:r>
      <w:r w:rsidRPr="00E94657">
        <w:rPr>
          <w:rFonts w:asciiTheme="minorHAnsi" w:hAnsiTheme="minorHAnsi" w:cstheme="minorHAnsi"/>
          <w:sz w:val="16"/>
        </w:rPr>
        <w:t xml:space="preserve">. In a similar fashion, </w:t>
      </w:r>
      <w:r w:rsidRPr="00E94657">
        <w:rPr>
          <w:rFonts w:asciiTheme="minorHAnsi" w:hAnsiTheme="minorHAnsi" w:cstheme="minorHAnsi"/>
          <w:u w:val="single"/>
        </w:rPr>
        <w:t>the environment that could be protected is systematically destroyed for profit, and killer viruses that could be contained are unleashed</w:t>
      </w:r>
      <w:r w:rsidRPr="00E94657">
        <w:rPr>
          <w:rFonts w:asciiTheme="minorHAnsi" w:hAnsiTheme="minorHAnsi" w:cstheme="minorHAnsi"/>
          <w:sz w:val="16"/>
        </w:rPr>
        <w:t>.</w:t>
      </w:r>
    </w:p>
    <w:p w14:paraId="27AFAA43" w14:textId="77777777" w:rsidR="005B513B" w:rsidRPr="00E94657" w:rsidRDefault="005B513B" w:rsidP="005B513B">
      <w:pPr>
        <w:rPr>
          <w:rFonts w:asciiTheme="minorHAnsi" w:hAnsiTheme="minorHAnsi" w:cstheme="minorHAnsi"/>
          <w:sz w:val="16"/>
        </w:rPr>
      </w:pPr>
      <w:r w:rsidRPr="00E94657">
        <w:rPr>
          <w:rFonts w:asciiTheme="minorHAnsi" w:hAnsiTheme="minorHAnsi" w:cstheme="minorHAnsi"/>
          <w:sz w:val="16"/>
        </w:rPr>
        <w:t xml:space="preserve">Undoubtedly, </w:t>
      </w:r>
      <w:r w:rsidRPr="00E94657">
        <w:rPr>
          <w:rFonts w:asciiTheme="minorHAnsi" w:hAnsiTheme="minorHAnsi" w:cstheme="minorHAnsi"/>
          <w:u w:val="single"/>
        </w:rPr>
        <w:t>Covid</w:t>
      </w:r>
      <w:r w:rsidRPr="00E94657">
        <w:rPr>
          <w:rFonts w:asciiTheme="minorHAnsi" w:hAnsiTheme="minorHAnsi" w:cstheme="minorHAnsi"/>
          <w:sz w:val="16"/>
        </w:rPr>
        <w:t xml:space="preserve">-19 </w:t>
      </w:r>
      <w:r w:rsidRPr="00E94657">
        <w:rPr>
          <w:rFonts w:asciiTheme="minorHAnsi" w:hAnsiTheme="minorHAnsi" w:cstheme="minorHAnsi"/>
          <w:u w:val="single"/>
        </w:rPr>
        <w:t>has become the archetypal example</w:t>
      </w:r>
      <w:r w:rsidRPr="00E94657">
        <w:rPr>
          <w:rFonts w:asciiTheme="minorHAnsi" w:hAnsiTheme="minorHAnsi" w:cstheme="minorHAnsi"/>
          <w:sz w:val="16"/>
        </w:rPr>
        <w:t xml:space="preserve"> that lays bare “</w:t>
      </w:r>
      <w:r w:rsidRPr="00E94657">
        <w:rPr>
          <w:rFonts w:asciiTheme="minorHAnsi" w:hAnsiTheme="minorHAnsi" w:cstheme="minorHAnsi"/>
          <w:u w:val="single"/>
        </w:rPr>
        <w:t>the destructive impulses of a system in which the very fundamentals of existence are subjected to the requirements of profit</w:t>
      </w:r>
      <w:r w:rsidRPr="00E94657">
        <w:rPr>
          <w:rFonts w:asciiTheme="minorHAnsi" w:hAnsiTheme="minorHAnsi" w:cstheme="minorHAnsi"/>
          <w:sz w:val="16"/>
        </w:rPr>
        <w:t>.”</w:t>
      </w:r>
    </w:p>
    <w:p w14:paraId="19239699" w14:textId="77777777" w:rsidR="005B513B" w:rsidRPr="00E94657" w:rsidRDefault="005B513B" w:rsidP="005B513B">
      <w:pPr>
        <w:rPr>
          <w:rFonts w:asciiTheme="minorHAnsi" w:hAnsiTheme="minorHAnsi" w:cstheme="minorHAnsi"/>
          <w:u w:val="single"/>
        </w:rPr>
      </w:pPr>
      <w:r w:rsidRPr="00E94657">
        <w:rPr>
          <w:rFonts w:asciiTheme="minorHAnsi" w:hAnsiTheme="minorHAnsi" w:cstheme="minorHAnsi"/>
          <w:sz w:val="16"/>
        </w:rPr>
        <w:t xml:space="preserve">All in all, market imperatives have been regulating social reproduction almost worldwide for a long time but with no prospect of capitalist ‘development’ for an overwhelming majority of the world’s population in the South and the North alike. Furthermore, </w:t>
      </w:r>
      <w:r w:rsidRPr="00E94657">
        <w:rPr>
          <w:rFonts w:asciiTheme="minorHAnsi" w:hAnsiTheme="minorHAnsi" w:cstheme="minorHAnsi"/>
          <w:u w:val="single"/>
        </w:rPr>
        <w:t>the ecologically disastrous and socially inhumane consequences of capitalism have long outweighed the prospects of material gain in the Global South</w:t>
      </w:r>
      <w:r w:rsidRPr="00E94657">
        <w:rPr>
          <w:rFonts w:asciiTheme="minorHAnsi" w:hAnsiTheme="minorHAnsi" w:cstheme="minorHAnsi"/>
          <w:sz w:val="16"/>
        </w:rPr>
        <w:t xml:space="preserve">. In this respect, what is being painfully realized in the current conjuncture is that </w:t>
      </w:r>
      <w:r w:rsidRPr="00E94657">
        <w:rPr>
          <w:rFonts w:asciiTheme="minorHAnsi" w:hAnsiTheme="minorHAnsi" w:cstheme="minorHAnsi"/>
          <w:highlight w:val="cyan"/>
          <w:u w:val="single"/>
        </w:rPr>
        <w:t>the North</w:t>
      </w:r>
      <w:r w:rsidRPr="00E94657">
        <w:rPr>
          <w:rFonts w:asciiTheme="minorHAnsi" w:hAnsiTheme="minorHAnsi" w:cstheme="minorHAnsi"/>
          <w:u w:val="single"/>
        </w:rPr>
        <w:t xml:space="preserve"> is </w:t>
      </w:r>
      <w:r w:rsidRPr="00E94657">
        <w:rPr>
          <w:rFonts w:asciiTheme="minorHAnsi" w:hAnsiTheme="minorHAnsi" w:cstheme="minorHAnsi"/>
          <w:highlight w:val="cyan"/>
          <w:u w:val="single"/>
        </w:rPr>
        <w:t>no longer able to externalize the</w:t>
      </w:r>
      <w:r w:rsidRPr="00E94657">
        <w:rPr>
          <w:rFonts w:asciiTheme="minorHAnsi" w:hAnsiTheme="minorHAnsi" w:cstheme="minorHAnsi"/>
          <w:u w:val="single"/>
        </w:rPr>
        <w:t xml:space="preserve"> worst consequences of such an unsustainable mode of life. The North isn’t and won’t be spared the </w:t>
      </w:r>
      <w:r w:rsidRPr="00E94657">
        <w:rPr>
          <w:rFonts w:asciiTheme="minorHAnsi" w:hAnsiTheme="minorHAnsi" w:cstheme="minorHAnsi"/>
          <w:highlight w:val="cyan"/>
          <w:u w:val="single"/>
        </w:rPr>
        <w:t>existential threats posed by</w:t>
      </w:r>
      <w:r w:rsidRPr="00E94657">
        <w:rPr>
          <w:rFonts w:asciiTheme="minorHAnsi" w:hAnsiTheme="minorHAnsi" w:cstheme="minorHAnsi"/>
          <w:u w:val="single"/>
        </w:rPr>
        <w:t xml:space="preserve"> global </w:t>
      </w:r>
      <w:r w:rsidRPr="00E94657">
        <w:rPr>
          <w:rFonts w:asciiTheme="minorHAnsi" w:hAnsiTheme="minorHAnsi" w:cstheme="minorHAnsi"/>
          <w:highlight w:val="cyan"/>
          <w:u w:val="single"/>
        </w:rPr>
        <w:t>capitalism</w:t>
      </w:r>
      <w:r w:rsidRPr="00E94657">
        <w:rPr>
          <w:rFonts w:asciiTheme="minorHAnsi" w:hAnsiTheme="minorHAnsi" w:cstheme="minorHAnsi"/>
          <w:u w:val="single"/>
        </w:rPr>
        <w:t>.</w:t>
      </w:r>
    </w:p>
    <w:p w14:paraId="05551F49" w14:textId="77777777" w:rsidR="005B513B" w:rsidRPr="00E94657" w:rsidRDefault="005B513B" w:rsidP="005B513B">
      <w:pPr>
        <w:rPr>
          <w:rFonts w:asciiTheme="minorHAnsi" w:hAnsiTheme="minorHAnsi" w:cstheme="minorHAnsi"/>
          <w:sz w:val="16"/>
        </w:rPr>
      </w:pPr>
      <w:r w:rsidRPr="00E94657">
        <w:rPr>
          <w:rFonts w:asciiTheme="minorHAnsi" w:hAnsiTheme="minorHAnsi" w:cstheme="minorHAnsi"/>
          <w:sz w:val="16"/>
        </w:rPr>
        <w:lastRenderedPageBreak/>
        <w:t xml:space="preserve">The implication is that </w:t>
      </w:r>
      <w:r w:rsidRPr="00E94657">
        <w:rPr>
          <w:rFonts w:asciiTheme="minorHAnsi" w:hAnsiTheme="minorHAnsi" w:cstheme="minorHAnsi"/>
          <w:highlight w:val="cyan"/>
          <w:u w:val="single"/>
        </w:rPr>
        <w:t>any meaningful attempt at solving</w:t>
      </w:r>
      <w:r w:rsidRPr="00E94657">
        <w:rPr>
          <w:rFonts w:asciiTheme="minorHAnsi" w:hAnsiTheme="minorHAnsi" w:cstheme="minorHAnsi"/>
          <w:u w:val="single"/>
        </w:rPr>
        <w:t xml:space="preserve"> the present, and future crises </w:t>
      </w:r>
      <w:r w:rsidRPr="00E94657">
        <w:rPr>
          <w:rFonts w:asciiTheme="minorHAnsi" w:hAnsiTheme="minorHAnsi" w:cstheme="minorHAnsi"/>
          <w:highlight w:val="cyan"/>
          <w:u w:val="single"/>
        </w:rPr>
        <w:t>needs to take the bull by the horn</w:t>
      </w:r>
      <w:r w:rsidRPr="00E94657">
        <w:rPr>
          <w:rFonts w:asciiTheme="minorHAnsi" w:hAnsiTheme="minorHAnsi" w:cstheme="minorHAnsi"/>
          <w:sz w:val="16"/>
        </w:rPr>
        <w:t xml:space="preserve">. </w:t>
      </w:r>
      <w:r w:rsidRPr="00E94657">
        <w:rPr>
          <w:rFonts w:asciiTheme="minorHAnsi" w:hAnsiTheme="minorHAnsi" w:cstheme="minorHAnsi"/>
          <w:u w:val="single"/>
        </w:rPr>
        <w:t>There is literally no choice to be made between ‘capitalism’ and ‘capitalism with a human face’</w:t>
      </w:r>
      <w:r w:rsidRPr="00E94657">
        <w:rPr>
          <w:rFonts w:asciiTheme="minorHAnsi" w:hAnsiTheme="minorHAnsi" w:cstheme="minorHAnsi"/>
          <w:sz w:val="16"/>
        </w:rPr>
        <w:t xml:space="preserve">. As long as the underlying dynamics of our lives remain the same, </w:t>
      </w:r>
      <w:r w:rsidRPr="00E94657">
        <w:rPr>
          <w:rFonts w:asciiTheme="minorHAnsi" w:hAnsiTheme="minorHAnsi" w:cstheme="minorHAnsi"/>
          <w:u w:val="single"/>
        </w:rPr>
        <w:t>as long as we keep treating nature and human beings as commodities, no </w:t>
      </w:r>
      <w:hyperlink r:id="rId60" w:tgtFrame="_blank" w:history="1">
        <w:r w:rsidRPr="00E94657">
          <w:rPr>
            <w:rStyle w:val="Hyperlink"/>
            <w:rFonts w:asciiTheme="minorHAnsi" w:hAnsiTheme="minorHAnsi" w:cstheme="minorHAnsi"/>
            <w:color w:val="000000"/>
            <w:u w:val="single"/>
          </w:rPr>
          <w:t>cosmetic surgery</w:t>
        </w:r>
      </w:hyperlink>
      <w:r w:rsidRPr="00E94657">
        <w:rPr>
          <w:rFonts w:asciiTheme="minorHAnsi" w:hAnsiTheme="minorHAnsi" w:cstheme="minorHAnsi"/>
          <w:u w:val="single"/>
        </w:rPr>
        <w:t> will do</w:t>
      </w:r>
      <w:r w:rsidRPr="00E94657">
        <w:rPr>
          <w:rFonts w:asciiTheme="minorHAnsi" w:hAnsiTheme="minorHAnsi" w:cstheme="minorHAnsi"/>
          <w:sz w:val="16"/>
        </w:rPr>
        <w:t>.</w:t>
      </w:r>
    </w:p>
    <w:p w14:paraId="2D9DF3BC" w14:textId="77777777" w:rsidR="005B513B" w:rsidRPr="00E94657" w:rsidRDefault="005B513B" w:rsidP="005B513B">
      <w:pPr>
        <w:rPr>
          <w:rFonts w:asciiTheme="minorHAnsi" w:hAnsiTheme="minorHAnsi" w:cstheme="minorHAnsi"/>
          <w:sz w:val="16"/>
        </w:rPr>
      </w:pPr>
      <w:r w:rsidRPr="00E94657">
        <w:rPr>
          <w:rFonts w:asciiTheme="minorHAnsi" w:hAnsiTheme="minorHAnsi" w:cstheme="minorHAnsi"/>
          <w:sz w:val="16"/>
        </w:rPr>
        <w:t xml:space="preserve">To the contrary, </w:t>
      </w:r>
      <w:r w:rsidRPr="00E94657">
        <w:rPr>
          <w:rFonts w:asciiTheme="minorHAnsi" w:hAnsiTheme="minorHAnsi" w:cstheme="minorHAnsi"/>
          <w:u w:val="single"/>
        </w:rPr>
        <w:t>historical experience suggests that</w:t>
      </w:r>
      <w:r w:rsidRPr="00E94657">
        <w:rPr>
          <w:rFonts w:asciiTheme="minorHAnsi" w:hAnsiTheme="minorHAnsi" w:cstheme="minorHAnsi"/>
          <w:sz w:val="16"/>
        </w:rPr>
        <w:t xml:space="preserve"> such </w:t>
      </w:r>
      <w:r w:rsidRPr="00E94657">
        <w:rPr>
          <w:rFonts w:asciiTheme="minorHAnsi" w:hAnsiTheme="minorHAnsi" w:cstheme="minorHAnsi"/>
          <w:highlight w:val="cyan"/>
          <w:u w:val="single"/>
        </w:rPr>
        <w:t>minimal interventions will</w:t>
      </w:r>
      <w:r w:rsidRPr="00E94657">
        <w:rPr>
          <w:rFonts w:asciiTheme="minorHAnsi" w:hAnsiTheme="minorHAnsi" w:cstheme="minorHAnsi"/>
          <w:sz w:val="16"/>
        </w:rPr>
        <w:t xml:space="preserve"> sooner or later </w:t>
      </w:r>
      <w:r w:rsidRPr="00E94657">
        <w:rPr>
          <w:rFonts w:asciiTheme="minorHAnsi" w:hAnsiTheme="minorHAnsi" w:cstheme="minorHAnsi"/>
          <w:highlight w:val="cyan"/>
          <w:u w:val="single"/>
        </w:rPr>
        <w:t>backfire, re-legitimizing capitalism</w:t>
      </w:r>
      <w:r w:rsidRPr="00E94657">
        <w:rPr>
          <w:rFonts w:asciiTheme="minorHAnsi" w:hAnsiTheme="minorHAnsi" w:cstheme="minorHAnsi"/>
          <w:u w:val="single"/>
        </w:rPr>
        <w:t xml:space="preserve"> </w:t>
      </w:r>
      <w:r w:rsidRPr="00E94657">
        <w:rPr>
          <w:rFonts w:asciiTheme="minorHAnsi" w:hAnsiTheme="minorHAnsi" w:cstheme="minorHAnsi"/>
          <w:sz w:val="16"/>
        </w:rPr>
        <w:t xml:space="preserve">pure and simple. </w:t>
      </w:r>
      <w:r w:rsidRPr="00E94657">
        <w:rPr>
          <w:rFonts w:asciiTheme="minorHAnsi" w:hAnsiTheme="minorHAnsi" w:cstheme="minorHAnsi"/>
          <w:highlight w:val="cyan"/>
          <w:u w:val="single"/>
        </w:rPr>
        <w:t>The only way to</w:t>
      </w:r>
      <w:r w:rsidRPr="00E94657">
        <w:rPr>
          <w:rFonts w:asciiTheme="minorHAnsi" w:hAnsiTheme="minorHAnsi" w:cstheme="minorHAnsi"/>
          <w:u w:val="single"/>
        </w:rPr>
        <w:t xml:space="preserve"> ‘re-embed’ our economies and </w:t>
      </w:r>
      <w:r w:rsidRPr="00E94657">
        <w:rPr>
          <w:rFonts w:asciiTheme="minorHAnsi" w:hAnsiTheme="minorHAnsi" w:cstheme="minorHAnsi"/>
          <w:highlight w:val="cyan"/>
          <w:u w:val="single"/>
        </w:rPr>
        <w:t>save our lives</w:t>
      </w:r>
      <w:r w:rsidRPr="00E94657">
        <w:rPr>
          <w:rFonts w:asciiTheme="minorHAnsi" w:hAnsiTheme="minorHAnsi" w:cstheme="minorHAnsi"/>
          <w:u w:val="single"/>
        </w:rPr>
        <w:t xml:space="preserve"> from ecological collapse </w:t>
      </w:r>
      <w:r w:rsidRPr="00E94657">
        <w:rPr>
          <w:rFonts w:asciiTheme="minorHAnsi" w:hAnsiTheme="minorHAnsi" w:cstheme="minorHAnsi"/>
          <w:highlight w:val="cyan"/>
          <w:u w:val="single"/>
        </w:rPr>
        <w:t>is by intervening in the</w:t>
      </w:r>
      <w:r w:rsidRPr="00E94657">
        <w:rPr>
          <w:rFonts w:asciiTheme="minorHAnsi" w:hAnsiTheme="minorHAnsi" w:cstheme="minorHAnsi"/>
          <w:u w:val="single"/>
        </w:rPr>
        <w:t xml:space="preserve"> very </w:t>
      </w:r>
      <w:r w:rsidRPr="00E94657">
        <w:rPr>
          <w:rFonts w:asciiTheme="minorHAnsi" w:hAnsiTheme="minorHAnsi" w:cstheme="minorHAnsi"/>
          <w:highlight w:val="cyan"/>
          <w:u w:val="single"/>
        </w:rPr>
        <w:t>heart of the beast</w:t>
      </w:r>
      <w:r w:rsidRPr="00E94657">
        <w:rPr>
          <w:rFonts w:asciiTheme="minorHAnsi" w:hAnsiTheme="minorHAnsi" w:cstheme="minorHAnsi"/>
          <w:u w:val="single"/>
        </w:rPr>
        <w:t>: land and human beings need to be taken out of the market. The beast</w:t>
      </w:r>
      <w:r w:rsidRPr="00E94657">
        <w:rPr>
          <w:rFonts w:asciiTheme="minorHAnsi" w:hAnsiTheme="minorHAnsi" w:cstheme="minorHAnsi"/>
          <w:sz w:val="16"/>
        </w:rPr>
        <w:t xml:space="preserve"> is not tameable; it </w:t>
      </w:r>
      <w:r w:rsidRPr="00E94657">
        <w:rPr>
          <w:rFonts w:asciiTheme="minorHAnsi" w:hAnsiTheme="minorHAnsi" w:cstheme="minorHAnsi"/>
          <w:u w:val="single"/>
        </w:rPr>
        <w:t>needs to be </w:t>
      </w:r>
      <w:hyperlink r:id="rId61" w:tgtFrame="_blank" w:history="1">
        <w:r w:rsidRPr="00E94657">
          <w:rPr>
            <w:rStyle w:val="Hyperlink"/>
            <w:rFonts w:asciiTheme="minorHAnsi" w:hAnsiTheme="minorHAnsi" w:cstheme="minorHAnsi"/>
            <w:color w:val="000000"/>
            <w:u w:val="single"/>
          </w:rPr>
          <w:t>killed</w:t>
        </w:r>
      </w:hyperlink>
      <w:r w:rsidRPr="00E94657">
        <w:rPr>
          <w:rFonts w:asciiTheme="minorHAnsi" w:hAnsiTheme="minorHAnsi" w:cstheme="minorHAnsi"/>
          <w:sz w:val="16"/>
        </w:rPr>
        <w:t xml:space="preserve">. </w:t>
      </w:r>
    </w:p>
    <w:p w14:paraId="1F9C4053" w14:textId="77777777" w:rsidR="005B513B" w:rsidRDefault="005B513B" w:rsidP="005B513B"/>
    <w:p w14:paraId="485C7F80" w14:textId="77777777" w:rsidR="005B513B" w:rsidRDefault="005B513B" w:rsidP="005B513B"/>
    <w:p w14:paraId="1F94390E" w14:textId="77777777" w:rsidR="005B513B" w:rsidRDefault="005B513B" w:rsidP="005B513B">
      <w:pPr>
        <w:pStyle w:val="Heading4"/>
      </w:pPr>
      <w:r>
        <w:t>Thus I affirm the res as a means of resisting capitalism – since the logics of capitalism are the primary protections for intellectual property for medicines, that means you should understand the aff as a project for dismantling capitalist ideology through an understanding of medicine as a social good rather than private commodity.</w:t>
      </w:r>
    </w:p>
    <w:p w14:paraId="145D829D" w14:textId="77777777" w:rsidR="005B513B" w:rsidRPr="00E94657" w:rsidRDefault="005B513B" w:rsidP="005B513B">
      <w:pPr>
        <w:rPr>
          <w:rFonts w:asciiTheme="minorHAnsi" w:hAnsiTheme="minorHAnsi" w:cstheme="minorHAnsi"/>
        </w:rPr>
      </w:pPr>
      <w:r w:rsidRPr="00E94657">
        <w:rPr>
          <w:rStyle w:val="Style13ptBold"/>
          <w:rFonts w:asciiTheme="minorHAnsi" w:hAnsiTheme="minorHAnsi" w:cstheme="minorHAnsi"/>
        </w:rPr>
        <w:t>Dutta 15</w:t>
      </w:r>
      <w:r w:rsidRPr="00E94657">
        <w:rPr>
          <w:rFonts w:asciiTheme="minorHAnsi" w:hAnsiTheme="minorHAnsi" w:cstheme="minorHAnsi"/>
        </w:rPr>
        <w:t xml:space="preserve"> [Mohan J. Dutta, Professor and Head of the Department of Communications and New Media at the National University of Singapore, Adjunct Professor of Communication at the Brian Lamb School of Communication at Purdue University, Neoliberal Health Organizing, 2015, p. 231-234]</w:t>
      </w:r>
    </w:p>
    <w:p w14:paraId="6268812C" w14:textId="77777777" w:rsidR="005B513B" w:rsidRPr="00E94657" w:rsidRDefault="005B513B" w:rsidP="005B513B">
      <w:pPr>
        <w:rPr>
          <w:rFonts w:asciiTheme="minorHAnsi" w:hAnsiTheme="minorHAnsi" w:cstheme="minorHAnsi"/>
          <w:sz w:val="16"/>
        </w:rPr>
      </w:pPr>
      <w:r w:rsidRPr="00E94657">
        <w:rPr>
          <w:rFonts w:asciiTheme="minorHAnsi" w:hAnsiTheme="minorHAnsi" w:cstheme="minorHAnsi"/>
          <w:sz w:val="16"/>
        </w:rPr>
        <w:t xml:space="preserve">Latin American </w:t>
      </w:r>
      <w:r w:rsidRPr="00E94657">
        <w:rPr>
          <w:rFonts w:asciiTheme="minorHAnsi" w:hAnsiTheme="minorHAnsi" w:cstheme="minorHAnsi"/>
          <w:highlight w:val="cyan"/>
          <w:u w:val="single"/>
        </w:rPr>
        <w:t>social medicine</w:t>
      </w:r>
      <w:r w:rsidRPr="00E94657">
        <w:rPr>
          <w:rFonts w:asciiTheme="minorHAnsi" w:hAnsiTheme="minorHAnsi" w:cstheme="minorHAnsi"/>
          <w:u w:val="single"/>
        </w:rPr>
        <w:t xml:space="preserve"> depicts</w:t>
      </w:r>
      <w:r w:rsidRPr="00E94657">
        <w:rPr>
          <w:rFonts w:asciiTheme="minorHAnsi" w:hAnsiTheme="minorHAnsi" w:cstheme="minorHAnsi"/>
          <w:sz w:val="16"/>
        </w:rPr>
        <w:t xml:space="preserve"> a distinct and long strand of theorizing of </w:t>
      </w:r>
      <w:r w:rsidRPr="00E94657">
        <w:rPr>
          <w:rFonts w:asciiTheme="minorHAnsi" w:hAnsiTheme="minorHAnsi" w:cstheme="minorHAnsi"/>
          <w:u w:val="single"/>
        </w:rPr>
        <w:t xml:space="preserve">health systems that </w:t>
      </w:r>
      <w:r w:rsidRPr="00E94657">
        <w:rPr>
          <w:rFonts w:asciiTheme="minorHAnsi" w:hAnsiTheme="minorHAnsi" w:cstheme="minorHAnsi"/>
          <w:highlight w:val="cyan"/>
          <w:u w:val="single"/>
        </w:rPr>
        <w:t>challenges</w:t>
      </w:r>
      <w:r w:rsidRPr="00E94657">
        <w:rPr>
          <w:rFonts w:asciiTheme="minorHAnsi" w:hAnsiTheme="minorHAnsi" w:cstheme="minorHAnsi"/>
          <w:u w:val="single"/>
        </w:rPr>
        <w:t xml:space="preserve"> the</w:t>
      </w:r>
      <w:r w:rsidRPr="00E94657">
        <w:rPr>
          <w:rFonts w:asciiTheme="minorHAnsi" w:hAnsiTheme="minorHAnsi" w:cstheme="minorHAnsi"/>
          <w:sz w:val="16"/>
        </w:rPr>
        <w:t xml:space="preserve"> liberal </w:t>
      </w:r>
      <w:r w:rsidRPr="00E94657">
        <w:rPr>
          <w:rFonts w:asciiTheme="minorHAnsi" w:hAnsiTheme="minorHAnsi" w:cstheme="minorHAnsi"/>
          <w:highlight w:val="cyan"/>
          <w:u w:val="single"/>
        </w:rPr>
        <w:t>capitalist organizing of health</w:t>
      </w:r>
      <w:r w:rsidRPr="00E94657">
        <w:rPr>
          <w:rFonts w:asciiTheme="minorHAnsi" w:hAnsiTheme="minorHAnsi" w:cstheme="minorHAnsi"/>
          <w:u w:val="single"/>
        </w:rPr>
        <w:t>, grounded in the organizing principles of social medicine</w:t>
      </w:r>
      <w:r w:rsidRPr="00E94657">
        <w:rPr>
          <w:rFonts w:asciiTheme="minorHAnsi" w:hAnsiTheme="minorHAnsi" w:cstheme="minorHAnsi"/>
          <w:sz w:val="16"/>
        </w:rPr>
        <w:t xml:space="preserve"> and noting [END PAGE 231] that </w:t>
      </w:r>
      <w:r w:rsidRPr="00E94657">
        <w:rPr>
          <w:rFonts w:asciiTheme="minorHAnsi" w:hAnsiTheme="minorHAnsi" w:cstheme="minorHAnsi"/>
          <w:u w:val="single"/>
        </w:rPr>
        <w:t>changing the overarching structures is central to transforming the conditions of poor health</w:t>
      </w:r>
      <w:r w:rsidRPr="00E94657">
        <w:rPr>
          <w:rFonts w:asciiTheme="minorHAnsi" w:hAnsiTheme="minorHAnsi" w:cstheme="minorHAnsi"/>
          <w:sz w:val="16"/>
        </w:rPr>
        <w:t xml:space="preserve"> (Waitzkin, 1991, 2011; Waitzkin &amp; Modell, 1974). That </w:t>
      </w:r>
      <w:r w:rsidRPr="00E94657">
        <w:rPr>
          <w:rFonts w:asciiTheme="minorHAnsi" w:hAnsiTheme="minorHAnsi" w:cstheme="minorHAnsi"/>
          <w:u w:val="single"/>
        </w:rPr>
        <w:t>health</w:t>
      </w:r>
      <w:r w:rsidRPr="00E94657">
        <w:rPr>
          <w:rFonts w:asciiTheme="minorHAnsi" w:hAnsiTheme="minorHAnsi" w:cstheme="minorHAnsi"/>
          <w:sz w:val="16"/>
        </w:rPr>
        <w:t xml:space="preserve"> </w:t>
      </w:r>
      <w:r w:rsidRPr="00E94657">
        <w:rPr>
          <w:rFonts w:asciiTheme="minorHAnsi" w:hAnsiTheme="minorHAnsi" w:cstheme="minorHAnsi"/>
          <w:u w:val="single"/>
        </w:rPr>
        <w:t>is constituted within</w:t>
      </w:r>
      <w:r w:rsidRPr="00E94657">
        <w:rPr>
          <w:rFonts w:asciiTheme="minorHAnsi" w:hAnsiTheme="minorHAnsi" w:cstheme="minorHAnsi"/>
          <w:sz w:val="16"/>
        </w:rPr>
        <w:t xml:space="preserve"> broader social </w:t>
      </w:r>
      <w:r w:rsidRPr="00E94657">
        <w:rPr>
          <w:rFonts w:asciiTheme="minorHAnsi" w:hAnsiTheme="minorHAnsi" w:cstheme="minorHAnsi"/>
          <w:u w:val="single"/>
        </w:rPr>
        <w:t>conditions</w:t>
      </w:r>
      <w:r w:rsidRPr="00E94657">
        <w:rPr>
          <w:rFonts w:asciiTheme="minorHAnsi" w:hAnsiTheme="minorHAnsi" w:cstheme="minorHAnsi"/>
          <w:sz w:val="16"/>
        </w:rPr>
        <w:t xml:space="preserve"> is the basis for research, teaching, clinical practice, </w:t>
      </w:r>
      <w:r w:rsidRPr="00E94657">
        <w:rPr>
          <w:rFonts w:asciiTheme="minorHAnsi" w:hAnsiTheme="minorHAnsi" w:cstheme="minorHAnsi"/>
          <w:u w:val="single"/>
        </w:rPr>
        <w:t>and activism in socialist medicine</w:t>
      </w:r>
      <w:r w:rsidRPr="00E94657">
        <w:rPr>
          <w:rFonts w:asciiTheme="minorHAnsi" w:hAnsiTheme="minorHAnsi" w:cstheme="minorHAnsi"/>
          <w:sz w:val="16"/>
        </w:rPr>
        <w:t xml:space="preserve">, </w:t>
      </w:r>
      <w:r w:rsidRPr="00E94657">
        <w:rPr>
          <w:rFonts w:asciiTheme="minorHAnsi" w:hAnsiTheme="minorHAnsi" w:cstheme="minorHAnsi"/>
          <w:u w:val="single"/>
        </w:rPr>
        <w:t>with</w:t>
      </w:r>
      <w:r w:rsidRPr="00E94657">
        <w:rPr>
          <w:rFonts w:asciiTheme="minorHAnsi" w:hAnsiTheme="minorHAnsi" w:cstheme="minorHAnsi"/>
          <w:sz w:val="16"/>
        </w:rPr>
        <w:t xml:space="preserve"> early </w:t>
      </w:r>
      <w:r w:rsidRPr="00E94657">
        <w:rPr>
          <w:rFonts w:asciiTheme="minorHAnsi" w:hAnsiTheme="minorHAnsi" w:cstheme="minorHAnsi"/>
          <w:u w:val="single"/>
        </w:rPr>
        <w:t>roots in Latin America</w:t>
      </w:r>
      <w:r w:rsidRPr="00E94657">
        <w:rPr>
          <w:rFonts w:asciiTheme="minorHAnsi" w:hAnsiTheme="minorHAnsi" w:cstheme="minorHAnsi"/>
          <w:sz w:val="16"/>
        </w:rPr>
        <w:t xml:space="preserve">. </w:t>
      </w:r>
      <w:r w:rsidRPr="00E94657">
        <w:rPr>
          <w:rFonts w:asciiTheme="minorHAnsi" w:hAnsiTheme="minorHAnsi" w:cstheme="minorHAnsi"/>
          <w:u w:val="single"/>
        </w:rPr>
        <w:t>Social medicine</w:t>
      </w:r>
      <w:r w:rsidRPr="00E94657">
        <w:rPr>
          <w:rFonts w:asciiTheme="minorHAnsi" w:hAnsiTheme="minorHAnsi" w:cstheme="minorHAnsi"/>
          <w:sz w:val="16"/>
        </w:rPr>
        <w:t xml:space="preserve"> thus </w:t>
      </w:r>
      <w:r w:rsidRPr="00E94657">
        <w:rPr>
          <w:rFonts w:asciiTheme="minorHAnsi" w:hAnsiTheme="minorHAnsi" w:cstheme="minorHAnsi"/>
          <w:highlight w:val="cyan"/>
          <w:u w:val="single"/>
        </w:rPr>
        <w:t>connects health</w:t>
      </w:r>
      <w:r w:rsidRPr="00E94657">
        <w:rPr>
          <w:rFonts w:asciiTheme="minorHAnsi" w:hAnsiTheme="minorHAnsi" w:cstheme="minorHAnsi"/>
          <w:sz w:val="16"/>
        </w:rPr>
        <w:t xml:space="preserve">, healing, and health care delivery </w:t>
      </w:r>
      <w:r w:rsidRPr="00E94657">
        <w:rPr>
          <w:rFonts w:asciiTheme="minorHAnsi" w:hAnsiTheme="minorHAnsi" w:cstheme="minorHAnsi"/>
          <w:highlight w:val="cyan"/>
          <w:u w:val="single"/>
        </w:rPr>
        <w:t>to</w:t>
      </w:r>
      <w:r w:rsidRPr="00E94657">
        <w:rPr>
          <w:rFonts w:asciiTheme="minorHAnsi" w:hAnsiTheme="minorHAnsi" w:cstheme="minorHAnsi"/>
          <w:u w:val="single"/>
        </w:rPr>
        <w:t xml:space="preserve"> the </w:t>
      </w:r>
      <w:r w:rsidRPr="00E94657">
        <w:rPr>
          <w:rFonts w:asciiTheme="minorHAnsi" w:hAnsiTheme="minorHAnsi" w:cstheme="minorHAnsi"/>
          <w:highlight w:val="cyan"/>
          <w:u w:val="single"/>
        </w:rPr>
        <w:t>politics of social change and</w:t>
      </w:r>
      <w:r w:rsidRPr="00E94657">
        <w:rPr>
          <w:rFonts w:asciiTheme="minorHAnsi" w:hAnsiTheme="minorHAnsi" w:cstheme="minorHAnsi"/>
          <w:u w:val="single"/>
        </w:rPr>
        <w:t xml:space="preserve"> structural </w:t>
      </w:r>
      <w:r w:rsidRPr="00E94657">
        <w:rPr>
          <w:rFonts w:asciiTheme="minorHAnsi" w:hAnsiTheme="minorHAnsi" w:cstheme="minorHAnsi"/>
          <w:highlight w:val="cyan"/>
          <w:u w:val="single"/>
        </w:rPr>
        <w:t>transformation</w:t>
      </w:r>
      <w:r w:rsidRPr="00E94657">
        <w:rPr>
          <w:rFonts w:asciiTheme="minorHAnsi" w:hAnsiTheme="minorHAnsi" w:cstheme="minorHAnsi"/>
          <w:sz w:val="16"/>
        </w:rPr>
        <w:t xml:space="preserve">, clearly voicing an activist agenda directed at </w:t>
      </w:r>
      <w:r w:rsidRPr="00E94657">
        <w:rPr>
          <w:rFonts w:asciiTheme="minorHAnsi" w:hAnsiTheme="minorHAnsi" w:cstheme="minorHAnsi"/>
          <w:u w:val="single"/>
        </w:rPr>
        <w:t>transforming the unequal social conditions</w:t>
      </w:r>
      <w:r w:rsidRPr="00E94657">
        <w:rPr>
          <w:rFonts w:asciiTheme="minorHAnsi" w:hAnsiTheme="minorHAnsi" w:cstheme="minorHAnsi"/>
          <w:sz w:val="16"/>
        </w:rPr>
        <w:t>.</w:t>
      </w:r>
    </w:p>
    <w:p w14:paraId="5E306167" w14:textId="77777777" w:rsidR="005B513B" w:rsidRPr="00E94657" w:rsidRDefault="005B513B" w:rsidP="005B513B">
      <w:pPr>
        <w:rPr>
          <w:rFonts w:asciiTheme="minorHAnsi" w:hAnsiTheme="minorHAnsi" w:cstheme="minorHAnsi"/>
          <w:sz w:val="16"/>
        </w:rPr>
      </w:pPr>
      <w:r w:rsidRPr="00E94657">
        <w:rPr>
          <w:rFonts w:asciiTheme="minorHAnsi" w:hAnsiTheme="minorHAnsi" w:cstheme="minorHAnsi"/>
          <w:sz w:val="16"/>
        </w:rPr>
        <w:t xml:space="preserve">One of the earliest influences of social medicine was evident in the work of the medical student activist Salvador Allende, who would later become the president of Chile. In his book The Chilean Medico-Social Reality, Allende (1939) outlined </w:t>
      </w:r>
      <w:r w:rsidRPr="00E94657">
        <w:rPr>
          <w:rFonts w:asciiTheme="minorHAnsi" w:hAnsiTheme="minorHAnsi" w:cstheme="minorHAnsi"/>
          <w:u w:val="single"/>
        </w:rPr>
        <w:t>the social conditions</w:t>
      </w:r>
      <w:r w:rsidRPr="00E94657">
        <w:rPr>
          <w:rFonts w:asciiTheme="minorHAnsi" w:hAnsiTheme="minorHAnsi" w:cstheme="minorHAnsi"/>
          <w:sz w:val="16"/>
        </w:rPr>
        <w:t xml:space="preserve"> in Chile </w:t>
      </w:r>
      <w:r w:rsidRPr="00E94657">
        <w:rPr>
          <w:rFonts w:asciiTheme="minorHAnsi" w:hAnsiTheme="minorHAnsi" w:cstheme="minorHAnsi"/>
          <w:u w:val="single"/>
        </w:rPr>
        <w:t>that result</w:t>
      </w:r>
      <w:r w:rsidRPr="00E94657">
        <w:rPr>
          <w:rFonts w:asciiTheme="minorHAnsi" w:hAnsiTheme="minorHAnsi" w:cstheme="minorHAnsi"/>
          <w:sz w:val="16"/>
        </w:rPr>
        <w:t xml:space="preserve">ed </w:t>
      </w:r>
      <w:r w:rsidRPr="00E94657">
        <w:rPr>
          <w:rFonts w:asciiTheme="minorHAnsi" w:hAnsiTheme="minorHAnsi" w:cstheme="minorHAnsi"/>
          <w:u w:val="single"/>
        </w:rPr>
        <w:t>in poor health outcomes</w:t>
      </w:r>
      <w:r w:rsidRPr="00E94657">
        <w:rPr>
          <w:rFonts w:asciiTheme="minorHAnsi" w:hAnsiTheme="minorHAnsi" w:cstheme="minorHAnsi"/>
          <w:sz w:val="16"/>
        </w:rPr>
        <w:t xml:space="preserve">, emphasizing the broader conditions of foreign debt dependence, underdevelopment, international dependence, </w:t>
      </w:r>
      <w:r w:rsidRPr="00E94657">
        <w:rPr>
          <w:rFonts w:asciiTheme="minorHAnsi" w:hAnsiTheme="minorHAnsi" w:cstheme="minorHAnsi"/>
          <w:u w:val="single"/>
        </w:rPr>
        <w:t>and resource consolidation in the hands of the</w:t>
      </w:r>
      <w:r w:rsidRPr="00E94657">
        <w:rPr>
          <w:rFonts w:asciiTheme="minorHAnsi" w:hAnsiTheme="minorHAnsi" w:cstheme="minorHAnsi"/>
          <w:sz w:val="16"/>
        </w:rPr>
        <w:t xml:space="preserve"> local </w:t>
      </w:r>
      <w:r w:rsidRPr="00E94657">
        <w:rPr>
          <w:rFonts w:asciiTheme="minorHAnsi" w:hAnsiTheme="minorHAnsi" w:cstheme="minorHAnsi"/>
          <w:u w:val="single"/>
        </w:rPr>
        <w:t>elite</w:t>
      </w:r>
      <w:r w:rsidRPr="00E94657">
        <w:rPr>
          <w:rFonts w:asciiTheme="minorHAnsi" w:hAnsiTheme="minorHAnsi" w:cstheme="minorHAnsi"/>
          <w:sz w:val="16"/>
        </w:rPr>
        <w:t xml:space="preserve">. </w:t>
      </w:r>
      <w:r w:rsidRPr="00E94657">
        <w:rPr>
          <w:rFonts w:asciiTheme="minorHAnsi" w:hAnsiTheme="minorHAnsi" w:cstheme="minorHAnsi"/>
          <w:u w:val="single"/>
        </w:rPr>
        <w:t>Proposing social rather than medical solutions to health</w:t>
      </w:r>
      <w:r w:rsidRPr="00E94657">
        <w:rPr>
          <w:rFonts w:asciiTheme="minorHAnsi" w:hAnsiTheme="minorHAnsi" w:cstheme="minorHAnsi"/>
          <w:sz w:val="16"/>
        </w:rPr>
        <w:t xml:space="preserve">, Allende emphasized “income redistribution, state regulation of food and clothing supplies, a national housing program, and industrial reforms to </w:t>
      </w:r>
      <w:r w:rsidRPr="00E94657">
        <w:rPr>
          <w:rFonts w:asciiTheme="minorHAnsi" w:hAnsiTheme="minorHAnsi" w:cstheme="minorHAnsi"/>
          <w:u w:val="single"/>
        </w:rPr>
        <w:t>address occupational health problems</w:t>
      </w:r>
      <w:r w:rsidRPr="00E94657">
        <w:rPr>
          <w:rFonts w:asciiTheme="minorHAnsi" w:hAnsiTheme="minorHAnsi" w:cstheme="minorHAnsi"/>
          <w:sz w:val="16"/>
        </w:rPr>
        <w:t xml:space="preserve">” (Waitzkin, 2011, p. 160). In his political life, Allende sought reforms in the Chilean national health service, complemented by reforms in the housing and nutrition areas, efforts at national income redistribution, </w:t>
      </w:r>
      <w:r w:rsidRPr="00E94657">
        <w:rPr>
          <w:rFonts w:asciiTheme="minorHAnsi" w:hAnsiTheme="minorHAnsi" w:cstheme="minorHAnsi"/>
          <w:u w:val="single"/>
        </w:rPr>
        <w:t>and minimizing the role of multinational corporations.</w:t>
      </w:r>
    </w:p>
    <w:p w14:paraId="0115A641" w14:textId="77777777" w:rsidR="005B513B" w:rsidRPr="00E94657" w:rsidRDefault="005B513B" w:rsidP="005B513B">
      <w:pPr>
        <w:rPr>
          <w:rFonts w:asciiTheme="minorHAnsi" w:hAnsiTheme="minorHAnsi" w:cstheme="minorHAnsi"/>
          <w:sz w:val="16"/>
        </w:rPr>
      </w:pPr>
      <w:r w:rsidRPr="00E94657">
        <w:rPr>
          <w:rFonts w:asciiTheme="minorHAnsi" w:hAnsiTheme="minorHAnsi" w:cstheme="minorHAnsi"/>
          <w:u w:val="single"/>
        </w:rPr>
        <w:t>The individualized model of</w:t>
      </w:r>
      <w:r w:rsidRPr="00E94657">
        <w:rPr>
          <w:rFonts w:asciiTheme="minorHAnsi" w:hAnsiTheme="minorHAnsi" w:cstheme="minorHAnsi"/>
          <w:sz w:val="16"/>
        </w:rPr>
        <w:t xml:space="preserve"> public </w:t>
      </w:r>
      <w:r w:rsidRPr="00E94657">
        <w:rPr>
          <w:rFonts w:asciiTheme="minorHAnsi" w:hAnsiTheme="minorHAnsi" w:cstheme="minorHAnsi"/>
          <w:u w:val="single"/>
        </w:rPr>
        <w:t>health</w:t>
      </w:r>
      <w:r w:rsidRPr="00E94657">
        <w:rPr>
          <w:rFonts w:asciiTheme="minorHAnsi" w:hAnsiTheme="minorHAnsi" w:cstheme="minorHAnsi"/>
          <w:sz w:val="16"/>
        </w:rPr>
        <w:t xml:space="preserve"> that </w:t>
      </w:r>
      <w:r w:rsidRPr="00E94657">
        <w:rPr>
          <w:rFonts w:asciiTheme="minorHAnsi" w:hAnsiTheme="minorHAnsi" w:cstheme="minorHAnsi"/>
          <w:u w:val="single"/>
        </w:rPr>
        <w:t>sees health and illness as a dichotomy</w:t>
      </w:r>
      <w:r w:rsidRPr="00E94657">
        <w:rPr>
          <w:rFonts w:asciiTheme="minorHAnsi" w:hAnsiTheme="minorHAnsi" w:cstheme="minorHAnsi"/>
          <w:sz w:val="16"/>
        </w:rPr>
        <w:t xml:space="preserve"> is interrogated by </w:t>
      </w:r>
      <w:r w:rsidRPr="00E94657">
        <w:rPr>
          <w:rFonts w:asciiTheme="minorHAnsi" w:hAnsiTheme="minorHAnsi" w:cstheme="minorHAnsi"/>
          <w:u w:val="single"/>
        </w:rPr>
        <w:t xml:space="preserve">the framework of </w:t>
      </w:r>
      <w:r w:rsidRPr="00E94657">
        <w:rPr>
          <w:rFonts w:asciiTheme="minorHAnsi" w:hAnsiTheme="minorHAnsi" w:cstheme="minorHAnsi"/>
          <w:highlight w:val="cyan"/>
          <w:u w:val="single"/>
        </w:rPr>
        <w:t>social medicine</w:t>
      </w:r>
      <w:r w:rsidRPr="00E94657">
        <w:rPr>
          <w:rFonts w:asciiTheme="minorHAnsi" w:hAnsiTheme="minorHAnsi" w:cstheme="minorHAnsi"/>
          <w:sz w:val="16"/>
        </w:rPr>
        <w:t xml:space="preserve"> that </w:t>
      </w:r>
      <w:r w:rsidRPr="00E94657">
        <w:rPr>
          <w:rFonts w:asciiTheme="minorHAnsi" w:hAnsiTheme="minorHAnsi" w:cstheme="minorHAnsi"/>
          <w:highlight w:val="cyan"/>
          <w:u w:val="single"/>
        </w:rPr>
        <w:t>suggests</w:t>
      </w:r>
      <w:r w:rsidRPr="00E94657">
        <w:rPr>
          <w:rFonts w:asciiTheme="minorHAnsi" w:hAnsiTheme="minorHAnsi" w:cstheme="minorHAnsi"/>
          <w:sz w:val="16"/>
        </w:rPr>
        <w:t xml:space="preserve"> that </w:t>
      </w:r>
      <w:r w:rsidRPr="00E94657">
        <w:rPr>
          <w:rFonts w:asciiTheme="minorHAnsi" w:hAnsiTheme="minorHAnsi" w:cstheme="minorHAnsi"/>
          <w:highlight w:val="cyan"/>
          <w:u w:val="single"/>
        </w:rPr>
        <w:t>health and illness exist in a dialectical relationship</w:t>
      </w:r>
      <w:r w:rsidRPr="00E94657">
        <w:rPr>
          <w:rFonts w:asciiTheme="minorHAnsi" w:hAnsiTheme="minorHAnsi" w:cstheme="minorHAnsi"/>
          <w:u w:val="single"/>
        </w:rPr>
        <w:t xml:space="preserve"> that is dynamic and</w:t>
      </w:r>
      <w:r w:rsidRPr="00E94657">
        <w:rPr>
          <w:rFonts w:asciiTheme="minorHAnsi" w:hAnsiTheme="minorHAnsi" w:cstheme="minorHAnsi"/>
          <w:sz w:val="16"/>
        </w:rPr>
        <w:t xml:space="preserve"> is </w:t>
      </w:r>
      <w:r w:rsidRPr="00E94657">
        <w:rPr>
          <w:rFonts w:asciiTheme="minorHAnsi" w:hAnsiTheme="minorHAnsi" w:cstheme="minorHAnsi"/>
          <w:u w:val="single"/>
        </w:rPr>
        <w:t>continually shifting on the basis of social conditions</w:t>
      </w:r>
      <w:r w:rsidRPr="00E94657">
        <w:rPr>
          <w:rFonts w:asciiTheme="minorHAnsi" w:hAnsiTheme="minorHAnsi" w:cstheme="minorHAnsi"/>
          <w:sz w:val="16"/>
        </w:rPr>
        <w:t xml:space="preserve">, structures, cultural practices, </w:t>
      </w:r>
      <w:r w:rsidRPr="00E94657">
        <w:rPr>
          <w:rFonts w:asciiTheme="minorHAnsi" w:hAnsiTheme="minorHAnsi" w:cstheme="minorHAnsi"/>
          <w:u w:val="single"/>
        </w:rPr>
        <w:t>economic production</w:t>
      </w:r>
      <w:r w:rsidRPr="00E94657">
        <w:rPr>
          <w:rFonts w:asciiTheme="minorHAnsi" w:hAnsiTheme="minorHAnsi" w:cstheme="minorHAnsi"/>
          <w:sz w:val="16"/>
        </w:rPr>
        <w:t xml:space="preserve">, reproduction, </w:t>
      </w:r>
      <w:r w:rsidRPr="00E94657">
        <w:rPr>
          <w:rFonts w:asciiTheme="minorHAnsi" w:hAnsiTheme="minorHAnsi" w:cstheme="minorHAnsi"/>
          <w:u w:val="single"/>
        </w:rPr>
        <w:t>marginalizing practices</w:t>
      </w:r>
      <w:r w:rsidRPr="00E94657">
        <w:rPr>
          <w:rFonts w:asciiTheme="minorHAnsi" w:hAnsiTheme="minorHAnsi" w:cstheme="minorHAnsi"/>
          <w:sz w:val="16"/>
        </w:rPr>
        <w:t xml:space="preserve">, and processes of political participation. Thus, interventions in </w:t>
      </w:r>
      <w:r w:rsidRPr="00E94657">
        <w:rPr>
          <w:rFonts w:asciiTheme="minorHAnsi" w:hAnsiTheme="minorHAnsi" w:cstheme="minorHAnsi"/>
          <w:u w:val="single"/>
        </w:rPr>
        <w:t>social medicine point toward the necessity for transforming the underlying relationships of production and resource distribution</w:t>
      </w:r>
      <w:r w:rsidRPr="00E94657">
        <w:rPr>
          <w:rFonts w:asciiTheme="minorHAnsi" w:hAnsiTheme="minorHAnsi" w:cstheme="minorHAnsi"/>
          <w:sz w:val="16"/>
        </w:rPr>
        <w:t xml:space="preserve">, resisting the public health narrative of interventions as mechanisms for improving economic productivity. </w:t>
      </w:r>
      <w:r w:rsidRPr="00E94657">
        <w:rPr>
          <w:rFonts w:asciiTheme="minorHAnsi" w:hAnsiTheme="minorHAnsi" w:cstheme="minorHAnsi"/>
          <w:u w:val="single"/>
        </w:rPr>
        <w:t>Taking a social-class-driven approach to health inequities</w:t>
      </w:r>
      <w:r w:rsidRPr="00E94657">
        <w:rPr>
          <w:rFonts w:asciiTheme="minorHAnsi" w:hAnsiTheme="minorHAnsi" w:cstheme="minorHAnsi"/>
          <w:sz w:val="16"/>
        </w:rPr>
        <w:t xml:space="preserve">, Latin American </w:t>
      </w:r>
      <w:r w:rsidRPr="00E94657">
        <w:rPr>
          <w:rFonts w:asciiTheme="minorHAnsi" w:hAnsiTheme="minorHAnsi" w:cstheme="minorHAnsi"/>
          <w:u w:val="single"/>
        </w:rPr>
        <w:t>social medicine</w:t>
      </w:r>
      <w:r w:rsidRPr="00E94657">
        <w:rPr>
          <w:rFonts w:asciiTheme="minorHAnsi" w:hAnsiTheme="minorHAnsi" w:cstheme="minorHAnsi"/>
          <w:highlight w:val="cyan"/>
          <w:u w:val="single"/>
        </w:rPr>
        <w:t xml:space="preserve"> sees</w:t>
      </w:r>
      <w:r w:rsidRPr="00E94657">
        <w:rPr>
          <w:rFonts w:asciiTheme="minorHAnsi" w:hAnsiTheme="minorHAnsi" w:cstheme="minorHAnsi"/>
          <w:u w:val="single"/>
        </w:rPr>
        <w:t xml:space="preserve"> the </w:t>
      </w:r>
      <w:r w:rsidRPr="00E94657">
        <w:rPr>
          <w:rFonts w:asciiTheme="minorHAnsi" w:hAnsiTheme="minorHAnsi" w:cstheme="minorHAnsi"/>
          <w:highlight w:val="cyan"/>
          <w:u w:val="single"/>
        </w:rPr>
        <w:t>problems with health</w:t>
      </w:r>
      <w:r w:rsidRPr="00E94657">
        <w:rPr>
          <w:rFonts w:asciiTheme="minorHAnsi" w:hAnsiTheme="minorHAnsi" w:cstheme="minorHAnsi"/>
          <w:u w:val="single"/>
        </w:rPr>
        <w:t xml:space="preserve"> being </w:t>
      </w:r>
      <w:r w:rsidRPr="00E94657">
        <w:rPr>
          <w:rFonts w:asciiTheme="minorHAnsi" w:hAnsiTheme="minorHAnsi" w:cstheme="minorHAnsi"/>
          <w:highlight w:val="cyan"/>
          <w:u w:val="single"/>
        </w:rPr>
        <w:t>situated within</w:t>
      </w:r>
      <w:r w:rsidRPr="00E94657">
        <w:rPr>
          <w:rFonts w:asciiTheme="minorHAnsi" w:hAnsiTheme="minorHAnsi" w:cstheme="minorHAnsi"/>
          <w:u w:val="single"/>
        </w:rPr>
        <w:t xml:space="preserve"> means of </w:t>
      </w:r>
      <w:r w:rsidRPr="00E94657">
        <w:rPr>
          <w:rFonts w:asciiTheme="minorHAnsi" w:hAnsiTheme="minorHAnsi" w:cstheme="minorHAnsi"/>
          <w:highlight w:val="cyan"/>
          <w:u w:val="single"/>
        </w:rPr>
        <w:t>economic production</w:t>
      </w:r>
      <w:r w:rsidRPr="00E94657">
        <w:rPr>
          <w:rFonts w:asciiTheme="minorHAnsi" w:hAnsiTheme="minorHAnsi" w:cstheme="minorHAnsi"/>
          <w:sz w:val="16"/>
        </w:rPr>
        <w:t xml:space="preserve">, patterns of </w:t>
      </w:r>
      <w:r w:rsidRPr="00E94657">
        <w:rPr>
          <w:rFonts w:asciiTheme="minorHAnsi" w:hAnsiTheme="minorHAnsi" w:cstheme="minorHAnsi"/>
          <w:u w:val="single"/>
        </w:rPr>
        <w:t xml:space="preserve">ownership of means of </w:t>
      </w:r>
      <w:r w:rsidRPr="00E94657">
        <w:rPr>
          <w:rFonts w:asciiTheme="minorHAnsi" w:hAnsiTheme="minorHAnsi" w:cstheme="minorHAnsi"/>
          <w:u w:val="single"/>
        </w:rPr>
        <w:lastRenderedPageBreak/>
        <w:t>production</w:t>
      </w:r>
      <w:r w:rsidRPr="00E94657">
        <w:rPr>
          <w:rFonts w:asciiTheme="minorHAnsi" w:hAnsiTheme="minorHAnsi" w:cstheme="minorHAnsi"/>
          <w:sz w:val="16"/>
        </w:rPr>
        <w:t xml:space="preserve">, </w:t>
      </w:r>
      <w:r w:rsidRPr="00E94657">
        <w:rPr>
          <w:rFonts w:asciiTheme="minorHAnsi" w:hAnsiTheme="minorHAnsi" w:cstheme="minorHAnsi"/>
          <w:u w:val="single"/>
        </w:rPr>
        <w:t>and control over productive processes</w:t>
      </w:r>
      <w:r w:rsidRPr="00E94657">
        <w:rPr>
          <w:rFonts w:asciiTheme="minorHAnsi" w:hAnsiTheme="minorHAnsi" w:cstheme="minorHAnsi"/>
          <w:sz w:val="16"/>
        </w:rPr>
        <w:t xml:space="preserve">. Therefore, </w:t>
      </w:r>
      <w:r w:rsidRPr="00E94657">
        <w:rPr>
          <w:rFonts w:asciiTheme="minorHAnsi" w:hAnsiTheme="minorHAnsi" w:cstheme="minorHAnsi"/>
          <w:u w:val="single"/>
        </w:rPr>
        <w:t>health is approached from the framework of transforming the processes of economic production and labor processes</w:t>
      </w:r>
      <w:r w:rsidRPr="00E94657">
        <w:rPr>
          <w:rFonts w:asciiTheme="minorHAnsi" w:hAnsiTheme="minorHAnsi" w:cstheme="minorHAnsi"/>
          <w:sz w:val="16"/>
        </w:rPr>
        <w:t>.</w:t>
      </w:r>
    </w:p>
    <w:p w14:paraId="3697CC6D" w14:textId="77777777" w:rsidR="005B513B" w:rsidRPr="00E94657" w:rsidRDefault="005B513B" w:rsidP="005B513B">
      <w:pPr>
        <w:rPr>
          <w:rFonts w:asciiTheme="minorHAnsi" w:hAnsiTheme="minorHAnsi" w:cstheme="minorHAnsi"/>
          <w:u w:val="single"/>
        </w:rPr>
      </w:pPr>
      <w:r w:rsidRPr="00E94657">
        <w:rPr>
          <w:rFonts w:asciiTheme="minorHAnsi" w:hAnsiTheme="minorHAnsi" w:cstheme="minorHAnsi"/>
          <w:u w:val="single"/>
        </w:rPr>
        <w:t>The dominant framework of health as integral to growth and economic productivity is questioned</w:t>
      </w:r>
      <w:r w:rsidRPr="00E94657">
        <w:rPr>
          <w:rFonts w:asciiTheme="minorHAnsi" w:hAnsiTheme="minorHAnsi" w:cstheme="minorHAnsi"/>
          <w:sz w:val="16"/>
        </w:rPr>
        <w:t xml:space="preserve"> by the framework of social medicine that situates the relationship between health and illness amid the very processes of economic organization, distribution of economic resources, and the pervasive effects of social class on health services and health outcomes. [END PAGE 232] </w:t>
      </w:r>
      <w:r w:rsidRPr="00E94657">
        <w:rPr>
          <w:rFonts w:asciiTheme="minorHAnsi" w:hAnsiTheme="minorHAnsi" w:cstheme="minorHAnsi"/>
          <w:u w:val="single"/>
        </w:rPr>
        <w:t>The innovations in organizing of health structures</w:t>
      </w:r>
      <w:r w:rsidRPr="00E94657">
        <w:rPr>
          <w:rFonts w:asciiTheme="minorHAnsi" w:hAnsiTheme="minorHAnsi" w:cstheme="minorHAnsi"/>
          <w:sz w:val="16"/>
        </w:rPr>
        <w:t xml:space="preserve"> in Chile, Cuba, Mexico, Bolivia, and Venezuela </w:t>
      </w:r>
      <w:r w:rsidRPr="00E94657">
        <w:rPr>
          <w:rFonts w:asciiTheme="minorHAnsi" w:hAnsiTheme="minorHAnsi" w:cstheme="minorHAnsi"/>
          <w:u w:val="single"/>
        </w:rPr>
        <w:t>offer invaluable insights about the possibilities of alternative organizing</w:t>
      </w:r>
      <w:r w:rsidRPr="00E94657">
        <w:rPr>
          <w:rFonts w:asciiTheme="minorHAnsi" w:hAnsiTheme="minorHAnsi" w:cstheme="minorHAnsi"/>
          <w:sz w:val="16"/>
        </w:rPr>
        <w:t xml:space="preserve"> that seek to redo the entire structure of social organizing that constitute health. </w:t>
      </w:r>
      <w:r w:rsidRPr="00E94657">
        <w:rPr>
          <w:rFonts w:asciiTheme="minorHAnsi" w:hAnsiTheme="minorHAnsi" w:cstheme="minorHAnsi"/>
          <w:u w:val="single"/>
        </w:rPr>
        <w:t xml:space="preserve">The strong health indicators in </w:t>
      </w:r>
      <w:r w:rsidRPr="00E94657">
        <w:rPr>
          <w:rFonts w:asciiTheme="minorHAnsi" w:hAnsiTheme="minorHAnsi" w:cstheme="minorHAnsi"/>
          <w:highlight w:val="cyan"/>
          <w:u w:val="single"/>
        </w:rPr>
        <w:t>Cuba demonstrate the effectiveness</w:t>
      </w:r>
      <w:r w:rsidRPr="00E94657">
        <w:rPr>
          <w:rFonts w:asciiTheme="minorHAnsi" w:hAnsiTheme="minorHAnsi" w:cstheme="minorHAnsi"/>
          <w:u w:val="single"/>
        </w:rPr>
        <w:t xml:space="preserve"> of a health system that is committed to addressing the structural determinants of health</w:t>
      </w:r>
      <w:r w:rsidRPr="00E94657">
        <w:rPr>
          <w:rFonts w:asciiTheme="minorHAnsi" w:hAnsiTheme="minorHAnsi" w:cstheme="minorHAnsi"/>
          <w:sz w:val="16"/>
        </w:rPr>
        <w:t xml:space="preserve">, creating equitable contexts for the realization and delivery of health (Campion &amp; Morrissey, 2013). </w:t>
      </w:r>
      <w:r w:rsidRPr="00E94657">
        <w:rPr>
          <w:rFonts w:asciiTheme="minorHAnsi" w:hAnsiTheme="minorHAnsi" w:cstheme="minorHAnsi"/>
          <w:u w:val="single"/>
        </w:rPr>
        <w:t>Social medicine research</w:t>
      </w:r>
      <w:r w:rsidRPr="00E94657">
        <w:rPr>
          <w:rFonts w:asciiTheme="minorHAnsi" w:hAnsiTheme="minorHAnsi" w:cstheme="minorHAnsi"/>
          <w:sz w:val="16"/>
        </w:rPr>
        <w:t xml:space="preserve"> has looked at the relations among work, reproduction, the environment, and health, </w:t>
      </w:r>
      <w:r w:rsidRPr="00E94657">
        <w:rPr>
          <w:rFonts w:asciiTheme="minorHAnsi" w:hAnsiTheme="minorHAnsi" w:cstheme="minorHAnsi"/>
          <w:u w:val="single"/>
        </w:rPr>
        <w:t>describing in-depth the material conditions that constitute health</w:t>
      </w:r>
      <w:r w:rsidRPr="00E94657">
        <w:rPr>
          <w:rFonts w:asciiTheme="minorHAnsi" w:hAnsiTheme="minorHAnsi" w:cstheme="minorHAnsi"/>
          <w:sz w:val="16"/>
        </w:rPr>
        <w:t xml:space="preserve">. For instance, researchers studying health in Mexico within the context of unions and local communities have documented health problems that relate to work processes and the environment. Similarly, researchers </w:t>
      </w:r>
      <w:r w:rsidRPr="00E94657">
        <w:rPr>
          <w:rFonts w:asciiTheme="minorHAnsi" w:hAnsiTheme="minorHAnsi" w:cstheme="minorHAnsi"/>
          <w:u w:val="single"/>
        </w:rPr>
        <w:t>in Chile have documented the relations between gender, work, and environmental conditions</w:t>
      </w:r>
      <w:r w:rsidRPr="00E94657">
        <w:rPr>
          <w:rFonts w:asciiTheme="minorHAnsi" w:hAnsiTheme="minorHAnsi" w:cstheme="minorHAnsi"/>
          <w:sz w:val="16"/>
        </w:rPr>
        <w:t xml:space="preserve">. A key strand of social medicine examines the relationship between violence and health, </w:t>
      </w:r>
      <w:r w:rsidRPr="00E94657">
        <w:rPr>
          <w:rFonts w:asciiTheme="minorHAnsi" w:hAnsiTheme="minorHAnsi" w:cstheme="minorHAnsi"/>
          <w:highlight w:val="cyan"/>
          <w:u w:val="single"/>
        </w:rPr>
        <w:t>connecting</w:t>
      </w:r>
      <w:r w:rsidRPr="00E94657">
        <w:rPr>
          <w:rFonts w:asciiTheme="minorHAnsi" w:hAnsiTheme="minorHAnsi" w:cstheme="minorHAnsi"/>
          <w:u w:val="single"/>
        </w:rPr>
        <w:t xml:space="preserve"> violence to poverty</w:t>
      </w:r>
      <w:r w:rsidRPr="00E94657">
        <w:rPr>
          <w:rFonts w:asciiTheme="minorHAnsi" w:hAnsiTheme="minorHAnsi" w:cstheme="minorHAnsi"/>
          <w:sz w:val="16"/>
        </w:rPr>
        <w:t xml:space="preserve">, the structures of organizing, </w:t>
      </w:r>
      <w:r w:rsidRPr="00E94657">
        <w:rPr>
          <w:rFonts w:asciiTheme="minorHAnsi" w:hAnsiTheme="minorHAnsi" w:cstheme="minorHAnsi"/>
          <w:u w:val="single"/>
        </w:rPr>
        <w:t xml:space="preserve">and the </w:t>
      </w:r>
      <w:r w:rsidRPr="00E94657">
        <w:rPr>
          <w:rFonts w:asciiTheme="minorHAnsi" w:hAnsiTheme="minorHAnsi" w:cstheme="minorHAnsi"/>
          <w:highlight w:val="cyan"/>
          <w:u w:val="single"/>
        </w:rPr>
        <w:t>inequities</w:t>
      </w:r>
      <w:r w:rsidRPr="00E94657">
        <w:rPr>
          <w:rFonts w:asciiTheme="minorHAnsi" w:hAnsiTheme="minorHAnsi" w:cstheme="minorHAnsi"/>
          <w:u w:val="single"/>
        </w:rPr>
        <w:t xml:space="preserve"> in ownership of processes of economic production</w:t>
      </w:r>
      <w:r w:rsidRPr="00E94657">
        <w:rPr>
          <w:rFonts w:asciiTheme="minorHAnsi" w:hAnsiTheme="minorHAnsi" w:cstheme="minorHAnsi"/>
          <w:sz w:val="16"/>
        </w:rPr>
        <w:t xml:space="preserve">. Investigations of violence attached to the U.S.-supported dictatorship in Chile, the violence connected to narcotics traffic and paramilitary operations, and the violence </w:t>
      </w:r>
      <w:r w:rsidRPr="00E94657">
        <w:rPr>
          <w:rFonts w:asciiTheme="minorHAnsi" w:hAnsiTheme="minorHAnsi" w:cstheme="minorHAnsi"/>
          <w:highlight w:val="cyan"/>
          <w:u w:val="single"/>
        </w:rPr>
        <w:t>within the</w:t>
      </w:r>
      <w:r w:rsidRPr="00E94657">
        <w:rPr>
          <w:rFonts w:asciiTheme="minorHAnsi" w:hAnsiTheme="minorHAnsi" w:cstheme="minorHAnsi"/>
          <w:u w:val="single"/>
        </w:rPr>
        <w:t xml:space="preserve"> broader </w:t>
      </w:r>
      <w:r w:rsidRPr="00E94657">
        <w:rPr>
          <w:rFonts w:asciiTheme="minorHAnsi" w:hAnsiTheme="minorHAnsi" w:cstheme="minorHAnsi"/>
          <w:highlight w:val="cyan"/>
          <w:u w:val="single"/>
        </w:rPr>
        <w:t>structures</w:t>
      </w:r>
      <w:r w:rsidRPr="00E94657">
        <w:rPr>
          <w:rFonts w:asciiTheme="minorHAnsi" w:hAnsiTheme="minorHAnsi" w:cstheme="minorHAnsi"/>
          <w:u w:val="single"/>
        </w:rPr>
        <w:t xml:space="preserve"> of the state-imperial</w:t>
      </w:r>
      <w:r w:rsidRPr="00E94657">
        <w:rPr>
          <w:rFonts w:asciiTheme="minorHAnsi" w:hAnsiTheme="minorHAnsi" w:cstheme="minorHAnsi"/>
          <w:sz w:val="16"/>
        </w:rPr>
        <w:t xml:space="preserve"> networks draw linkages to the broader </w:t>
      </w:r>
      <w:r w:rsidRPr="00E94657">
        <w:rPr>
          <w:rFonts w:asciiTheme="minorHAnsi" w:hAnsiTheme="minorHAnsi" w:cstheme="minorHAnsi"/>
          <w:u w:val="single"/>
        </w:rPr>
        <w:t xml:space="preserve">political economic configurations </w:t>
      </w:r>
      <w:r w:rsidRPr="00E94657">
        <w:rPr>
          <w:rFonts w:asciiTheme="minorHAnsi" w:hAnsiTheme="minorHAnsi" w:cstheme="minorHAnsi"/>
          <w:highlight w:val="cyan"/>
          <w:u w:val="single"/>
        </w:rPr>
        <w:t>of neoliberalism</w:t>
      </w:r>
      <w:r w:rsidRPr="00E94657">
        <w:rPr>
          <w:rFonts w:asciiTheme="minorHAnsi" w:hAnsiTheme="minorHAnsi" w:cstheme="minorHAnsi"/>
          <w:u w:val="single"/>
        </w:rPr>
        <w:t>.</w:t>
      </w:r>
    </w:p>
    <w:p w14:paraId="788A5001" w14:textId="77777777" w:rsidR="005B513B" w:rsidRPr="00E94657" w:rsidRDefault="005B513B" w:rsidP="005B513B">
      <w:pPr>
        <w:rPr>
          <w:rFonts w:asciiTheme="minorHAnsi" w:hAnsiTheme="minorHAnsi" w:cstheme="minorHAnsi"/>
          <w:sz w:val="16"/>
        </w:rPr>
      </w:pPr>
      <w:r w:rsidRPr="00E94657">
        <w:rPr>
          <w:rFonts w:asciiTheme="minorHAnsi" w:hAnsiTheme="minorHAnsi" w:cstheme="minorHAnsi"/>
          <w:sz w:val="16"/>
        </w:rPr>
        <w:t xml:space="preserve">Emerging from the broader framework of </w:t>
      </w:r>
      <w:r w:rsidRPr="00E94657">
        <w:rPr>
          <w:rFonts w:asciiTheme="minorHAnsi" w:hAnsiTheme="minorHAnsi" w:cstheme="minorHAnsi"/>
          <w:u w:val="single"/>
        </w:rPr>
        <w:t>social medicine</w:t>
      </w:r>
      <w:r w:rsidRPr="00E94657">
        <w:rPr>
          <w:rFonts w:asciiTheme="minorHAnsi" w:hAnsiTheme="minorHAnsi" w:cstheme="minorHAnsi"/>
          <w:sz w:val="16"/>
        </w:rPr>
        <w:t xml:space="preserve">, the Barrio Adentro movement in Venezuela, started by former president Hugo Chavez, </w:t>
      </w:r>
      <w:r w:rsidRPr="00E94657">
        <w:rPr>
          <w:rFonts w:asciiTheme="minorHAnsi" w:hAnsiTheme="minorHAnsi" w:cstheme="minorHAnsi"/>
          <w:u w:val="single"/>
        </w:rPr>
        <w:t>offers insights into</w:t>
      </w:r>
      <w:r w:rsidRPr="00E94657">
        <w:rPr>
          <w:rFonts w:asciiTheme="minorHAnsi" w:hAnsiTheme="minorHAnsi" w:cstheme="minorHAnsi"/>
          <w:sz w:val="16"/>
        </w:rPr>
        <w:t xml:space="preserve"> structures and processes of </w:t>
      </w:r>
      <w:r w:rsidRPr="00E94657">
        <w:rPr>
          <w:rFonts w:asciiTheme="minorHAnsi" w:hAnsiTheme="minorHAnsi" w:cstheme="minorHAnsi"/>
          <w:u w:val="single"/>
        </w:rPr>
        <w:t>alternative organizing of health</w:t>
      </w:r>
      <w:r w:rsidRPr="00E94657">
        <w:rPr>
          <w:rFonts w:asciiTheme="minorHAnsi" w:hAnsiTheme="minorHAnsi" w:cstheme="minorHAnsi"/>
          <w:sz w:val="16"/>
        </w:rPr>
        <w:t xml:space="preserve">, connecting local community structures, </w:t>
      </w:r>
      <w:r w:rsidRPr="00E94657">
        <w:rPr>
          <w:rFonts w:asciiTheme="minorHAnsi" w:hAnsiTheme="minorHAnsi" w:cstheme="minorHAnsi"/>
          <w:u w:val="single"/>
        </w:rPr>
        <w:t>community ownership, and community solutions with</w:t>
      </w:r>
      <w:r w:rsidRPr="00E94657">
        <w:rPr>
          <w:rFonts w:asciiTheme="minorHAnsi" w:hAnsiTheme="minorHAnsi" w:cstheme="minorHAnsi"/>
          <w:sz w:val="16"/>
        </w:rPr>
        <w:t xml:space="preserve"> state </w:t>
      </w:r>
      <w:r w:rsidRPr="00E94657">
        <w:rPr>
          <w:rFonts w:asciiTheme="minorHAnsi" w:hAnsiTheme="minorHAnsi" w:cstheme="minorHAnsi"/>
          <w:u w:val="single"/>
        </w:rPr>
        <w:t>infrastructures</w:t>
      </w:r>
      <w:r w:rsidRPr="00E94657">
        <w:rPr>
          <w:rFonts w:asciiTheme="minorHAnsi" w:hAnsiTheme="minorHAnsi" w:cstheme="minorHAnsi"/>
          <w:sz w:val="16"/>
        </w:rPr>
        <w:t xml:space="preserve"> and state-driven public health resources and solutions (Briggs &amp; Mantini-Briggs, 2009; Muntaner et al., 2006; Waitzkin, 2011). The state-driven referendum by the Chavez government to create public health infrastructures and structures of delivery of integrated family medicine, build preventive infrastructures, </w:t>
      </w:r>
      <w:r w:rsidRPr="00E94657">
        <w:rPr>
          <w:rFonts w:asciiTheme="minorHAnsi" w:hAnsiTheme="minorHAnsi" w:cstheme="minorHAnsi"/>
          <w:u w:val="single"/>
        </w:rPr>
        <w:t>and develop community health resources in extremely marginalized communities</w:t>
      </w:r>
      <w:r w:rsidRPr="00E94657">
        <w:rPr>
          <w:rFonts w:asciiTheme="minorHAnsi" w:hAnsiTheme="minorHAnsi" w:cstheme="minorHAnsi"/>
          <w:sz w:val="16"/>
        </w:rPr>
        <w:t xml:space="preserve"> is supported by massive mass-based participation in popular politics and widespread community participation in developing local community infrastructures, community-based resources of problem solving, and community decision-making capacities. The community health centers built within the barrios serve approximately 250 families and are staffed with one integrated family care doctor, one community health worker, and one health promoter. The community health centers are stocked with medical supplies. The health team not only provides health care but also conducts health surveys in the communities and makes home visits for patients that are too ill to travel to the health centers. The Barrio Adentro is integrated with other missiones addressing education, food insecurity, housing, and [END PAGE 233] unemployment, addressing health within a broader structural context (Muntaner et al., 2006). Local community participatory processes are connected with state-driven processes of building community health infrastructures at the local level.</w:t>
      </w:r>
    </w:p>
    <w:p w14:paraId="6D2C3CEF" w14:textId="77777777" w:rsidR="005B513B" w:rsidRPr="00E94657" w:rsidRDefault="005B513B" w:rsidP="005B513B">
      <w:pPr>
        <w:rPr>
          <w:rFonts w:asciiTheme="minorHAnsi" w:hAnsiTheme="minorHAnsi" w:cstheme="minorHAnsi"/>
          <w:sz w:val="16"/>
        </w:rPr>
      </w:pPr>
      <w:r w:rsidRPr="00E94657">
        <w:rPr>
          <w:rFonts w:asciiTheme="minorHAnsi" w:hAnsiTheme="minorHAnsi" w:cstheme="minorHAnsi"/>
          <w:sz w:val="16"/>
        </w:rPr>
        <w:t xml:space="preserve">The narrative of Barrio Adentro </w:t>
      </w:r>
      <w:r w:rsidRPr="00E94657">
        <w:rPr>
          <w:rFonts w:asciiTheme="minorHAnsi" w:hAnsiTheme="minorHAnsi" w:cstheme="minorHAnsi"/>
          <w:u w:val="single"/>
        </w:rPr>
        <w:t>offers an alternative to the neoliberal narrative of the community</w:t>
      </w:r>
      <w:r w:rsidRPr="00E94657">
        <w:rPr>
          <w:rFonts w:asciiTheme="minorHAnsi" w:hAnsiTheme="minorHAnsi" w:cstheme="minorHAnsi"/>
          <w:sz w:val="16"/>
        </w:rPr>
        <w:t xml:space="preserve"> in mainstream health communication and yet is marked by its absence from disciplinary discourses. Similarly, </w:t>
      </w:r>
      <w:r w:rsidRPr="00E94657">
        <w:rPr>
          <w:rFonts w:asciiTheme="minorHAnsi" w:hAnsiTheme="minorHAnsi" w:cstheme="minorHAnsi"/>
          <w:u w:val="single"/>
        </w:rPr>
        <w:t>social medicine</w:t>
      </w:r>
      <w:r w:rsidRPr="00E94657">
        <w:rPr>
          <w:rFonts w:asciiTheme="minorHAnsi" w:hAnsiTheme="minorHAnsi" w:cstheme="minorHAnsi"/>
          <w:sz w:val="16"/>
        </w:rPr>
        <w:t xml:space="preserve"> and its tradition of </w:t>
      </w:r>
      <w:r w:rsidRPr="00E94657">
        <w:rPr>
          <w:rFonts w:asciiTheme="minorHAnsi" w:hAnsiTheme="minorHAnsi" w:cstheme="minorHAnsi"/>
          <w:u w:val="single"/>
        </w:rPr>
        <w:t>addressing the structural contexts of health is marked by its absence from the dominant discourses of health communication</w:t>
      </w:r>
      <w:r w:rsidRPr="00E94657">
        <w:rPr>
          <w:rFonts w:asciiTheme="minorHAnsi" w:hAnsiTheme="minorHAnsi" w:cstheme="minorHAnsi"/>
          <w:sz w:val="16"/>
        </w:rPr>
        <w:t xml:space="preserve">. A review of the two major collections of health communication scholarship, The Routledge Handbook of Health Communication and </w:t>
      </w:r>
      <w:r w:rsidRPr="00E94657">
        <w:rPr>
          <w:rFonts w:asciiTheme="minorHAnsi" w:hAnsiTheme="minorHAnsi" w:cstheme="minorHAnsi"/>
          <w:u w:val="single"/>
        </w:rPr>
        <w:t>The Handbook of Global Health Communication, depicts the marked absence of the Latin American innovations of social medicine from the discursive space</w:t>
      </w:r>
      <w:r w:rsidRPr="00E94657">
        <w:rPr>
          <w:rFonts w:asciiTheme="minorHAnsi" w:hAnsiTheme="minorHAnsi" w:cstheme="minorHAnsi"/>
          <w:sz w:val="16"/>
        </w:rPr>
        <w:t xml:space="preserve">. </w:t>
      </w:r>
      <w:r w:rsidRPr="00E94657">
        <w:rPr>
          <w:rFonts w:asciiTheme="minorHAnsi" w:hAnsiTheme="minorHAnsi" w:cstheme="minorHAnsi"/>
          <w:highlight w:val="cyan"/>
          <w:u w:val="single"/>
        </w:rPr>
        <w:t>Opportunities for resistance to neoliberal</w:t>
      </w:r>
      <w:r w:rsidRPr="00E94657">
        <w:rPr>
          <w:rFonts w:asciiTheme="minorHAnsi" w:hAnsiTheme="minorHAnsi" w:cstheme="minorHAnsi"/>
          <w:u w:val="single"/>
        </w:rPr>
        <w:t xml:space="preserve"> organizing of health </w:t>
      </w:r>
      <w:r w:rsidRPr="00E94657">
        <w:rPr>
          <w:rFonts w:asciiTheme="minorHAnsi" w:hAnsiTheme="minorHAnsi" w:cstheme="minorHAnsi"/>
          <w:highlight w:val="cyan"/>
          <w:u w:val="single"/>
        </w:rPr>
        <w:t>structures and</w:t>
      </w:r>
      <w:r w:rsidRPr="00E94657">
        <w:rPr>
          <w:rFonts w:asciiTheme="minorHAnsi" w:hAnsiTheme="minorHAnsi" w:cstheme="minorHAnsi"/>
          <w:sz w:val="16"/>
        </w:rPr>
        <w:t xml:space="preserve"> the invitation </w:t>
      </w:r>
      <w:r w:rsidRPr="00E94657">
        <w:rPr>
          <w:rFonts w:asciiTheme="minorHAnsi" w:hAnsiTheme="minorHAnsi" w:cstheme="minorHAnsi"/>
          <w:highlight w:val="cyan"/>
          <w:u w:val="single"/>
        </w:rPr>
        <w:t>to imagine alternative</w:t>
      </w:r>
      <w:r w:rsidRPr="00E94657">
        <w:rPr>
          <w:rFonts w:asciiTheme="minorHAnsi" w:hAnsiTheme="minorHAnsi" w:cstheme="minorHAnsi"/>
          <w:u w:val="single"/>
        </w:rPr>
        <w:t xml:space="preserve"> possibilitie</w:t>
      </w:r>
      <w:r w:rsidRPr="00E94657">
        <w:rPr>
          <w:rFonts w:asciiTheme="minorHAnsi" w:hAnsiTheme="minorHAnsi" w:cstheme="minorHAnsi"/>
          <w:highlight w:val="cyan"/>
          <w:u w:val="single"/>
        </w:rPr>
        <w:t>s</w:t>
      </w:r>
      <w:r w:rsidRPr="00E94657">
        <w:rPr>
          <w:rFonts w:asciiTheme="minorHAnsi" w:hAnsiTheme="minorHAnsi" w:cstheme="minorHAnsi"/>
          <w:u w:val="single"/>
        </w:rPr>
        <w:t xml:space="preserve"> is </w:t>
      </w:r>
      <w:r w:rsidRPr="00E94657">
        <w:rPr>
          <w:rFonts w:asciiTheme="minorHAnsi" w:hAnsiTheme="minorHAnsi" w:cstheme="minorHAnsi"/>
          <w:highlight w:val="cyan"/>
          <w:u w:val="single"/>
        </w:rPr>
        <w:t>grounded in materiall</w:t>
      </w:r>
      <w:r w:rsidRPr="00E94657">
        <w:rPr>
          <w:rFonts w:asciiTheme="minorHAnsi" w:hAnsiTheme="minorHAnsi" w:cstheme="minorHAnsi"/>
          <w:u w:val="single"/>
        </w:rPr>
        <w:t xml:space="preserve">y grounded </w:t>
      </w:r>
      <w:r w:rsidRPr="00E94657">
        <w:rPr>
          <w:rFonts w:asciiTheme="minorHAnsi" w:hAnsiTheme="minorHAnsi" w:cstheme="minorHAnsi"/>
          <w:highlight w:val="cyan"/>
          <w:u w:val="single"/>
        </w:rPr>
        <w:t>concrete politics</w:t>
      </w:r>
      <w:r w:rsidRPr="00E94657">
        <w:rPr>
          <w:rFonts w:asciiTheme="minorHAnsi" w:hAnsiTheme="minorHAnsi" w:cstheme="minorHAnsi"/>
          <w:sz w:val="16"/>
        </w:rPr>
        <w:t xml:space="preserve"> of popular participation in </w:t>
      </w:r>
      <w:r w:rsidRPr="00E94657">
        <w:rPr>
          <w:rFonts w:asciiTheme="minorHAnsi" w:hAnsiTheme="minorHAnsi" w:cstheme="minorHAnsi"/>
          <w:u w:val="single"/>
        </w:rPr>
        <w:t>supporting</w:t>
      </w:r>
      <w:r w:rsidRPr="00E94657">
        <w:rPr>
          <w:rFonts w:asciiTheme="minorHAnsi" w:hAnsiTheme="minorHAnsi" w:cstheme="minorHAnsi"/>
          <w:sz w:val="16"/>
        </w:rPr>
        <w:t xml:space="preserve"> state policies for </w:t>
      </w:r>
      <w:r w:rsidRPr="00E94657">
        <w:rPr>
          <w:rFonts w:asciiTheme="minorHAnsi" w:hAnsiTheme="minorHAnsi" w:cstheme="minorHAnsi"/>
          <w:u w:val="single"/>
        </w:rPr>
        <w:t>building public health and health care infrastructures</w:t>
      </w:r>
      <w:r w:rsidRPr="00E94657">
        <w:rPr>
          <w:rFonts w:asciiTheme="minorHAnsi" w:hAnsiTheme="minorHAnsi" w:cstheme="minorHAnsi"/>
          <w:sz w:val="16"/>
        </w:rPr>
        <w:t>, complemented by local processes of participation in the creation of health solutions.</w:t>
      </w:r>
    </w:p>
    <w:p w14:paraId="552A7F5B" w14:textId="77777777" w:rsidR="005B513B" w:rsidRDefault="005B513B" w:rsidP="005B513B"/>
    <w:p w14:paraId="5A649A80" w14:textId="77777777" w:rsidR="005B513B" w:rsidRDefault="005B513B" w:rsidP="005B513B"/>
    <w:p w14:paraId="60881589" w14:textId="77777777" w:rsidR="005B513B" w:rsidRPr="00984592" w:rsidRDefault="005B513B" w:rsidP="005B513B">
      <w:pPr>
        <w:pStyle w:val="Heading4"/>
        <w:rPr>
          <w:rFonts w:asciiTheme="minorHAnsi" w:hAnsiTheme="minorHAnsi" w:cstheme="minorHAnsi"/>
          <w:u w:val="single"/>
        </w:rPr>
      </w:pPr>
      <w:r w:rsidRPr="00E94657">
        <w:rPr>
          <w:rFonts w:asciiTheme="minorHAnsi" w:hAnsiTheme="minorHAnsi" w:cstheme="minorHAnsi"/>
        </w:rPr>
        <w:lastRenderedPageBreak/>
        <w:t>The ROTB is to vote for the debate who best analyzes the resolution through dialectical materialism.</w:t>
      </w:r>
      <w:r w:rsidRPr="00A815F9">
        <w:rPr>
          <w:rFonts w:asciiTheme="minorHAnsi" w:hAnsiTheme="minorHAnsi" w:cstheme="minorHAnsi"/>
        </w:rPr>
        <w:t xml:space="preserve"> </w:t>
      </w:r>
      <w:r w:rsidRPr="000B1FD6">
        <w:rPr>
          <w:rFonts w:asciiTheme="minorHAnsi" w:hAnsiTheme="minorHAnsi" w:cstheme="minorHAnsi"/>
          <w:bCs/>
        </w:rPr>
        <w:t xml:space="preserve">Morality emerges not from abstract </w:t>
      </w:r>
      <w:r>
        <w:rPr>
          <w:rFonts w:asciiTheme="minorHAnsi" w:hAnsiTheme="minorHAnsi" w:cstheme="minorHAnsi"/>
          <w:bCs/>
        </w:rPr>
        <w:t>reason</w:t>
      </w:r>
      <w:r w:rsidRPr="000B1FD6">
        <w:rPr>
          <w:rFonts w:asciiTheme="minorHAnsi" w:hAnsiTheme="minorHAnsi" w:cstheme="minorHAnsi"/>
          <w:bCs/>
        </w:rPr>
        <w:t xml:space="preserve"> but through class struggle, as the ruling class seeks to justify their power</w:t>
      </w:r>
      <w:r>
        <w:rPr>
          <w:rFonts w:asciiTheme="minorHAnsi" w:hAnsiTheme="minorHAnsi" w:cstheme="minorHAnsi"/>
          <w:bCs/>
        </w:rPr>
        <w:t xml:space="preserve"> through ideology.</w:t>
      </w:r>
    </w:p>
    <w:p w14:paraId="5FAF1E55" w14:textId="77777777" w:rsidR="005B513B" w:rsidRDefault="005B513B" w:rsidP="005B513B">
      <w:pPr>
        <w:rPr>
          <w:rFonts w:asciiTheme="minorHAnsi" w:hAnsiTheme="minorHAnsi" w:cstheme="minorHAnsi"/>
          <w:vertAlign w:val="superscript"/>
        </w:rPr>
      </w:pPr>
      <w:r>
        <w:rPr>
          <w:rStyle w:val="Style13ptBold"/>
          <w:rFonts w:asciiTheme="minorHAnsi" w:hAnsiTheme="minorHAnsi" w:cstheme="minorHAnsi"/>
        </w:rPr>
        <w:t>Sewell 5</w:t>
      </w:r>
      <w:r>
        <w:rPr>
          <w:rFonts w:asciiTheme="minorHAnsi" w:hAnsiTheme="minorHAnsi" w:cstheme="minorHAnsi"/>
        </w:rPr>
        <w:t xml:space="preserve"> [Rob Sewell, In Defense of Marxism, Theory, “What is dialectical materialism,” July 8th 2005, </w:t>
      </w:r>
      <w:hyperlink r:id="rId62" w:anchor="_c3]/" w:history="1">
        <w:r>
          <w:rPr>
            <w:rStyle w:val="Hyperlink"/>
            <w:rFonts w:asciiTheme="minorHAnsi" w:hAnsiTheme="minorHAnsi" w:cstheme="minorHAnsi"/>
            <w:color w:val="000000"/>
            <w:u w:val="single"/>
          </w:rPr>
          <w:t>https://www.marxist.com/what-is-dialectical-materialism.htm#_c3]/</w:t>
        </w:r>
      </w:hyperlink>
      <w:r>
        <w:rPr>
          <w:rFonts w:asciiTheme="minorHAnsi" w:hAnsiTheme="minorHAnsi" w:cstheme="minorHAnsi"/>
        </w:rPr>
        <w:t xml:space="preserve"> lm</w:t>
      </w:r>
    </w:p>
    <w:p w14:paraId="5C2B7C7E" w14:textId="77777777" w:rsidR="005B513B" w:rsidRDefault="005B513B" w:rsidP="005B513B">
      <w:pPr>
        <w:rPr>
          <w:rFonts w:asciiTheme="minorHAnsi" w:hAnsiTheme="minorHAnsi" w:cstheme="minorHAnsi"/>
          <w:u w:val="single"/>
        </w:rPr>
      </w:pPr>
      <w:r>
        <w:rPr>
          <w:rFonts w:asciiTheme="minorHAnsi" w:hAnsiTheme="minorHAnsi" w:cstheme="minorHAnsi"/>
          <w:sz w:val="16"/>
        </w:rPr>
        <w:t xml:space="preserve">The Marxist view of the world is not only materialist, but also dialectical. For its critics, the dialectic is portrayed as something totally mystical, and therefore irrelevant. But this is certainly not the case. </w:t>
      </w:r>
      <w:r>
        <w:rPr>
          <w:rFonts w:asciiTheme="minorHAnsi" w:hAnsiTheme="minorHAnsi" w:cstheme="minorHAnsi"/>
          <w:highlight w:val="cyan"/>
          <w:u w:val="single"/>
        </w:rPr>
        <w:t>The dialectical method is</w:t>
      </w:r>
      <w:r>
        <w:rPr>
          <w:rFonts w:asciiTheme="minorHAnsi" w:hAnsiTheme="minorHAnsi" w:cstheme="minorHAnsi"/>
          <w:u w:val="single"/>
        </w:rPr>
        <w:t xml:space="preserve"> simply an attempt to understand more clearly our real interdependent world</w:t>
      </w:r>
      <w:r>
        <w:rPr>
          <w:rFonts w:asciiTheme="minorHAnsi" w:hAnsiTheme="minorHAnsi" w:cstheme="minorHAnsi"/>
          <w:sz w:val="16"/>
        </w:rPr>
        <w:t xml:space="preserve">. Dialectics, states Engels in Anti-Duhring, "is nothing more than </w:t>
      </w:r>
      <w:r>
        <w:rPr>
          <w:rFonts w:asciiTheme="minorHAnsi" w:hAnsiTheme="minorHAnsi" w:cstheme="minorHAnsi"/>
          <w:highlight w:val="cyan"/>
          <w:u w:val="single"/>
        </w:rPr>
        <w:t>the science of</w:t>
      </w:r>
      <w:r>
        <w:rPr>
          <w:rFonts w:asciiTheme="minorHAnsi" w:hAnsiTheme="minorHAnsi" w:cstheme="minorHAnsi"/>
          <w:u w:val="single"/>
        </w:rPr>
        <w:t xml:space="preserve"> the general laws of motion and development of nature, </w:t>
      </w:r>
      <w:r>
        <w:rPr>
          <w:rFonts w:asciiTheme="minorHAnsi" w:hAnsiTheme="minorHAnsi" w:cstheme="minorHAnsi"/>
          <w:highlight w:val="cyan"/>
          <w:u w:val="single"/>
        </w:rPr>
        <w:t>human society and</w:t>
      </w:r>
      <w:r>
        <w:rPr>
          <w:rFonts w:asciiTheme="minorHAnsi" w:hAnsiTheme="minorHAnsi" w:cstheme="minorHAnsi"/>
          <w:u w:val="single"/>
        </w:rPr>
        <w:t xml:space="preserve"> thought</w:t>
      </w:r>
      <w:r>
        <w:rPr>
          <w:rFonts w:asciiTheme="minorHAnsi" w:hAnsiTheme="minorHAnsi" w:cstheme="minorHAnsi"/>
          <w:sz w:val="16"/>
        </w:rPr>
        <w:t xml:space="preserve">." Put simply, </w:t>
      </w:r>
      <w:r>
        <w:rPr>
          <w:rFonts w:asciiTheme="minorHAnsi" w:hAnsiTheme="minorHAnsi" w:cstheme="minorHAnsi"/>
          <w:u w:val="single"/>
        </w:rPr>
        <w:t xml:space="preserve">it is the logic of </w:t>
      </w:r>
      <w:r>
        <w:rPr>
          <w:rFonts w:asciiTheme="minorHAnsi" w:hAnsiTheme="minorHAnsi" w:cstheme="minorHAnsi"/>
          <w:highlight w:val="cyan"/>
          <w:u w:val="single"/>
        </w:rPr>
        <w:t>motion</w:t>
      </w:r>
      <w:r>
        <w:rPr>
          <w:rFonts w:asciiTheme="minorHAnsi" w:hAnsiTheme="minorHAnsi" w:cstheme="minorHAnsi"/>
          <w:u w:val="single"/>
        </w:rPr>
        <w:t>.</w:t>
      </w:r>
    </w:p>
    <w:p w14:paraId="0B53D0E8" w14:textId="77777777" w:rsidR="005B513B" w:rsidRDefault="005B513B" w:rsidP="005B513B">
      <w:pPr>
        <w:rPr>
          <w:rFonts w:asciiTheme="minorHAnsi" w:hAnsiTheme="minorHAnsi" w:cstheme="minorHAnsi"/>
          <w:sz w:val="16"/>
        </w:rPr>
      </w:pPr>
      <w:r>
        <w:rPr>
          <w:rFonts w:asciiTheme="minorHAnsi" w:hAnsiTheme="minorHAnsi" w:cstheme="minorHAnsi"/>
          <w:sz w:val="16"/>
        </w:rPr>
        <w:t xml:space="preserve">Not </w:t>
      </w:r>
      <w:r>
        <w:rPr>
          <w:rFonts w:asciiTheme="minorHAnsi" w:hAnsiTheme="minorHAnsi" w:cstheme="minorHAnsi"/>
          <w:u w:val="single"/>
        </w:rPr>
        <w:t>everything</w:t>
      </w:r>
      <w:r>
        <w:rPr>
          <w:rFonts w:asciiTheme="minorHAnsi" w:hAnsiTheme="minorHAnsi" w:cstheme="minorHAnsi"/>
          <w:sz w:val="16"/>
        </w:rPr>
        <w:t xml:space="preserve"> is as appears on the surface of things. Every species, every aspect of organic life, is every moment the same and not the same. It </w:t>
      </w:r>
      <w:r>
        <w:rPr>
          <w:rFonts w:asciiTheme="minorHAnsi" w:hAnsiTheme="minorHAnsi" w:cstheme="minorHAnsi"/>
          <w:u w:val="single"/>
        </w:rPr>
        <w:t>develops by assimilating matter from without and simultaneously discards other unwanted matter</w:t>
      </w:r>
      <w:r>
        <w:rPr>
          <w:rFonts w:asciiTheme="minorHAnsi" w:hAnsiTheme="minorHAnsi" w:cstheme="minorHAnsi"/>
          <w:sz w:val="16"/>
        </w:rPr>
        <w:t xml:space="preserve">; continually some cells die, while others are renewed. Over time, the body is completely transformed, renewed from top to bottom. Therefore, </w:t>
      </w:r>
      <w:r>
        <w:rPr>
          <w:rFonts w:asciiTheme="minorHAnsi" w:hAnsiTheme="minorHAnsi" w:cstheme="minorHAnsi"/>
          <w:u w:val="single"/>
        </w:rPr>
        <w:t>every organic entity is both itself and yet something other than itself</w:t>
      </w:r>
      <w:r>
        <w:rPr>
          <w:rFonts w:asciiTheme="minorHAnsi" w:hAnsiTheme="minorHAnsi" w:cstheme="minorHAnsi"/>
          <w:sz w:val="16"/>
        </w:rPr>
        <w:t>.</w:t>
      </w:r>
    </w:p>
    <w:p w14:paraId="298213AC" w14:textId="77777777" w:rsidR="005B513B" w:rsidRDefault="005B513B" w:rsidP="005B513B">
      <w:pPr>
        <w:rPr>
          <w:rFonts w:asciiTheme="minorHAnsi" w:hAnsiTheme="minorHAnsi" w:cstheme="minorHAnsi"/>
          <w:sz w:val="16"/>
        </w:rPr>
      </w:pPr>
      <w:r>
        <w:rPr>
          <w:rFonts w:asciiTheme="minorHAnsi" w:hAnsiTheme="minorHAnsi" w:cstheme="minorHAnsi"/>
          <w:u w:val="single"/>
        </w:rPr>
        <w:t xml:space="preserve">This </w:t>
      </w:r>
      <w:r>
        <w:rPr>
          <w:rFonts w:asciiTheme="minorHAnsi" w:hAnsiTheme="minorHAnsi" w:cstheme="minorHAnsi"/>
          <w:highlight w:val="cyan"/>
          <w:u w:val="single"/>
        </w:rPr>
        <w:t>phenomenon cannot be explained by</w:t>
      </w:r>
      <w:r>
        <w:rPr>
          <w:rFonts w:asciiTheme="minorHAnsi" w:hAnsiTheme="minorHAnsi" w:cstheme="minorHAnsi"/>
          <w:u w:val="single"/>
        </w:rPr>
        <w:t xml:space="preserve"> metaphysical</w:t>
      </w:r>
      <w:r>
        <w:rPr>
          <w:rFonts w:asciiTheme="minorHAnsi" w:hAnsiTheme="minorHAnsi" w:cstheme="minorHAnsi"/>
          <w:sz w:val="16"/>
        </w:rPr>
        <w:t xml:space="preserve"> thought </w:t>
      </w:r>
      <w:r>
        <w:rPr>
          <w:rFonts w:asciiTheme="minorHAnsi" w:hAnsiTheme="minorHAnsi" w:cstheme="minorHAnsi"/>
          <w:u w:val="single"/>
        </w:rPr>
        <w:t xml:space="preserve">or </w:t>
      </w:r>
      <w:r>
        <w:rPr>
          <w:rFonts w:asciiTheme="minorHAnsi" w:hAnsiTheme="minorHAnsi" w:cstheme="minorHAnsi"/>
          <w:highlight w:val="cyan"/>
          <w:u w:val="single"/>
        </w:rPr>
        <w:t>formal logic</w:t>
      </w:r>
      <w:r w:rsidRPr="00781A4D">
        <w:rPr>
          <w:rFonts w:asciiTheme="minorHAnsi" w:hAnsiTheme="minorHAnsi" w:cstheme="minorHAnsi"/>
          <w:u w:val="single"/>
        </w:rPr>
        <w:t>.</w:t>
      </w:r>
      <w:r>
        <w:rPr>
          <w:rFonts w:asciiTheme="minorHAnsi" w:hAnsiTheme="minorHAnsi" w:cstheme="minorHAnsi"/>
          <w:u w:val="single"/>
        </w:rPr>
        <w:t xml:space="preserve"> This approach is </w:t>
      </w:r>
      <w:r w:rsidRPr="00781A4D">
        <w:rPr>
          <w:rFonts w:asciiTheme="minorHAnsi" w:hAnsiTheme="minorHAnsi" w:cstheme="minorHAnsi"/>
          <w:u w:val="single"/>
        </w:rPr>
        <w:t>incapable of explaining contradiction</w:t>
      </w:r>
      <w:r>
        <w:rPr>
          <w:rFonts w:asciiTheme="minorHAnsi" w:hAnsiTheme="minorHAnsi" w:cstheme="minorHAnsi"/>
          <w:u w:val="single"/>
        </w:rPr>
        <w:t>.</w:t>
      </w:r>
      <w:r>
        <w:rPr>
          <w:rFonts w:asciiTheme="minorHAnsi" w:hAnsiTheme="minorHAnsi" w:cstheme="minorHAnsi"/>
          <w:sz w:val="16"/>
        </w:rPr>
        <w:t xml:space="preserve"> This contradictory reality does not enter the realm of common sense reasoning. </w:t>
      </w:r>
      <w:r>
        <w:rPr>
          <w:rFonts w:asciiTheme="minorHAnsi" w:hAnsiTheme="minorHAnsi" w:cstheme="minorHAnsi"/>
          <w:u w:val="single"/>
        </w:rPr>
        <w:t>Dialectics</w:t>
      </w:r>
      <w:r>
        <w:rPr>
          <w:rFonts w:asciiTheme="minorHAnsi" w:hAnsiTheme="minorHAnsi" w:cstheme="minorHAnsi"/>
          <w:sz w:val="16"/>
        </w:rPr>
        <w:t xml:space="preserve">, on the other hand, </w:t>
      </w:r>
      <w:r>
        <w:rPr>
          <w:rFonts w:asciiTheme="minorHAnsi" w:hAnsiTheme="minorHAnsi" w:cstheme="minorHAnsi"/>
          <w:u w:val="single"/>
        </w:rPr>
        <w:t>comprehends things in their connection, development, and motion</w:t>
      </w:r>
      <w:r>
        <w:rPr>
          <w:rFonts w:asciiTheme="minorHAnsi" w:hAnsiTheme="minorHAnsi" w:cstheme="minorHAnsi"/>
          <w:sz w:val="16"/>
        </w:rPr>
        <w:t>. As far as Engels was concerned, "</w:t>
      </w:r>
      <w:r>
        <w:rPr>
          <w:rFonts w:asciiTheme="minorHAnsi" w:hAnsiTheme="minorHAnsi" w:cstheme="minorHAnsi"/>
          <w:highlight w:val="cyan"/>
          <w:u w:val="single"/>
        </w:rPr>
        <w:t>Nature is</w:t>
      </w:r>
      <w:r w:rsidRPr="00E65546">
        <w:rPr>
          <w:rFonts w:asciiTheme="minorHAnsi" w:hAnsiTheme="minorHAnsi" w:cstheme="minorHAnsi"/>
          <w:u w:val="single"/>
        </w:rPr>
        <w:t xml:space="preserve"> </w:t>
      </w:r>
      <w:r>
        <w:rPr>
          <w:rFonts w:asciiTheme="minorHAnsi" w:hAnsiTheme="minorHAnsi" w:cstheme="minorHAnsi"/>
          <w:u w:val="single"/>
        </w:rPr>
        <w:t xml:space="preserve">the </w:t>
      </w:r>
      <w:r>
        <w:rPr>
          <w:rFonts w:asciiTheme="minorHAnsi" w:hAnsiTheme="minorHAnsi" w:cstheme="minorHAnsi"/>
          <w:highlight w:val="cyan"/>
          <w:u w:val="single"/>
        </w:rPr>
        <w:t>proof of dialectics</w:t>
      </w:r>
      <w:r>
        <w:rPr>
          <w:rFonts w:asciiTheme="minorHAnsi" w:hAnsiTheme="minorHAnsi" w:cstheme="minorHAnsi"/>
          <w:sz w:val="16"/>
        </w:rPr>
        <w:t>."</w:t>
      </w:r>
    </w:p>
    <w:p w14:paraId="7E397A95" w14:textId="77777777" w:rsidR="005B513B" w:rsidRDefault="005B513B" w:rsidP="005B513B">
      <w:pPr>
        <w:rPr>
          <w:rFonts w:asciiTheme="minorHAnsi" w:hAnsiTheme="minorHAnsi" w:cstheme="minorHAnsi"/>
          <w:sz w:val="16"/>
        </w:rPr>
      </w:pPr>
      <w:r>
        <w:rPr>
          <w:rFonts w:asciiTheme="minorHAnsi" w:hAnsiTheme="minorHAnsi" w:cstheme="minorHAnsi"/>
          <w:sz w:val="16"/>
        </w:rPr>
        <w:t xml:space="preserve">The young Marx and Engels were followers of the great Hegel. They learned a colossal amount from this teacher. He opened their eyes to a new outlook on the world epitomised by the dialectic. By embracing the dialectic, Hegel freed history from metaphysics. </w:t>
      </w:r>
      <w:r>
        <w:rPr>
          <w:rFonts w:asciiTheme="minorHAnsi" w:hAnsiTheme="minorHAnsi" w:cstheme="minorHAnsi"/>
          <w:u w:val="single"/>
        </w:rPr>
        <w:t>For the dialectic, there is nothing final, absolute, or sacred</w:t>
      </w:r>
      <w:r>
        <w:rPr>
          <w:rFonts w:asciiTheme="minorHAnsi" w:hAnsiTheme="minorHAnsi" w:cstheme="minorHAnsi"/>
          <w:sz w:val="16"/>
        </w:rPr>
        <w:t>. It reveals the transitory character of everything. However, Hegel was limited by his knowledge, the knowledge of his age, and the fact he was an idealist. He regarded thoughts within the brain not as more or less abstract pictures of real things and processes, but as realisations of the "Absolute Idea", existing from eternity. Hegel's idealism turned reality on its head.</w:t>
      </w:r>
    </w:p>
    <w:p w14:paraId="7E20A2CE" w14:textId="77777777" w:rsidR="005B513B" w:rsidRDefault="005B513B" w:rsidP="005B513B">
      <w:pPr>
        <w:rPr>
          <w:rFonts w:asciiTheme="minorHAnsi" w:hAnsiTheme="minorHAnsi" w:cstheme="minorHAnsi"/>
          <w:sz w:val="16"/>
        </w:rPr>
      </w:pPr>
      <w:r>
        <w:rPr>
          <w:rFonts w:asciiTheme="minorHAnsi" w:hAnsiTheme="minorHAnsi" w:cstheme="minorHAnsi"/>
          <w:u w:val="single"/>
        </w:rPr>
        <w:t>Marx stressed that the task of science is always to proceed from the immediate knowledge of appearances to the discovery of reality</w:t>
      </w:r>
      <w:r>
        <w:rPr>
          <w:rFonts w:asciiTheme="minorHAnsi" w:hAnsiTheme="minorHAnsi" w:cstheme="minorHAnsi"/>
          <w:sz w:val="16"/>
        </w:rPr>
        <w:t>, of the essence, of the laws underlying the appearances. Marx's Capital is a fine example of this method. "The way of thinking of the vulgar economists", wrote Marx to Engels, "derives from the fact that it is always only the immediate form in which relationships appear which is reflected in the brain, and not their inner connections." (June 27, 1867)</w:t>
      </w:r>
    </w:p>
    <w:p w14:paraId="4512C2A1" w14:textId="77777777" w:rsidR="005B513B" w:rsidRDefault="005B513B" w:rsidP="005B513B">
      <w:pPr>
        <w:rPr>
          <w:rFonts w:asciiTheme="minorHAnsi" w:hAnsiTheme="minorHAnsi" w:cstheme="minorHAnsi"/>
          <w:u w:val="single"/>
        </w:rPr>
      </w:pPr>
      <w:r>
        <w:rPr>
          <w:rFonts w:asciiTheme="minorHAnsi" w:hAnsiTheme="minorHAnsi" w:cstheme="minorHAnsi"/>
          <w:highlight w:val="cyan"/>
          <w:u w:val="single"/>
        </w:rPr>
        <w:t>The world</w:t>
      </w:r>
      <w:r>
        <w:rPr>
          <w:rFonts w:asciiTheme="minorHAnsi" w:hAnsiTheme="minorHAnsi" w:cstheme="minorHAnsi"/>
          <w:u w:val="single"/>
        </w:rPr>
        <w:t xml:space="preserve"> in which we live </w:t>
      </w:r>
      <w:r>
        <w:rPr>
          <w:rFonts w:asciiTheme="minorHAnsi" w:hAnsiTheme="minorHAnsi" w:cstheme="minorHAnsi"/>
          <w:highlight w:val="cyan"/>
          <w:u w:val="single"/>
        </w:rPr>
        <w:t xml:space="preserve">is a unity of </w:t>
      </w:r>
      <w:r>
        <w:rPr>
          <w:rFonts w:asciiTheme="minorHAnsi" w:hAnsiTheme="minorHAnsi" w:cstheme="minorHAnsi"/>
          <w:u w:val="single"/>
        </w:rPr>
        <w:t xml:space="preserve">contradictions or a unity of </w:t>
      </w:r>
      <w:r>
        <w:rPr>
          <w:rFonts w:asciiTheme="minorHAnsi" w:hAnsiTheme="minorHAnsi" w:cstheme="minorHAnsi"/>
          <w:highlight w:val="cyan"/>
          <w:u w:val="single"/>
        </w:rPr>
        <w:t>opposites: cold-heat</w:t>
      </w:r>
      <w:r w:rsidRPr="00E65546">
        <w:rPr>
          <w:rFonts w:asciiTheme="minorHAnsi" w:hAnsiTheme="minorHAnsi" w:cstheme="minorHAnsi"/>
          <w:u w:val="single"/>
        </w:rPr>
        <w:t>,</w:t>
      </w:r>
      <w:r w:rsidRPr="00983F73">
        <w:rPr>
          <w:rFonts w:asciiTheme="minorHAnsi" w:hAnsiTheme="minorHAnsi" w:cstheme="minorHAnsi"/>
          <w:u w:val="single"/>
        </w:rPr>
        <w:t xml:space="preserve"> </w:t>
      </w:r>
      <w:r>
        <w:rPr>
          <w:rFonts w:asciiTheme="minorHAnsi" w:hAnsiTheme="minorHAnsi" w:cstheme="minorHAnsi"/>
          <w:u w:val="single"/>
        </w:rPr>
        <w:t xml:space="preserve">light-darkness, Capital-Labour, </w:t>
      </w:r>
      <w:r>
        <w:rPr>
          <w:rFonts w:asciiTheme="minorHAnsi" w:hAnsiTheme="minorHAnsi" w:cstheme="minorHAnsi"/>
          <w:highlight w:val="cyan"/>
          <w:u w:val="single"/>
        </w:rPr>
        <w:t>birth-death, rich</w:t>
      </w:r>
      <w:r>
        <w:rPr>
          <w:rFonts w:asciiTheme="minorHAnsi" w:hAnsiTheme="minorHAnsi" w:cstheme="minorHAnsi"/>
          <w:u w:val="single"/>
        </w:rPr>
        <w:t>es</w:t>
      </w:r>
      <w:r>
        <w:rPr>
          <w:rFonts w:asciiTheme="minorHAnsi" w:hAnsiTheme="minorHAnsi" w:cstheme="minorHAnsi"/>
          <w:highlight w:val="cyan"/>
          <w:u w:val="single"/>
        </w:rPr>
        <w:t>-poverty</w:t>
      </w:r>
      <w:r>
        <w:rPr>
          <w:rFonts w:asciiTheme="minorHAnsi" w:hAnsiTheme="minorHAnsi" w:cstheme="minorHAnsi"/>
          <w:sz w:val="16"/>
        </w:rPr>
        <w:t>, positive-negative, boom-slump, thinking-being, finite-infinite, repulsion-attraction, left-right, above-below, evolution-revolution, chance-necessity, sale-purchase</w:t>
      </w:r>
      <w:r>
        <w:rPr>
          <w:rFonts w:asciiTheme="minorHAnsi" w:hAnsiTheme="minorHAnsi" w:cstheme="minorHAnsi"/>
          <w:u w:val="single"/>
        </w:rPr>
        <w:t>, and so on.</w:t>
      </w:r>
    </w:p>
    <w:p w14:paraId="7BC175D3" w14:textId="77777777" w:rsidR="005B513B" w:rsidRDefault="005B513B" w:rsidP="005B513B">
      <w:pPr>
        <w:rPr>
          <w:rFonts w:asciiTheme="minorHAnsi" w:hAnsiTheme="minorHAnsi" w:cstheme="minorHAnsi"/>
          <w:u w:val="single"/>
        </w:rPr>
      </w:pPr>
      <w:r>
        <w:rPr>
          <w:rFonts w:asciiTheme="minorHAnsi" w:hAnsiTheme="minorHAnsi" w:cstheme="minorHAnsi"/>
          <w:sz w:val="16"/>
        </w:rPr>
        <w:t xml:space="preserve">The fact that </w:t>
      </w:r>
      <w:r>
        <w:rPr>
          <w:rFonts w:asciiTheme="minorHAnsi" w:hAnsiTheme="minorHAnsi" w:cstheme="minorHAnsi"/>
          <w:u w:val="single"/>
        </w:rPr>
        <w:t>two poles of a contradictory antithesis can manage to coexist</w:t>
      </w:r>
      <w:r>
        <w:rPr>
          <w:rFonts w:asciiTheme="minorHAnsi" w:hAnsiTheme="minorHAnsi" w:cstheme="minorHAnsi"/>
          <w:sz w:val="16"/>
        </w:rPr>
        <w:t xml:space="preserve"> as a whole is regarded in popular wisdom as a paradox. </w:t>
      </w:r>
      <w:r>
        <w:rPr>
          <w:rFonts w:asciiTheme="minorHAnsi" w:hAnsiTheme="minorHAnsi" w:cstheme="minorHAnsi"/>
          <w:u w:val="single"/>
        </w:rPr>
        <w:t>The paradox is a recognition that two contradictory</w:t>
      </w:r>
      <w:r>
        <w:rPr>
          <w:rFonts w:asciiTheme="minorHAnsi" w:hAnsiTheme="minorHAnsi" w:cstheme="minorHAnsi"/>
          <w:sz w:val="16"/>
        </w:rPr>
        <w:t>, or opposite, considerations may both be true</w:t>
      </w:r>
      <w:r>
        <w:rPr>
          <w:rFonts w:asciiTheme="minorHAnsi" w:hAnsiTheme="minorHAnsi" w:cstheme="minorHAnsi"/>
          <w:u w:val="single"/>
        </w:rPr>
        <w:t>. This is a reflection in thought of a unity of opposites in the material world.</w:t>
      </w:r>
    </w:p>
    <w:p w14:paraId="47D2099A" w14:textId="77777777" w:rsidR="005B513B" w:rsidRDefault="005B513B" w:rsidP="005B513B">
      <w:pPr>
        <w:rPr>
          <w:rFonts w:asciiTheme="minorHAnsi" w:hAnsiTheme="minorHAnsi" w:cstheme="minorHAnsi"/>
          <w:sz w:val="16"/>
        </w:rPr>
      </w:pPr>
      <w:r>
        <w:rPr>
          <w:rFonts w:asciiTheme="minorHAnsi" w:hAnsiTheme="minorHAnsi" w:cstheme="minorHAnsi"/>
          <w:highlight w:val="cyan"/>
          <w:u w:val="single"/>
        </w:rPr>
        <w:t>Motion</w:t>
      </w:r>
      <w:r>
        <w:rPr>
          <w:rFonts w:asciiTheme="minorHAnsi" w:hAnsiTheme="minorHAnsi" w:cstheme="minorHAnsi"/>
          <w:u w:val="single"/>
        </w:rPr>
        <w:t>, space and time are nothing else but the mode of existence of matter</w:t>
      </w:r>
      <w:r>
        <w:rPr>
          <w:rFonts w:asciiTheme="minorHAnsi" w:hAnsiTheme="minorHAnsi" w:cstheme="minorHAnsi"/>
          <w:sz w:val="16"/>
        </w:rPr>
        <w:t xml:space="preserve">. </w:t>
      </w:r>
      <w:r>
        <w:rPr>
          <w:rFonts w:asciiTheme="minorHAnsi" w:hAnsiTheme="minorHAnsi" w:cstheme="minorHAnsi"/>
          <w:u w:val="single"/>
        </w:rPr>
        <w:t>Motion</w:t>
      </w:r>
      <w:r>
        <w:rPr>
          <w:rFonts w:asciiTheme="minorHAnsi" w:hAnsiTheme="minorHAnsi" w:cstheme="minorHAnsi"/>
          <w:sz w:val="16"/>
        </w:rPr>
        <w:t xml:space="preserve">, as we have explained </w:t>
      </w:r>
      <w:r>
        <w:rPr>
          <w:rFonts w:asciiTheme="minorHAnsi" w:hAnsiTheme="minorHAnsi" w:cstheme="minorHAnsi"/>
          <w:u w:val="single"/>
        </w:rPr>
        <w:t>is</w:t>
      </w:r>
      <w:r>
        <w:rPr>
          <w:rFonts w:asciiTheme="minorHAnsi" w:hAnsiTheme="minorHAnsi" w:cstheme="minorHAnsi"/>
          <w:sz w:val="16"/>
        </w:rPr>
        <w:t xml:space="preserve"> a contradiction, - </w:t>
      </w:r>
      <w:r>
        <w:rPr>
          <w:rFonts w:asciiTheme="minorHAnsi" w:hAnsiTheme="minorHAnsi" w:cstheme="minorHAnsi"/>
          <w:highlight w:val="cyan"/>
          <w:u w:val="single"/>
        </w:rPr>
        <w:t>being in one place and another at the same time</w:t>
      </w:r>
      <w:r>
        <w:rPr>
          <w:rFonts w:asciiTheme="minorHAnsi" w:hAnsiTheme="minorHAnsi" w:cstheme="minorHAnsi"/>
          <w:u w:val="single"/>
        </w:rPr>
        <w:t xml:space="preserve">. It </w:t>
      </w:r>
      <w:r>
        <w:rPr>
          <w:rFonts w:asciiTheme="minorHAnsi" w:hAnsiTheme="minorHAnsi" w:cstheme="minorHAnsi"/>
          <w:highlight w:val="cyan"/>
          <w:u w:val="single"/>
        </w:rPr>
        <w:t>is a unity of opposites</w:t>
      </w:r>
      <w:r>
        <w:rPr>
          <w:rFonts w:asciiTheme="minorHAnsi" w:hAnsiTheme="minorHAnsi" w:cstheme="minorHAnsi"/>
          <w:u w:val="single"/>
        </w:rPr>
        <w:t>.</w:t>
      </w:r>
      <w:r>
        <w:rPr>
          <w:rFonts w:asciiTheme="minorHAnsi" w:hAnsiTheme="minorHAnsi" w:cstheme="minorHAnsi"/>
          <w:sz w:val="16"/>
        </w:rPr>
        <w:t xml:space="preserve"> "Movement means to be in this place and not to be in it; this is </w:t>
      </w:r>
      <w:r>
        <w:rPr>
          <w:rFonts w:asciiTheme="minorHAnsi" w:hAnsiTheme="minorHAnsi" w:cstheme="minorHAnsi"/>
          <w:u w:val="single"/>
        </w:rPr>
        <w:t>the continuity of space and time</w:t>
      </w:r>
      <w:r>
        <w:rPr>
          <w:rFonts w:asciiTheme="minorHAnsi" w:hAnsiTheme="minorHAnsi" w:cstheme="minorHAnsi"/>
          <w:sz w:val="16"/>
        </w:rPr>
        <w:t xml:space="preserve"> - and it is this which first makes motion possible." (Hegel)</w:t>
      </w:r>
    </w:p>
    <w:p w14:paraId="5FC72CCA" w14:textId="77777777" w:rsidR="005B513B" w:rsidRDefault="005B513B" w:rsidP="005B513B">
      <w:pPr>
        <w:rPr>
          <w:rFonts w:asciiTheme="minorHAnsi" w:hAnsiTheme="minorHAnsi" w:cstheme="minorHAnsi"/>
          <w:sz w:val="16"/>
        </w:rPr>
      </w:pPr>
      <w:r>
        <w:rPr>
          <w:rFonts w:asciiTheme="minorHAnsi" w:hAnsiTheme="minorHAnsi" w:cstheme="minorHAnsi"/>
          <w:highlight w:val="cyan"/>
          <w:u w:val="single"/>
        </w:rPr>
        <w:t>To understand something</w:t>
      </w:r>
      <w:r>
        <w:rPr>
          <w:rFonts w:asciiTheme="minorHAnsi" w:hAnsiTheme="minorHAnsi" w:cstheme="minorHAnsi"/>
          <w:sz w:val="16"/>
        </w:rPr>
        <w:t xml:space="preserve">, its essence, it </w:t>
      </w:r>
      <w:r>
        <w:rPr>
          <w:rFonts w:asciiTheme="minorHAnsi" w:hAnsiTheme="minorHAnsi" w:cstheme="minorHAnsi"/>
          <w:highlight w:val="cyan"/>
          <w:u w:val="single"/>
        </w:rPr>
        <w:t>is</w:t>
      </w:r>
      <w:r>
        <w:rPr>
          <w:rFonts w:asciiTheme="minorHAnsi" w:hAnsiTheme="minorHAnsi" w:cstheme="minorHAnsi"/>
          <w:sz w:val="16"/>
        </w:rPr>
        <w:t xml:space="preserve"> necessary </w:t>
      </w:r>
      <w:r>
        <w:rPr>
          <w:rFonts w:asciiTheme="minorHAnsi" w:hAnsiTheme="minorHAnsi" w:cstheme="minorHAnsi"/>
          <w:highlight w:val="cyan"/>
          <w:u w:val="single"/>
        </w:rPr>
        <w:t>to seek out</w:t>
      </w:r>
      <w:r>
        <w:rPr>
          <w:rFonts w:asciiTheme="minorHAnsi" w:hAnsiTheme="minorHAnsi" w:cstheme="minorHAnsi"/>
          <w:u w:val="single"/>
        </w:rPr>
        <w:t xml:space="preserve"> these </w:t>
      </w:r>
      <w:r w:rsidRPr="00E65546">
        <w:rPr>
          <w:rFonts w:asciiTheme="minorHAnsi" w:hAnsiTheme="minorHAnsi" w:cstheme="minorHAnsi"/>
          <w:highlight w:val="cyan"/>
          <w:u w:val="single"/>
        </w:rPr>
        <w:t>internal contradictions</w:t>
      </w:r>
      <w:r>
        <w:rPr>
          <w:rFonts w:asciiTheme="minorHAnsi" w:hAnsiTheme="minorHAnsi" w:cstheme="minorHAnsi"/>
          <w:sz w:val="16"/>
        </w:rPr>
        <w:t xml:space="preserve">. Under certain circumstances, the universal is the individual, and the individual is the universal. </w:t>
      </w:r>
      <w:r>
        <w:rPr>
          <w:rFonts w:asciiTheme="minorHAnsi" w:hAnsiTheme="minorHAnsi" w:cstheme="minorHAnsi"/>
          <w:u w:val="single"/>
        </w:rPr>
        <w:t>That things turn into their opposites</w:t>
      </w:r>
      <w:r>
        <w:rPr>
          <w:rFonts w:asciiTheme="minorHAnsi" w:hAnsiTheme="minorHAnsi" w:cstheme="minorHAnsi"/>
          <w:sz w:val="16"/>
        </w:rPr>
        <w:t xml:space="preserve">, - cause can become effect and effect can become cause - </w:t>
      </w:r>
      <w:r>
        <w:rPr>
          <w:rFonts w:asciiTheme="minorHAnsi" w:hAnsiTheme="minorHAnsi" w:cstheme="minorHAnsi"/>
          <w:u w:val="single"/>
        </w:rPr>
        <w:t>is because they are merely links in the never-ending chain in the development of matter</w:t>
      </w:r>
      <w:r>
        <w:rPr>
          <w:rFonts w:asciiTheme="minorHAnsi" w:hAnsiTheme="minorHAnsi" w:cstheme="minorHAnsi"/>
          <w:sz w:val="16"/>
        </w:rPr>
        <w:t>.</w:t>
      </w:r>
    </w:p>
    <w:p w14:paraId="770E2509" w14:textId="77777777" w:rsidR="005B513B" w:rsidRDefault="005B513B" w:rsidP="005B513B">
      <w:pPr>
        <w:rPr>
          <w:rFonts w:asciiTheme="minorHAnsi" w:hAnsiTheme="minorHAnsi" w:cstheme="minorHAnsi"/>
          <w:sz w:val="16"/>
        </w:rPr>
      </w:pPr>
      <w:r>
        <w:rPr>
          <w:rFonts w:asciiTheme="minorHAnsi" w:hAnsiTheme="minorHAnsi" w:cstheme="minorHAnsi"/>
          <w:sz w:val="16"/>
        </w:rPr>
        <w:lastRenderedPageBreak/>
        <w:t>Lenin explains this self-movement in a note when he says, "</w:t>
      </w:r>
      <w:r>
        <w:rPr>
          <w:rFonts w:asciiTheme="minorHAnsi" w:hAnsiTheme="minorHAnsi" w:cstheme="minorHAnsi"/>
          <w:u w:val="single"/>
        </w:rPr>
        <w:t>Dialectics is the teaching which shows how opposites can</w:t>
      </w:r>
      <w:r>
        <w:rPr>
          <w:rFonts w:asciiTheme="minorHAnsi" w:hAnsiTheme="minorHAnsi" w:cstheme="minorHAnsi"/>
          <w:sz w:val="16"/>
        </w:rPr>
        <w:t xml:space="preserve"> be and how they </w:t>
      </w:r>
      <w:r>
        <w:rPr>
          <w:rFonts w:asciiTheme="minorHAnsi" w:hAnsiTheme="minorHAnsi" w:cstheme="minorHAnsi"/>
          <w:u w:val="single"/>
        </w:rPr>
        <w:t>become identical</w:t>
      </w:r>
      <w:r>
        <w:rPr>
          <w:rFonts w:asciiTheme="minorHAnsi" w:hAnsiTheme="minorHAnsi" w:cstheme="minorHAnsi"/>
          <w:sz w:val="16"/>
        </w:rPr>
        <w:t xml:space="preserve"> - under what conditions they are identical, becoming transformed into one another - why the human mind should grasp these opposites not as dead, rigid, but living, conditional, mobile, becoming transformed into one another."</w:t>
      </w:r>
    </w:p>
    <w:p w14:paraId="74AFBA6F" w14:textId="77777777" w:rsidR="005B513B" w:rsidRDefault="005B513B" w:rsidP="005B513B">
      <w:pPr>
        <w:rPr>
          <w:rFonts w:asciiTheme="minorHAnsi" w:hAnsiTheme="minorHAnsi" w:cstheme="minorHAnsi"/>
        </w:rPr>
      </w:pPr>
      <w:r w:rsidRPr="00E65546">
        <w:rPr>
          <w:rFonts w:asciiTheme="minorHAnsi" w:hAnsiTheme="minorHAnsi" w:cstheme="minorHAnsi"/>
          <w:u w:val="single"/>
        </w:rPr>
        <w:t>This is best illustrated by</w:t>
      </w:r>
      <w:r>
        <w:rPr>
          <w:rFonts w:asciiTheme="minorHAnsi" w:hAnsiTheme="minorHAnsi" w:cstheme="minorHAnsi"/>
          <w:u w:val="single"/>
        </w:rPr>
        <w:t xml:space="preserve"> the class struggle</w:t>
      </w:r>
      <w:r>
        <w:rPr>
          <w:rFonts w:asciiTheme="minorHAnsi" w:hAnsiTheme="minorHAnsi" w:cstheme="minorHAnsi"/>
        </w:rPr>
        <w:t xml:space="preserve">. </w:t>
      </w:r>
      <w:r>
        <w:rPr>
          <w:rFonts w:asciiTheme="minorHAnsi" w:hAnsiTheme="minorHAnsi" w:cstheme="minorHAnsi"/>
          <w:u w:val="single"/>
        </w:rPr>
        <w:t>Capitalism requires a capitalist class and a working class</w:t>
      </w:r>
      <w:r>
        <w:rPr>
          <w:rFonts w:asciiTheme="minorHAnsi" w:hAnsiTheme="minorHAnsi" w:cstheme="minorHAnsi"/>
        </w:rPr>
        <w:t xml:space="preserve">. </w:t>
      </w:r>
      <w:r w:rsidRPr="00E65546">
        <w:rPr>
          <w:rFonts w:asciiTheme="minorHAnsi" w:hAnsiTheme="minorHAnsi" w:cstheme="minorHAnsi"/>
          <w:u w:val="single"/>
        </w:rPr>
        <w:t>The struggle over</w:t>
      </w:r>
      <w:r>
        <w:rPr>
          <w:rFonts w:asciiTheme="minorHAnsi" w:hAnsiTheme="minorHAnsi" w:cstheme="minorHAnsi"/>
          <w:u w:val="single"/>
        </w:rPr>
        <w:t xml:space="preserve"> the </w:t>
      </w:r>
      <w:r w:rsidRPr="00E65546">
        <w:rPr>
          <w:rFonts w:asciiTheme="minorHAnsi" w:hAnsiTheme="minorHAnsi" w:cstheme="minorHAnsi"/>
          <w:u w:val="single"/>
        </w:rPr>
        <w:t>surplus</w:t>
      </w:r>
      <w:r>
        <w:rPr>
          <w:rFonts w:asciiTheme="minorHAnsi" w:hAnsiTheme="minorHAnsi" w:cstheme="minorHAnsi"/>
          <w:u w:val="single"/>
        </w:rPr>
        <w:t xml:space="preserve"> value </w:t>
      </w:r>
      <w:r w:rsidRPr="00E65546">
        <w:rPr>
          <w:rFonts w:asciiTheme="minorHAnsi" w:hAnsiTheme="minorHAnsi" w:cstheme="minorHAnsi"/>
          <w:u w:val="single"/>
        </w:rPr>
        <w:t>created by</w:t>
      </w:r>
      <w:r>
        <w:rPr>
          <w:rFonts w:asciiTheme="minorHAnsi" w:hAnsiTheme="minorHAnsi" w:cstheme="minorHAnsi"/>
          <w:u w:val="single"/>
        </w:rPr>
        <w:t xml:space="preserve"> the </w:t>
      </w:r>
      <w:r w:rsidRPr="00E65546">
        <w:rPr>
          <w:rFonts w:asciiTheme="minorHAnsi" w:hAnsiTheme="minorHAnsi" w:cstheme="minorHAnsi"/>
          <w:u w:val="single"/>
        </w:rPr>
        <w:t>workers and expropriated by</w:t>
      </w:r>
      <w:r>
        <w:rPr>
          <w:rFonts w:asciiTheme="minorHAnsi" w:hAnsiTheme="minorHAnsi" w:cstheme="minorHAnsi"/>
          <w:u w:val="single"/>
        </w:rPr>
        <w:t xml:space="preserve"> the </w:t>
      </w:r>
      <w:r w:rsidRPr="00E65546">
        <w:rPr>
          <w:rFonts w:asciiTheme="minorHAnsi" w:hAnsiTheme="minorHAnsi" w:cstheme="minorHAnsi"/>
          <w:u w:val="single"/>
        </w:rPr>
        <w:t>capitalists leads to</w:t>
      </w:r>
      <w:r>
        <w:rPr>
          <w:rFonts w:asciiTheme="minorHAnsi" w:hAnsiTheme="minorHAnsi" w:cstheme="minorHAnsi"/>
          <w:u w:val="single"/>
        </w:rPr>
        <w:t xml:space="preserve"> an irreconcilable struggle that will provide the basis for </w:t>
      </w:r>
      <w:r w:rsidRPr="00E65546">
        <w:rPr>
          <w:rFonts w:asciiTheme="minorHAnsi" w:hAnsiTheme="minorHAnsi" w:cstheme="minorHAnsi"/>
          <w:u w:val="single"/>
        </w:rPr>
        <w:t xml:space="preserve">the eventual overthrow of capitalism, and the </w:t>
      </w:r>
      <w:r>
        <w:rPr>
          <w:rFonts w:asciiTheme="minorHAnsi" w:hAnsiTheme="minorHAnsi" w:cstheme="minorHAnsi"/>
          <w:u w:val="single"/>
        </w:rPr>
        <w:t xml:space="preserve">resolution of the contradiction through the </w:t>
      </w:r>
      <w:r w:rsidRPr="00E65546">
        <w:rPr>
          <w:rFonts w:asciiTheme="minorHAnsi" w:hAnsiTheme="minorHAnsi" w:cstheme="minorHAnsi"/>
          <w:u w:val="single"/>
        </w:rPr>
        <w:t>abolition of classes</w:t>
      </w:r>
      <w:r w:rsidRPr="00E65546">
        <w:rPr>
          <w:rFonts w:asciiTheme="minorHAnsi" w:hAnsiTheme="minorHAnsi" w:cstheme="minorHAnsi"/>
        </w:rPr>
        <w:t>.</w:t>
      </w:r>
    </w:p>
    <w:p w14:paraId="14903162" w14:textId="77777777" w:rsidR="005B513B" w:rsidRDefault="005B513B" w:rsidP="005B513B">
      <w:pPr>
        <w:rPr>
          <w:rFonts w:asciiTheme="minorHAnsi" w:hAnsiTheme="minorHAnsi" w:cstheme="minorHAnsi"/>
          <w:sz w:val="16"/>
        </w:rPr>
      </w:pPr>
      <w:r>
        <w:rPr>
          <w:rFonts w:asciiTheme="minorHAnsi" w:hAnsiTheme="minorHAnsi" w:cstheme="minorHAnsi"/>
          <w:u w:val="single"/>
        </w:rPr>
        <w:t>The general pattern of historical development is</w:t>
      </w:r>
      <w:r>
        <w:rPr>
          <w:rFonts w:asciiTheme="minorHAnsi" w:hAnsiTheme="minorHAnsi" w:cstheme="minorHAnsi"/>
          <w:sz w:val="16"/>
        </w:rPr>
        <w:t xml:space="preserve"> not one of a straight line upward, but of </w:t>
      </w:r>
      <w:r>
        <w:rPr>
          <w:rFonts w:asciiTheme="minorHAnsi" w:hAnsiTheme="minorHAnsi" w:cstheme="minorHAnsi"/>
          <w:u w:val="single"/>
        </w:rPr>
        <w:t>a complex interaction</w:t>
      </w:r>
      <w:r>
        <w:rPr>
          <w:rFonts w:asciiTheme="minorHAnsi" w:hAnsiTheme="minorHAnsi" w:cstheme="minorHAnsi"/>
          <w:sz w:val="16"/>
        </w:rPr>
        <w:t xml:space="preserve"> in which </w:t>
      </w:r>
      <w:r>
        <w:rPr>
          <w:rFonts w:asciiTheme="minorHAnsi" w:hAnsiTheme="minorHAnsi" w:cstheme="minorHAnsi"/>
          <w:u w:val="single"/>
        </w:rPr>
        <w:t>each step forward is only achieved at the cost of a partial step backwards</w:t>
      </w:r>
      <w:r>
        <w:rPr>
          <w:rFonts w:asciiTheme="minorHAnsi" w:hAnsiTheme="minorHAnsi" w:cstheme="minorHAnsi"/>
          <w:sz w:val="16"/>
        </w:rPr>
        <w:t xml:space="preserve">. </w:t>
      </w:r>
      <w:r>
        <w:rPr>
          <w:rFonts w:asciiTheme="minorHAnsi" w:hAnsiTheme="minorHAnsi" w:cstheme="minorHAnsi"/>
          <w:u w:val="single"/>
        </w:rPr>
        <w:t>These regressions</w:t>
      </w:r>
      <w:r>
        <w:rPr>
          <w:rFonts w:asciiTheme="minorHAnsi" w:hAnsiTheme="minorHAnsi" w:cstheme="minorHAnsi"/>
          <w:sz w:val="16"/>
        </w:rPr>
        <w:t xml:space="preserve">, in turn, </w:t>
      </w:r>
      <w:r>
        <w:rPr>
          <w:rFonts w:asciiTheme="minorHAnsi" w:hAnsiTheme="minorHAnsi" w:cstheme="minorHAnsi"/>
          <w:u w:val="single"/>
        </w:rPr>
        <w:t>are remedied at the next stage of development</w:t>
      </w:r>
      <w:r>
        <w:rPr>
          <w:rFonts w:asciiTheme="minorHAnsi" w:hAnsiTheme="minorHAnsi" w:cstheme="minorHAnsi"/>
          <w:sz w:val="16"/>
        </w:rPr>
        <w:t>.</w:t>
      </w:r>
    </w:p>
    <w:p w14:paraId="7AC33638" w14:textId="77777777" w:rsidR="005B513B" w:rsidRDefault="005B513B" w:rsidP="005B513B">
      <w:pPr>
        <w:rPr>
          <w:rFonts w:asciiTheme="minorHAnsi" w:hAnsiTheme="minorHAnsi" w:cstheme="minorHAnsi"/>
          <w:sz w:val="16"/>
        </w:rPr>
      </w:pPr>
      <w:r>
        <w:rPr>
          <w:rFonts w:asciiTheme="minorHAnsi" w:hAnsiTheme="minorHAnsi" w:cstheme="minorHAnsi"/>
          <w:sz w:val="16"/>
        </w:rPr>
        <w:t xml:space="preserve">The law of </w:t>
      </w:r>
      <w:r>
        <w:rPr>
          <w:rFonts w:asciiTheme="minorHAnsi" w:hAnsiTheme="minorHAnsi" w:cstheme="minorHAnsi"/>
          <w:u w:val="single"/>
        </w:rPr>
        <w:t>the negation of the negation explains the repetition at a higher level of</w:t>
      </w:r>
      <w:r>
        <w:rPr>
          <w:rFonts w:asciiTheme="minorHAnsi" w:hAnsiTheme="minorHAnsi" w:cstheme="minorHAnsi"/>
          <w:sz w:val="16"/>
        </w:rPr>
        <w:t xml:space="preserve"> certain features and </w:t>
      </w:r>
      <w:r>
        <w:rPr>
          <w:rFonts w:asciiTheme="minorHAnsi" w:hAnsiTheme="minorHAnsi" w:cstheme="minorHAnsi"/>
          <w:u w:val="single"/>
        </w:rPr>
        <w:t>properties</w:t>
      </w:r>
      <w:r>
        <w:rPr>
          <w:rFonts w:asciiTheme="minorHAnsi" w:hAnsiTheme="minorHAnsi" w:cstheme="minorHAnsi"/>
          <w:sz w:val="16"/>
        </w:rPr>
        <w:t xml:space="preserve"> of the lower level and the apparent return of past features. </w:t>
      </w:r>
      <w:r>
        <w:rPr>
          <w:rFonts w:asciiTheme="minorHAnsi" w:hAnsiTheme="minorHAnsi" w:cstheme="minorHAnsi"/>
          <w:u w:val="single"/>
        </w:rPr>
        <w:t>There is a constant struggle between form and content</w:t>
      </w:r>
      <w:r>
        <w:rPr>
          <w:rFonts w:asciiTheme="minorHAnsi" w:hAnsiTheme="minorHAnsi" w:cstheme="minorHAnsi"/>
          <w:sz w:val="16"/>
        </w:rPr>
        <w:t xml:space="preserve"> and between content and form, </w:t>
      </w:r>
      <w:r>
        <w:rPr>
          <w:rFonts w:asciiTheme="minorHAnsi" w:hAnsiTheme="minorHAnsi" w:cstheme="minorHAnsi"/>
          <w:u w:val="single"/>
        </w:rPr>
        <w:t>resulting in the eventual shattering of the old form and the transformation of the content</w:t>
      </w:r>
      <w:r>
        <w:rPr>
          <w:rFonts w:asciiTheme="minorHAnsi" w:hAnsiTheme="minorHAnsi" w:cstheme="minorHAnsi"/>
          <w:sz w:val="16"/>
        </w:rPr>
        <w:t>.</w:t>
      </w:r>
    </w:p>
    <w:p w14:paraId="2E03F656" w14:textId="77777777" w:rsidR="005B513B" w:rsidRDefault="005B513B" w:rsidP="005B513B">
      <w:pPr>
        <w:rPr>
          <w:rFonts w:asciiTheme="minorHAnsi" w:hAnsiTheme="minorHAnsi" w:cstheme="minorHAnsi"/>
          <w:sz w:val="16"/>
        </w:rPr>
      </w:pPr>
      <w:r>
        <w:rPr>
          <w:rFonts w:asciiTheme="minorHAnsi" w:hAnsiTheme="minorHAnsi" w:cstheme="minorHAnsi"/>
          <w:u w:val="single"/>
        </w:rPr>
        <w:t>This whole process can be best pictured as a spiral, where the movement comes back to the position it started, but at a higher level</w:t>
      </w:r>
      <w:r>
        <w:rPr>
          <w:rFonts w:asciiTheme="minorHAnsi" w:hAnsiTheme="minorHAnsi" w:cstheme="minorHAnsi"/>
          <w:sz w:val="16"/>
        </w:rPr>
        <w:t xml:space="preserve">. In other words, </w:t>
      </w:r>
      <w:r>
        <w:rPr>
          <w:rFonts w:asciiTheme="minorHAnsi" w:hAnsiTheme="minorHAnsi" w:cstheme="minorHAnsi"/>
          <w:highlight w:val="cyan"/>
          <w:u w:val="single"/>
        </w:rPr>
        <w:t>historical progress is achieved through a series of contradictions</w:t>
      </w:r>
      <w:r>
        <w:rPr>
          <w:rFonts w:asciiTheme="minorHAnsi" w:hAnsiTheme="minorHAnsi" w:cstheme="minorHAnsi"/>
          <w:sz w:val="16"/>
        </w:rPr>
        <w:t>. Where the previous stage is negated, this does not represent its total elimination. It does not wipe out completely the stage that it supplants.</w:t>
      </w:r>
    </w:p>
    <w:p w14:paraId="690DFB9C" w14:textId="77777777" w:rsidR="005B513B" w:rsidRDefault="005B513B" w:rsidP="005B513B">
      <w:pPr>
        <w:rPr>
          <w:rFonts w:asciiTheme="minorHAnsi" w:hAnsiTheme="minorHAnsi" w:cstheme="minorHAnsi"/>
          <w:sz w:val="16"/>
        </w:rPr>
      </w:pPr>
      <w:r>
        <w:rPr>
          <w:rFonts w:asciiTheme="minorHAnsi" w:hAnsiTheme="minorHAnsi" w:cstheme="minorHAnsi"/>
          <w:sz w:val="16"/>
        </w:rPr>
        <w:t>"</w:t>
      </w:r>
      <w:r>
        <w:rPr>
          <w:rFonts w:asciiTheme="minorHAnsi" w:hAnsiTheme="minorHAnsi" w:cstheme="minorHAnsi"/>
          <w:u w:val="single"/>
        </w:rPr>
        <w:t>The capitalist method of appropriation, which springs from</w:t>
      </w:r>
      <w:r>
        <w:rPr>
          <w:rFonts w:asciiTheme="minorHAnsi" w:hAnsiTheme="minorHAnsi" w:cstheme="minorHAnsi"/>
          <w:sz w:val="16"/>
        </w:rPr>
        <w:t xml:space="preserve"> the capitalist method of production, and therefore capitalist </w:t>
      </w:r>
      <w:r>
        <w:rPr>
          <w:rFonts w:asciiTheme="minorHAnsi" w:hAnsiTheme="minorHAnsi" w:cstheme="minorHAnsi"/>
          <w:u w:val="single"/>
        </w:rPr>
        <w:t>private property</w:t>
      </w:r>
      <w:r>
        <w:rPr>
          <w:rFonts w:asciiTheme="minorHAnsi" w:hAnsiTheme="minorHAnsi" w:cstheme="minorHAnsi"/>
          <w:sz w:val="16"/>
        </w:rPr>
        <w:t xml:space="preserve">, </w:t>
      </w:r>
      <w:r>
        <w:rPr>
          <w:rFonts w:asciiTheme="minorHAnsi" w:hAnsiTheme="minorHAnsi" w:cstheme="minorHAnsi"/>
          <w:u w:val="single"/>
        </w:rPr>
        <w:t>is the first negation of individual private property</w:t>
      </w:r>
      <w:r>
        <w:rPr>
          <w:rFonts w:asciiTheme="minorHAnsi" w:hAnsiTheme="minorHAnsi" w:cstheme="minorHAnsi"/>
          <w:sz w:val="16"/>
        </w:rPr>
        <w:t xml:space="preserve"> based on one's own labour. </w:t>
      </w:r>
      <w:r>
        <w:rPr>
          <w:rFonts w:asciiTheme="minorHAnsi" w:hAnsiTheme="minorHAnsi" w:cstheme="minorHAnsi"/>
          <w:u w:val="single"/>
        </w:rPr>
        <w:t>But capitalist production begets with the inevitableness of a natural process its own negation. It is the negation of the negation</w:t>
      </w:r>
      <w:r>
        <w:rPr>
          <w:rFonts w:asciiTheme="minorHAnsi" w:hAnsiTheme="minorHAnsi" w:cstheme="minorHAnsi"/>
          <w:sz w:val="16"/>
        </w:rPr>
        <w:t>," remarked Marx in volume one of Capital.</w:t>
      </w:r>
    </w:p>
    <w:p w14:paraId="587A7C9E" w14:textId="77777777" w:rsidR="005B513B" w:rsidRDefault="005B513B" w:rsidP="005B513B">
      <w:pPr>
        <w:rPr>
          <w:rFonts w:asciiTheme="minorHAnsi" w:hAnsiTheme="minorHAnsi" w:cstheme="minorHAnsi"/>
          <w:u w:val="single"/>
        </w:rPr>
      </w:pPr>
      <w:r>
        <w:rPr>
          <w:rFonts w:asciiTheme="minorHAnsi" w:hAnsiTheme="minorHAnsi" w:cstheme="minorHAnsi"/>
          <w:sz w:val="16"/>
        </w:rPr>
        <w:t xml:space="preserve">According to Engels, </w:t>
      </w:r>
      <w:r>
        <w:rPr>
          <w:rFonts w:asciiTheme="minorHAnsi" w:hAnsiTheme="minorHAnsi" w:cstheme="minorHAnsi"/>
          <w:highlight w:val="cyan"/>
          <w:u w:val="single"/>
        </w:rPr>
        <w:t>dialectics</w:t>
      </w:r>
      <w:r>
        <w:rPr>
          <w:rFonts w:asciiTheme="minorHAnsi" w:hAnsiTheme="minorHAnsi" w:cstheme="minorHAnsi"/>
          <w:u w:val="single"/>
        </w:rPr>
        <w:t xml:space="preserve"> was "our best working tool and our sharpest weapon.</w:t>
      </w:r>
      <w:r>
        <w:rPr>
          <w:rFonts w:asciiTheme="minorHAnsi" w:hAnsiTheme="minorHAnsi" w:cstheme="minorHAnsi"/>
          <w:sz w:val="16"/>
        </w:rPr>
        <w:t xml:space="preserve">" And for us also, </w:t>
      </w:r>
      <w:r>
        <w:rPr>
          <w:rFonts w:asciiTheme="minorHAnsi" w:hAnsiTheme="minorHAnsi" w:cstheme="minorHAnsi"/>
          <w:u w:val="single"/>
        </w:rPr>
        <w:t xml:space="preserve">it </w:t>
      </w:r>
      <w:r>
        <w:rPr>
          <w:rFonts w:asciiTheme="minorHAnsi" w:hAnsiTheme="minorHAnsi" w:cstheme="minorHAnsi"/>
          <w:highlight w:val="cyan"/>
          <w:u w:val="single"/>
        </w:rPr>
        <w:t>is a guide to action</w:t>
      </w:r>
      <w:r>
        <w:rPr>
          <w:rFonts w:asciiTheme="minorHAnsi" w:hAnsiTheme="minorHAnsi" w:cstheme="minorHAnsi"/>
          <w:u w:val="single"/>
        </w:rPr>
        <w:t xml:space="preserve"> </w:t>
      </w:r>
      <w:r>
        <w:rPr>
          <w:rFonts w:asciiTheme="minorHAnsi" w:hAnsiTheme="minorHAnsi" w:cstheme="minorHAnsi"/>
          <w:sz w:val="16"/>
        </w:rPr>
        <w:t xml:space="preserve">and our activities </w:t>
      </w:r>
      <w:r>
        <w:rPr>
          <w:rFonts w:asciiTheme="minorHAnsi" w:hAnsiTheme="minorHAnsi" w:cstheme="minorHAnsi"/>
          <w:u w:val="single"/>
        </w:rPr>
        <w:t>within the working class movement</w:t>
      </w:r>
      <w:r>
        <w:rPr>
          <w:rFonts w:asciiTheme="minorHAnsi" w:hAnsiTheme="minorHAnsi" w:cstheme="minorHAnsi"/>
          <w:sz w:val="16"/>
        </w:rPr>
        <w:t xml:space="preserve">. It is similar to a compass or map, </w:t>
      </w:r>
      <w:r w:rsidRPr="00DE3811">
        <w:rPr>
          <w:rFonts w:asciiTheme="minorHAnsi" w:hAnsiTheme="minorHAnsi" w:cstheme="minorHAnsi"/>
          <w:u w:val="single"/>
        </w:rPr>
        <w:t>which</w:t>
      </w:r>
      <w:r>
        <w:rPr>
          <w:rFonts w:asciiTheme="minorHAnsi" w:hAnsiTheme="minorHAnsi" w:cstheme="minorHAnsi"/>
          <w:sz w:val="16"/>
        </w:rPr>
        <w:t xml:space="preserve"> allows us to get our bearings in the turmoil of events, and </w:t>
      </w:r>
      <w:r w:rsidRPr="00DE3811">
        <w:rPr>
          <w:rFonts w:asciiTheme="minorHAnsi" w:hAnsiTheme="minorHAnsi" w:cstheme="minorHAnsi"/>
          <w:u w:val="single"/>
        </w:rPr>
        <w:t>permits us to understand the</w:t>
      </w:r>
      <w:r>
        <w:rPr>
          <w:rFonts w:asciiTheme="minorHAnsi" w:hAnsiTheme="minorHAnsi" w:cstheme="minorHAnsi"/>
          <w:u w:val="single"/>
        </w:rPr>
        <w:t xml:space="preserve"> underlying </w:t>
      </w:r>
      <w:r w:rsidRPr="00DE3811">
        <w:rPr>
          <w:rFonts w:asciiTheme="minorHAnsi" w:hAnsiTheme="minorHAnsi" w:cstheme="minorHAnsi"/>
          <w:u w:val="single"/>
        </w:rPr>
        <w:t>processes that shape our world.</w:t>
      </w:r>
    </w:p>
    <w:p w14:paraId="6E0B9748" w14:textId="77777777" w:rsidR="005B513B" w:rsidRDefault="005B513B" w:rsidP="005B513B">
      <w:pPr>
        <w:rPr>
          <w:rFonts w:asciiTheme="minorHAnsi" w:hAnsiTheme="minorHAnsi" w:cstheme="minorHAnsi"/>
          <w:sz w:val="16"/>
        </w:rPr>
      </w:pPr>
      <w:r>
        <w:rPr>
          <w:rFonts w:asciiTheme="minorHAnsi" w:hAnsiTheme="minorHAnsi" w:cstheme="minorHAnsi"/>
          <w:sz w:val="16"/>
        </w:rPr>
        <w:t xml:space="preserve">Whether we like it or not, consciously or unconsciously, everyone has a philosophy. A philosophy is simply a way of looking at the world. </w:t>
      </w:r>
      <w:r w:rsidRPr="00781A4D">
        <w:rPr>
          <w:rFonts w:asciiTheme="minorHAnsi" w:hAnsiTheme="minorHAnsi" w:cstheme="minorHAnsi"/>
          <w:u w:val="single"/>
        </w:rPr>
        <w:t xml:space="preserve">Under capitalism, </w:t>
      </w:r>
      <w:r w:rsidRPr="008639AF">
        <w:rPr>
          <w:rFonts w:asciiTheme="minorHAnsi" w:hAnsiTheme="minorHAnsi" w:cstheme="minorHAnsi"/>
          <w:highlight w:val="cyan"/>
          <w:u w:val="single"/>
        </w:rPr>
        <w:t xml:space="preserve">without </w:t>
      </w:r>
      <w:r>
        <w:rPr>
          <w:rFonts w:asciiTheme="minorHAnsi" w:hAnsiTheme="minorHAnsi" w:cstheme="minorHAnsi"/>
          <w:highlight w:val="cyan"/>
          <w:u w:val="single"/>
        </w:rPr>
        <w:t>our own</w:t>
      </w:r>
      <w:r>
        <w:rPr>
          <w:rFonts w:asciiTheme="minorHAnsi" w:hAnsiTheme="minorHAnsi" w:cstheme="minorHAnsi"/>
          <w:u w:val="single"/>
        </w:rPr>
        <w:t xml:space="preserve"> scientific </w:t>
      </w:r>
      <w:r w:rsidRPr="006015DF">
        <w:rPr>
          <w:rFonts w:asciiTheme="minorHAnsi" w:hAnsiTheme="minorHAnsi" w:cstheme="minorHAnsi"/>
          <w:highlight w:val="cyan"/>
          <w:u w:val="single"/>
        </w:rPr>
        <w:t>philosophy</w:t>
      </w:r>
      <w:r>
        <w:rPr>
          <w:rFonts w:asciiTheme="minorHAnsi" w:hAnsiTheme="minorHAnsi" w:cstheme="minorHAnsi"/>
          <w:u w:val="single"/>
        </w:rPr>
        <w:t xml:space="preserve">, </w:t>
      </w:r>
      <w:r>
        <w:rPr>
          <w:rFonts w:asciiTheme="minorHAnsi" w:hAnsiTheme="minorHAnsi" w:cstheme="minorHAnsi"/>
          <w:highlight w:val="cyan"/>
          <w:u w:val="single"/>
        </w:rPr>
        <w:t>we</w:t>
      </w:r>
      <w:r>
        <w:rPr>
          <w:rFonts w:asciiTheme="minorHAnsi" w:hAnsiTheme="minorHAnsi" w:cstheme="minorHAnsi"/>
          <w:u w:val="single"/>
        </w:rPr>
        <w:t xml:space="preserve"> will </w:t>
      </w:r>
      <w:r w:rsidRPr="00DE3811">
        <w:rPr>
          <w:rFonts w:asciiTheme="minorHAnsi" w:hAnsiTheme="minorHAnsi" w:cstheme="minorHAnsi"/>
          <w:u w:val="single"/>
        </w:rPr>
        <w:t xml:space="preserve">inevitably </w:t>
      </w:r>
      <w:r>
        <w:rPr>
          <w:rFonts w:asciiTheme="minorHAnsi" w:hAnsiTheme="minorHAnsi" w:cstheme="minorHAnsi"/>
          <w:highlight w:val="cyan"/>
          <w:u w:val="single"/>
        </w:rPr>
        <w:t xml:space="preserve">adopt the </w:t>
      </w:r>
      <w:r w:rsidRPr="008639AF">
        <w:rPr>
          <w:rFonts w:asciiTheme="minorHAnsi" w:hAnsiTheme="minorHAnsi" w:cstheme="minorHAnsi"/>
          <w:u w:val="single"/>
        </w:rPr>
        <w:t>dominant</w:t>
      </w:r>
      <w:r>
        <w:rPr>
          <w:rFonts w:asciiTheme="minorHAnsi" w:hAnsiTheme="minorHAnsi" w:cstheme="minorHAnsi"/>
          <w:u w:val="single"/>
        </w:rPr>
        <w:t xml:space="preserve"> </w:t>
      </w:r>
      <w:r>
        <w:rPr>
          <w:rFonts w:asciiTheme="minorHAnsi" w:hAnsiTheme="minorHAnsi" w:cstheme="minorHAnsi"/>
          <w:highlight w:val="cyan"/>
          <w:u w:val="single"/>
        </w:rPr>
        <w:t>philosophy of the ruling class</w:t>
      </w:r>
      <w:r>
        <w:rPr>
          <w:rFonts w:asciiTheme="minorHAnsi" w:hAnsiTheme="minorHAnsi" w:cstheme="minorHAnsi"/>
          <w:u w:val="single"/>
        </w:rPr>
        <w:t xml:space="preserve"> and the prejudices </w:t>
      </w:r>
      <w:r w:rsidRPr="00DE3811">
        <w:rPr>
          <w:rFonts w:asciiTheme="minorHAnsi" w:hAnsiTheme="minorHAnsi" w:cstheme="minorHAnsi"/>
          <w:u w:val="single"/>
        </w:rPr>
        <w:t>of the society in which we live</w:t>
      </w:r>
      <w:r>
        <w:rPr>
          <w:rFonts w:asciiTheme="minorHAnsi" w:hAnsiTheme="minorHAnsi" w:cstheme="minorHAnsi"/>
          <w:sz w:val="16"/>
        </w:rPr>
        <w:t xml:space="preserve">. "Things will never change" is a common refrain, reflecting the futility of changing things and of the need to accept our lot in life. There are other such proverbs as "There is nothing new under the sun", and "History always repeats itself", which reflect the same conservative outlook. Such ideas, explained Marx, </w:t>
      </w:r>
      <w:r>
        <w:rPr>
          <w:rFonts w:asciiTheme="minorHAnsi" w:hAnsiTheme="minorHAnsi" w:cstheme="minorHAnsi"/>
          <w:u w:val="single"/>
        </w:rPr>
        <w:t>form a crushing weight on the consciousness of men and women</w:t>
      </w:r>
      <w:r>
        <w:rPr>
          <w:rFonts w:asciiTheme="minorHAnsi" w:hAnsiTheme="minorHAnsi" w:cstheme="minorHAnsi"/>
          <w:sz w:val="16"/>
        </w:rPr>
        <w:t>.</w:t>
      </w:r>
    </w:p>
    <w:p w14:paraId="4DB795D9" w14:textId="77777777" w:rsidR="005B513B" w:rsidRDefault="005B513B" w:rsidP="005B513B">
      <w:pPr>
        <w:rPr>
          <w:rFonts w:asciiTheme="minorHAnsi" w:hAnsiTheme="minorHAnsi" w:cstheme="minorHAnsi"/>
          <w:sz w:val="16"/>
        </w:rPr>
      </w:pPr>
      <w:r>
        <w:rPr>
          <w:rFonts w:asciiTheme="minorHAnsi" w:hAnsiTheme="minorHAnsi" w:cstheme="minorHAnsi"/>
          <w:sz w:val="16"/>
        </w:rPr>
        <w:t xml:space="preserve">Just as the emerging bourgeoisie in its revolution against feudal society challenged the conservative ideas of the old feudal aristocracy, so </w:t>
      </w:r>
      <w:r w:rsidRPr="00781A4D">
        <w:rPr>
          <w:rFonts w:asciiTheme="minorHAnsi" w:hAnsiTheme="minorHAnsi" w:cstheme="minorHAnsi"/>
          <w:u w:val="single"/>
        </w:rPr>
        <w:t xml:space="preserve">the </w:t>
      </w:r>
      <w:r>
        <w:rPr>
          <w:rFonts w:asciiTheme="minorHAnsi" w:hAnsiTheme="minorHAnsi" w:cstheme="minorHAnsi"/>
          <w:highlight w:val="cyan"/>
          <w:u w:val="single"/>
        </w:rPr>
        <w:t>working class</w:t>
      </w:r>
      <w:r w:rsidRPr="00DE3811">
        <w:rPr>
          <w:rFonts w:asciiTheme="minorHAnsi" w:hAnsiTheme="minorHAnsi" w:cstheme="minorHAnsi"/>
          <w:u w:val="single"/>
        </w:rPr>
        <w:t xml:space="preserve">, in its fight for a new society, </w:t>
      </w:r>
      <w:r>
        <w:rPr>
          <w:rFonts w:asciiTheme="minorHAnsi" w:hAnsiTheme="minorHAnsi" w:cstheme="minorHAnsi"/>
          <w:highlight w:val="cyan"/>
          <w:u w:val="single"/>
        </w:rPr>
        <w:t>needs to challenge the dominant outlook of its</w:t>
      </w:r>
      <w:r>
        <w:rPr>
          <w:rFonts w:asciiTheme="minorHAnsi" w:hAnsiTheme="minorHAnsi" w:cstheme="minorHAnsi"/>
          <w:u w:val="single"/>
        </w:rPr>
        <w:t xml:space="preserve"> own </w:t>
      </w:r>
      <w:r>
        <w:rPr>
          <w:rFonts w:asciiTheme="minorHAnsi" w:hAnsiTheme="minorHAnsi" w:cstheme="minorHAnsi"/>
          <w:highlight w:val="cyan"/>
          <w:u w:val="single"/>
        </w:rPr>
        <w:t>oppressor</w:t>
      </w:r>
      <w:r>
        <w:rPr>
          <w:rFonts w:asciiTheme="minorHAnsi" w:hAnsiTheme="minorHAnsi" w:cstheme="minorHAnsi"/>
          <w:sz w:val="16"/>
        </w:rPr>
        <w:t xml:space="preserve">, the capitalist class. Of course, </w:t>
      </w:r>
      <w:r w:rsidRPr="00DE3811">
        <w:rPr>
          <w:rFonts w:asciiTheme="minorHAnsi" w:hAnsiTheme="minorHAnsi" w:cstheme="minorHAnsi"/>
          <w:u w:val="single"/>
        </w:rPr>
        <w:t xml:space="preserve">the </w:t>
      </w:r>
      <w:r w:rsidRPr="00781A4D">
        <w:rPr>
          <w:rFonts w:asciiTheme="minorHAnsi" w:hAnsiTheme="minorHAnsi" w:cstheme="minorHAnsi"/>
          <w:u w:val="single"/>
        </w:rPr>
        <w:t>ruling class</w:t>
      </w:r>
      <w:r>
        <w:rPr>
          <w:rFonts w:asciiTheme="minorHAnsi" w:hAnsiTheme="minorHAnsi" w:cstheme="minorHAnsi"/>
          <w:u w:val="single"/>
        </w:rPr>
        <w:t xml:space="preserve">, through its </w:t>
      </w:r>
      <w:r>
        <w:rPr>
          <w:rFonts w:asciiTheme="minorHAnsi" w:hAnsiTheme="minorHAnsi" w:cstheme="minorHAnsi"/>
          <w:highlight w:val="cyan"/>
          <w:u w:val="single"/>
        </w:rPr>
        <w:t>monopoly</w:t>
      </w:r>
      <w:r>
        <w:rPr>
          <w:rFonts w:asciiTheme="minorHAnsi" w:hAnsiTheme="minorHAnsi" w:cstheme="minorHAnsi"/>
          <w:u w:val="single"/>
        </w:rPr>
        <w:t xml:space="preserve"> control </w:t>
      </w:r>
      <w:r>
        <w:rPr>
          <w:rFonts w:asciiTheme="minorHAnsi" w:hAnsiTheme="minorHAnsi" w:cstheme="minorHAnsi"/>
          <w:highlight w:val="cyan"/>
          <w:u w:val="single"/>
        </w:rPr>
        <w:t>of</w:t>
      </w:r>
      <w:r>
        <w:rPr>
          <w:rFonts w:asciiTheme="minorHAnsi" w:hAnsiTheme="minorHAnsi" w:cstheme="minorHAnsi"/>
          <w:u w:val="single"/>
        </w:rPr>
        <w:t xml:space="preserve"> the mass </w:t>
      </w:r>
      <w:r>
        <w:rPr>
          <w:rFonts w:asciiTheme="minorHAnsi" w:hAnsiTheme="minorHAnsi" w:cstheme="minorHAnsi"/>
          <w:highlight w:val="cyan"/>
          <w:u w:val="single"/>
        </w:rPr>
        <w:t>media</w:t>
      </w:r>
      <w:r>
        <w:rPr>
          <w:rFonts w:asciiTheme="minorHAnsi" w:hAnsiTheme="minorHAnsi" w:cstheme="minorHAnsi"/>
          <w:u w:val="single"/>
        </w:rPr>
        <w:t xml:space="preserve">, the </w:t>
      </w:r>
      <w:r>
        <w:rPr>
          <w:rFonts w:asciiTheme="minorHAnsi" w:hAnsiTheme="minorHAnsi" w:cstheme="minorHAnsi"/>
          <w:highlight w:val="cyan"/>
          <w:u w:val="single"/>
        </w:rPr>
        <w:t>press</w:t>
      </w:r>
      <w:r>
        <w:rPr>
          <w:rFonts w:asciiTheme="minorHAnsi" w:hAnsiTheme="minorHAnsi" w:cstheme="minorHAnsi"/>
          <w:u w:val="single"/>
        </w:rPr>
        <w:t xml:space="preserve">, </w:t>
      </w:r>
      <w:r>
        <w:rPr>
          <w:rFonts w:asciiTheme="minorHAnsi" w:hAnsiTheme="minorHAnsi" w:cstheme="minorHAnsi"/>
          <w:highlight w:val="cyan"/>
          <w:u w:val="single"/>
        </w:rPr>
        <w:t>school</w:t>
      </w:r>
      <w:r>
        <w:rPr>
          <w:rFonts w:asciiTheme="minorHAnsi" w:hAnsiTheme="minorHAnsi" w:cstheme="minorHAnsi"/>
          <w:u w:val="single"/>
        </w:rPr>
        <w:t xml:space="preserve">, university </w:t>
      </w:r>
      <w:r>
        <w:rPr>
          <w:rFonts w:asciiTheme="minorHAnsi" w:hAnsiTheme="minorHAnsi" w:cstheme="minorHAnsi"/>
          <w:highlight w:val="cyan"/>
          <w:u w:val="single"/>
        </w:rPr>
        <w:t>and pulpit</w:t>
      </w:r>
      <w:r>
        <w:rPr>
          <w:rFonts w:asciiTheme="minorHAnsi" w:hAnsiTheme="minorHAnsi" w:cstheme="minorHAnsi"/>
          <w:u w:val="single"/>
        </w:rPr>
        <w:t xml:space="preserve">, consciously </w:t>
      </w:r>
      <w:r>
        <w:rPr>
          <w:rFonts w:asciiTheme="minorHAnsi" w:hAnsiTheme="minorHAnsi" w:cstheme="minorHAnsi"/>
          <w:highlight w:val="cyan"/>
          <w:u w:val="single"/>
        </w:rPr>
        <w:t>justifies its system of exploitation as</w:t>
      </w:r>
      <w:r>
        <w:rPr>
          <w:rFonts w:asciiTheme="minorHAnsi" w:hAnsiTheme="minorHAnsi" w:cstheme="minorHAnsi"/>
          <w:u w:val="single"/>
        </w:rPr>
        <w:t xml:space="preserve"> the most "</w:t>
      </w:r>
      <w:r>
        <w:rPr>
          <w:rFonts w:asciiTheme="minorHAnsi" w:hAnsiTheme="minorHAnsi" w:cstheme="minorHAnsi"/>
          <w:highlight w:val="cyan"/>
          <w:u w:val="single"/>
        </w:rPr>
        <w:t>natural</w:t>
      </w:r>
      <w:r>
        <w:rPr>
          <w:rFonts w:asciiTheme="minorHAnsi" w:hAnsiTheme="minorHAnsi" w:cstheme="minorHAnsi"/>
          <w:u w:val="single"/>
        </w:rPr>
        <w:t xml:space="preserve"> form of society</w:t>
      </w:r>
      <w:r>
        <w:rPr>
          <w:rFonts w:asciiTheme="minorHAnsi" w:hAnsiTheme="minorHAnsi" w:cstheme="minorHAnsi"/>
          <w:sz w:val="16"/>
        </w:rPr>
        <w:t xml:space="preserve">". </w:t>
      </w:r>
      <w:r>
        <w:rPr>
          <w:rFonts w:asciiTheme="minorHAnsi" w:hAnsiTheme="minorHAnsi" w:cstheme="minorHAnsi"/>
          <w:u w:val="single"/>
        </w:rPr>
        <w:t>The repressive state machine</w:t>
      </w:r>
      <w:r>
        <w:rPr>
          <w:rFonts w:asciiTheme="minorHAnsi" w:hAnsiTheme="minorHAnsi" w:cstheme="minorHAnsi"/>
          <w:sz w:val="16"/>
        </w:rPr>
        <w:t xml:space="preserve">, with its "armed bodies of men", </w:t>
      </w:r>
      <w:r>
        <w:rPr>
          <w:rFonts w:asciiTheme="minorHAnsi" w:hAnsiTheme="minorHAnsi" w:cstheme="minorHAnsi"/>
          <w:u w:val="single"/>
        </w:rPr>
        <w:t>is not sufficient to maintain the capitalist system</w:t>
      </w:r>
      <w:r>
        <w:rPr>
          <w:rFonts w:asciiTheme="minorHAnsi" w:hAnsiTheme="minorHAnsi" w:cstheme="minorHAnsi"/>
          <w:sz w:val="16"/>
        </w:rPr>
        <w:t xml:space="preserve">. </w:t>
      </w:r>
      <w:r>
        <w:rPr>
          <w:rFonts w:asciiTheme="minorHAnsi" w:hAnsiTheme="minorHAnsi" w:cstheme="minorHAnsi"/>
          <w:highlight w:val="cyan"/>
          <w:u w:val="single"/>
        </w:rPr>
        <w:t>The dominant</w:t>
      </w:r>
      <w:r>
        <w:rPr>
          <w:rFonts w:asciiTheme="minorHAnsi" w:hAnsiTheme="minorHAnsi" w:cstheme="minorHAnsi"/>
          <w:u w:val="single"/>
        </w:rPr>
        <w:t xml:space="preserve"> ideas and </w:t>
      </w:r>
      <w:r>
        <w:rPr>
          <w:rFonts w:asciiTheme="minorHAnsi" w:hAnsiTheme="minorHAnsi" w:cstheme="minorHAnsi"/>
          <w:highlight w:val="cyan"/>
          <w:u w:val="single"/>
        </w:rPr>
        <w:t xml:space="preserve">morality </w:t>
      </w:r>
      <w:r w:rsidRPr="00781A4D">
        <w:rPr>
          <w:rFonts w:asciiTheme="minorHAnsi" w:hAnsiTheme="minorHAnsi" w:cstheme="minorHAnsi"/>
          <w:u w:val="single"/>
        </w:rPr>
        <w:t xml:space="preserve">of bourgeois </w:t>
      </w:r>
      <w:r w:rsidRPr="008639AF">
        <w:rPr>
          <w:rFonts w:asciiTheme="minorHAnsi" w:hAnsiTheme="minorHAnsi" w:cstheme="minorHAnsi"/>
          <w:u w:val="single"/>
        </w:rPr>
        <w:t xml:space="preserve">society </w:t>
      </w:r>
      <w:r>
        <w:rPr>
          <w:rFonts w:asciiTheme="minorHAnsi" w:hAnsiTheme="minorHAnsi" w:cstheme="minorHAnsi"/>
          <w:highlight w:val="cyan"/>
          <w:u w:val="single"/>
        </w:rPr>
        <w:t xml:space="preserve">serve as a vital defence of </w:t>
      </w:r>
      <w:r w:rsidRPr="00781A4D">
        <w:rPr>
          <w:rFonts w:asciiTheme="minorHAnsi" w:hAnsiTheme="minorHAnsi" w:cstheme="minorHAnsi"/>
          <w:u w:val="single"/>
        </w:rPr>
        <w:t xml:space="preserve">the </w:t>
      </w:r>
      <w:r>
        <w:rPr>
          <w:rFonts w:asciiTheme="minorHAnsi" w:hAnsiTheme="minorHAnsi" w:cstheme="minorHAnsi"/>
          <w:highlight w:val="cyan"/>
          <w:u w:val="single"/>
        </w:rPr>
        <w:t xml:space="preserve">material interests </w:t>
      </w:r>
      <w:r w:rsidRPr="00781A4D">
        <w:rPr>
          <w:rFonts w:asciiTheme="minorHAnsi" w:hAnsiTheme="minorHAnsi" w:cstheme="minorHAnsi"/>
          <w:u w:val="single"/>
        </w:rPr>
        <w:t>of the ruling class</w:t>
      </w:r>
      <w:r>
        <w:rPr>
          <w:rFonts w:asciiTheme="minorHAnsi" w:hAnsiTheme="minorHAnsi" w:cstheme="minorHAnsi"/>
          <w:sz w:val="16"/>
        </w:rPr>
        <w:t>. Without this powerful ideology, the capitalist system could not last for any length of time.</w:t>
      </w:r>
    </w:p>
    <w:p w14:paraId="16FC86DE" w14:textId="77777777" w:rsidR="005B513B" w:rsidRDefault="005B513B" w:rsidP="005B513B">
      <w:pPr>
        <w:rPr>
          <w:rFonts w:asciiTheme="minorHAnsi" w:hAnsiTheme="minorHAnsi" w:cstheme="minorHAnsi"/>
          <w:u w:val="single"/>
        </w:rPr>
      </w:pPr>
      <w:r>
        <w:rPr>
          <w:rFonts w:asciiTheme="minorHAnsi" w:hAnsiTheme="minorHAnsi" w:cstheme="minorHAnsi"/>
          <w:sz w:val="16"/>
        </w:rPr>
        <w:t xml:space="preserve">In the fight for the emancipation of the working class, </w:t>
      </w:r>
      <w:r>
        <w:rPr>
          <w:rFonts w:asciiTheme="minorHAnsi" w:hAnsiTheme="minorHAnsi" w:cstheme="minorHAnsi"/>
          <w:highlight w:val="cyan"/>
          <w:u w:val="single"/>
        </w:rPr>
        <w:t>Marxism</w:t>
      </w:r>
      <w:r>
        <w:rPr>
          <w:rFonts w:asciiTheme="minorHAnsi" w:hAnsiTheme="minorHAnsi" w:cstheme="minorHAnsi"/>
          <w:u w:val="single"/>
        </w:rPr>
        <w:t xml:space="preserve"> also </w:t>
      </w:r>
      <w:r>
        <w:rPr>
          <w:rFonts w:asciiTheme="minorHAnsi" w:hAnsiTheme="minorHAnsi" w:cstheme="minorHAnsi"/>
          <w:highlight w:val="cyan"/>
          <w:u w:val="single"/>
        </w:rPr>
        <w:t>wages a relentless war against capitalism</w:t>
      </w:r>
      <w:r>
        <w:rPr>
          <w:rFonts w:asciiTheme="minorHAnsi" w:hAnsiTheme="minorHAnsi" w:cstheme="minorHAnsi"/>
          <w:u w:val="single"/>
        </w:rPr>
        <w:t xml:space="preserve"> and it</w:t>
      </w:r>
      <w:r>
        <w:rPr>
          <w:rFonts w:asciiTheme="minorHAnsi" w:hAnsiTheme="minorHAnsi" w:cstheme="minorHAnsi"/>
          <w:highlight w:val="cyan"/>
          <w:u w:val="single"/>
        </w:rPr>
        <w:t>s ideology, which</w:t>
      </w:r>
      <w:r>
        <w:rPr>
          <w:rFonts w:asciiTheme="minorHAnsi" w:hAnsiTheme="minorHAnsi" w:cstheme="minorHAnsi"/>
          <w:u w:val="single"/>
        </w:rPr>
        <w:t xml:space="preserve"> defends and </w:t>
      </w:r>
      <w:r>
        <w:rPr>
          <w:rFonts w:asciiTheme="minorHAnsi" w:hAnsiTheme="minorHAnsi" w:cstheme="minorHAnsi"/>
          <w:highlight w:val="cyan"/>
          <w:u w:val="single"/>
        </w:rPr>
        <w:t>justifies its</w:t>
      </w:r>
      <w:r>
        <w:rPr>
          <w:rFonts w:asciiTheme="minorHAnsi" w:hAnsiTheme="minorHAnsi" w:cstheme="minorHAnsi"/>
          <w:u w:val="single"/>
        </w:rPr>
        <w:t xml:space="preserve"> system of </w:t>
      </w:r>
      <w:r>
        <w:rPr>
          <w:rFonts w:asciiTheme="minorHAnsi" w:hAnsiTheme="minorHAnsi" w:cstheme="minorHAnsi"/>
          <w:highlight w:val="cyan"/>
          <w:u w:val="single"/>
        </w:rPr>
        <w:t>exploitation</w:t>
      </w:r>
      <w:r>
        <w:rPr>
          <w:rFonts w:asciiTheme="minorHAnsi" w:hAnsiTheme="minorHAnsi" w:cstheme="minorHAnsi"/>
          <w:sz w:val="16"/>
        </w:rPr>
        <w:t xml:space="preserve">, the "market economy". But Marxism does more than this. </w:t>
      </w:r>
      <w:r w:rsidRPr="00781A4D">
        <w:rPr>
          <w:rFonts w:asciiTheme="minorHAnsi" w:hAnsiTheme="minorHAnsi" w:cstheme="minorHAnsi"/>
          <w:u w:val="single"/>
        </w:rPr>
        <w:t>Marxism provides</w:t>
      </w:r>
      <w:r>
        <w:rPr>
          <w:rFonts w:asciiTheme="minorHAnsi" w:hAnsiTheme="minorHAnsi" w:cstheme="minorHAnsi"/>
          <w:u w:val="single"/>
        </w:rPr>
        <w:t xml:space="preserve"> the working class with "</w:t>
      </w:r>
      <w:r w:rsidRPr="00DE3811">
        <w:rPr>
          <w:rFonts w:asciiTheme="minorHAnsi" w:hAnsiTheme="minorHAnsi" w:cstheme="minorHAnsi"/>
          <w:u w:val="single"/>
        </w:rPr>
        <w:t>an integral world outlook</w:t>
      </w:r>
      <w:r>
        <w:rPr>
          <w:rFonts w:asciiTheme="minorHAnsi" w:hAnsiTheme="minorHAnsi" w:cstheme="minorHAnsi"/>
          <w:u w:val="single"/>
        </w:rPr>
        <w:t xml:space="preserve"> irreconcilable</w:t>
      </w:r>
      <w:r>
        <w:rPr>
          <w:rFonts w:asciiTheme="minorHAnsi" w:hAnsiTheme="minorHAnsi" w:cstheme="minorHAnsi"/>
          <w:sz w:val="16"/>
        </w:rPr>
        <w:t xml:space="preserve"> with any form of </w:t>
      </w:r>
      <w:r>
        <w:rPr>
          <w:rFonts w:asciiTheme="minorHAnsi" w:hAnsiTheme="minorHAnsi" w:cstheme="minorHAnsi"/>
          <w:sz w:val="16"/>
        </w:rPr>
        <w:lastRenderedPageBreak/>
        <w:t xml:space="preserve">superstition, reaction, or </w:t>
      </w:r>
      <w:r>
        <w:rPr>
          <w:rFonts w:asciiTheme="minorHAnsi" w:hAnsiTheme="minorHAnsi" w:cstheme="minorHAnsi"/>
          <w:u w:val="single"/>
        </w:rPr>
        <w:t>defence of bourgeois oppression</w:t>
      </w:r>
      <w:r>
        <w:rPr>
          <w:rFonts w:asciiTheme="minorHAnsi" w:hAnsiTheme="minorHAnsi" w:cstheme="minorHAnsi"/>
          <w:sz w:val="16"/>
        </w:rPr>
        <w:t xml:space="preserve">." (Lenin) It seeks </w:t>
      </w:r>
      <w:r w:rsidRPr="00DE3811">
        <w:rPr>
          <w:rFonts w:asciiTheme="minorHAnsi" w:hAnsiTheme="minorHAnsi" w:cstheme="minorHAnsi"/>
          <w:u w:val="single"/>
        </w:rPr>
        <w:t>to reveal the real relationships</w:t>
      </w:r>
      <w:r>
        <w:rPr>
          <w:rFonts w:asciiTheme="minorHAnsi" w:hAnsiTheme="minorHAnsi" w:cstheme="minorHAnsi"/>
          <w:u w:val="single"/>
        </w:rPr>
        <w:t xml:space="preserve"> that exist </w:t>
      </w:r>
      <w:r w:rsidRPr="00DE3811">
        <w:rPr>
          <w:rFonts w:asciiTheme="minorHAnsi" w:hAnsiTheme="minorHAnsi" w:cstheme="minorHAnsi"/>
          <w:u w:val="single"/>
        </w:rPr>
        <w:t xml:space="preserve">under capitalism and arms the working class with </w:t>
      </w:r>
      <w:r>
        <w:rPr>
          <w:rFonts w:asciiTheme="minorHAnsi" w:hAnsiTheme="minorHAnsi" w:cstheme="minorHAnsi"/>
          <w:highlight w:val="cyan"/>
          <w:u w:val="single"/>
        </w:rPr>
        <w:t xml:space="preserve">an understanding of </w:t>
      </w:r>
      <w:r w:rsidRPr="00781A4D">
        <w:rPr>
          <w:rFonts w:asciiTheme="minorHAnsi" w:hAnsiTheme="minorHAnsi" w:cstheme="minorHAnsi"/>
          <w:highlight w:val="cyan"/>
          <w:u w:val="single"/>
        </w:rPr>
        <w:t xml:space="preserve">how [to] it can achieve its own </w:t>
      </w:r>
      <w:r w:rsidRPr="00DE3811">
        <w:rPr>
          <w:rFonts w:asciiTheme="minorHAnsi" w:hAnsiTheme="minorHAnsi" w:cstheme="minorHAnsi"/>
          <w:highlight w:val="cyan"/>
          <w:u w:val="single"/>
        </w:rPr>
        <w:t>emancipation</w:t>
      </w:r>
      <w:r w:rsidRPr="00DE3811">
        <w:rPr>
          <w:rFonts w:asciiTheme="minorHAnsi" w:hAnsiTheme="minorHAnsi" w:cstheme="minorHAnsi"/>
          <w:sz w:val="16"/>
          <w:highlight w:val="cyan"/>
          <w:u w:val="single"/>
        </w:rPr>
        <w:t xml:space="preserve">. </w:t>
      </w:r>
      <w:r w:rsidRPr="00DE3811">
        <w:rPr>
          <w:rFonts w:asciiTheme="minorHAnsi" w:hAnsiTheme="minorHAnsi" w:cstheme="minorHAnsi"/>
          <w:highlight w:val="cyan"/>
          <w:u w:val="single"/>
        </w:rPr>
        <w:t xml:space="preserve">Dialectical </w:t>
      </w:r>
      <w:r>
        <w:rPr>
          <w:rFonts w:asciiTheme="minorHAnsi" w:hAnsiTheme="minorHAnsi" w:cstheme="minorHAnsi"/>
          <w:highlight w:val="cyan"/>
          <w:u w:val="single"/>
        </w:rPr>
        <w:t>materialism</w:t>
      </w:r>
      <w:r>
        <w:rPr>
          <w:rFonts w:asciiTheme="minorHAnsi" w:hAnsiTheme="minorHAnsi" w:cstheme="minorHAnsi"/>
          <w:sz w:val="16"/>
        </w:rPr>
        <w:t xml:space="preserve">, to use the words of the Russian Marxist Plekhanov, </w:t>
      </w:r>
      <w:r>
        <w:rPr>
          <w:rFonts w:asciiTheme="minorHAnsi" w:hAnsiTheme="minorHAnsi" w:cstheme="minorHAnsi"/>
          <w:u w:val="single"/>
        </w:rPr>
        <w:t xml:space="preserve">is more than an outlook, it </w:t>
      </w:r>
      <w:r>
        <w:rPr>
          <w:rFonts w:asciiTheme="minorHAnsi" w:hAnsiTheme="minorHAnsi" w:cstheme="minorHAnsi"/>
          <w:highlight w:val="cyan"/>
          <w:u w:val="single"/>
        </w:rPr>
        <w:t>is a "philosophy of action."</w:t>
      </w:r>
    </w:p>
    <w:p w14:paraId="70CEAEBD" w14:textId="77777777" w:rsidR="005B513B" w:rsidRPr="00E94657" w:rsidRDefault="005B513B" w:rsidP="005B513B">
      <w:pPr>
        <w:pStyle w:val="Heading4"/>
        <w:rPr>
          <w:rFonts w:asciiTheme="minorHAnsi" w:hAnsiTheme="minorHAnsi" w:cstheme="minorHAnsi"/>
        </w:rPr>
      </w:pPr>
      <w:r>
        <w:rPr>
          <w:rFonts w:asciiTheme="minorHAnsi" w:hAnsiTheme="minorHAnsi" w:cstheme="minorHAnsi"/>
        </w:rPr>
        <w:t>Focus on the policy-implications of the ‘plan’ not only makes debate boring and repetitive, but kills education and activism by distancing debaters from the real world and reaffirming unjust power-relations.</w:t>
      </w:r>
    </w:p>
    <w:p w14:paraId="44127C6D" w14:textId="77777777" w:rsidR="005B513B" w:rsidRPr="00E94657" w:rsidRDefault="005B513B" w:rsidP="005B513B">
      <w:pPr>
        <w:rPr>
          <w:rFonts w:asciiTheme="minorHAnsi" w:hAnsiTheme="minorHAnsi" w:cstheme="minorHAnsi"/>
        </w:rPr>
      </w:pPr>
      <w:r w:rsidRPr="00E94657">
        <w:rPr>
          <w:rStyle w:val="Style13ptBold"/>
          <w:rFonts w:asciiTheme="minorHAnsi" w:hAnsiTheme="minorHAnsi" w:cstheme="minorHAnsi"/>
        </w:rPr>
        <w:t>Reid-Brinkley 8</w:t>
      </w:r>
      <w:r w:rsidRPr="00E94657">
        <w:rPr>
          <w:rFonts w:asciiTheme="minorHAnsi" w:hAnsiTheme="minorHAnsi" w:cstheme="minorHAnsi"/>
        </w:rPr>
        <w:t xml:space="preserve"> [Reid-Brinkley, Dr. Shanara. [Ph.D., Assistant Professor and Co-Director of Forensics at California State University, Fullerton] “The Harsh Realities of ‘Acting Black’: How African-American Policy Debaters Negotiate Representation Through Racial Performance and Style.” University of Georgia, Spring 2008.]</w:t>
      </w:r>
    </w:p>
    <w:p w14:paraId="143C2D81" w14:textId="77777777" w:rsidR="005B513B" w:rsidRDefault="005B513B" w:rsidP="005B513B">
      <w:pPr>
        <w:rPr>
          <w:rFonts w:asciiTheme="minorHAnsi" w:hAnsiTheme="minorHAnsi" w:cstheme="minorHAnsi"/>
          <w:u w:val="single"/>
        </w:rPr>
      </w:pPr>
      <w:r w:rsidRPr="00E94657">
        <w:rPr>
          <w:rFonts w:asciiTheme="minorHAnsi" w:hAnsiTheme="minorHAnsi" w:cstheme="minorHAnsi"/>
          <w:sz w:val="16"/>
        </w:rPr>
        <w:t xml:space="preserve">Genre Violation Four: Policymaker as Impersonal and the Rhetoric of Personal Experience. </w:t>
      </w:r>
      <w:r w:rsidRPr="00E94657">
        <w:rPr>
          <w:rFonts w:asciiTheme="minorHAnsi" w:hAnsiTheme="minorHAnsi" w:cstheme="minorHAnsi"/>
          <w:highlight w:val="cyan"/>
          <w:u w:val="single"/>
        </w:rPr>
        <w:t>Debate</w:t>
      </w:r>
      <w:r w:rsidRPr="00E94657">
        <w:rPr>
          <w:rFonts w:asciiTheme="minorHAnsi" w:hAnsiTheme="minorHAnsi" w:cstheme="minorHAnsi"/>
          <w:sz w:val="16"/>
        </w:rPr>
        <w:t xml:space="preserve"> is a competitive game. 112 It </w:t>
      </w:r>
      <w:r w:rsidRPr="00E94657">
        <w:rPr>
          <w:rFonts w:asciiTheme="minorHAnsi" w:hAnsiTheme="minorHAnsi" w:cstheme="minorHAnsi"/>
          <w:highlight w:val="cyan"/>
          <w:u w:val="single"/>
        </w:rPr>
        <w:t>requires</w:t>
      </w:r>
      <w:r w:rsidRPr="00E94657">
        <w:rPr>
          <w:rFonts w:asciiTheme="minorHAnsi" w:hAnsiTheme="minorHAnsi" w:cstheme="minorHAnsi"/>
          <w:sz w:val="16"/>
        </w:rPr>
        <w:t xml:space="preserve"> that </w:t>
      </w:r>
      <w:r w:rsidRPr="00E94657">
        <w:rPr>
          <w:rFonts w:asciiTheme="minorHAnsi" w:hAnsiTheme="minorHAnsi" w:cstheme="minorHAnsi"/>
          <w:u w:val="single"/>
        </w:rPr>
        <w:t xml:space="preserve">its participants take on </w:t>
      </w:r>
      <w:r w:rsidRPr="00E94657">
        <w:rPr>
          <w:rFonts w:asciiTheme="minorHAnsi" w:hAnsiTheme="minorHAnsi" w:cstheme="minorHAnsi"/>
          <w:highlight w:val="cyan"/>
          <w:u w:val="single"/>
        </w:rPr>
        <w:t>the positions of state actors</w:t>
      </w:r>
      <w:r w:rsidRPr="00E94657">
        <w:rPr>
          <w:rFonts w:asciiTheme="minorHAnsi" w:hAnsiTheme="minorHAnsi" w:cstheme="minorHAnsi"/>
          <w:sz w:val="16"/>
        </w:rPr>
        <w:t xml:space="preserve"> (at least when they are affirming the resolution). </w:t>
      </w:r>
      <w:r w:rsidRPr="00E94657">
        <w:rPr>
          <w:rFonts w:asciiTheme="minorHAnsi" w:hAnsiTheme="minorHAnsi" w:cstheme="minorHAnsi"/>
          <w:u w:val="single"/>
        </w:rPr>
        <w:t>Debate resolutions</w:t>
      </w:r>
      <w:r w:rsidRPr="00E94657">
        <w:rPr>
          <w:rFonts w:asciiTheme="minorHAnsi" w:hAnsiTheme="minorHAnsi" w:cstheme="minorHAnsi"/>
          <w:sz w:val="16"/>
        </w:rPr>
        <w:t xml:space="preserve"> normally </w:t>
      </w:r>
      <w:r w:rsidRPr="00E94657">
        <w:rPr>
          <w:rFonts w:asciiTheme="minorHAnsi" w:hAnsiTheme="minorHAnsi" w:cstheme="minorHAnsi"/>
          <w:u w:val="single"/>
        </w:rPr>
        <w:t>call for federal action</w:t>
      </w:r>
      <w:r w:rsidRPr="00E94657">
        <w:rPr>
          <w:rFonts w:asciiTheme="minorHAnsi" w:hAnsiTheme="minorHAnsi" w:cstheme="minorHAnsi"/>
          <w:sz w:val="16"/>
        </w:rPr>
        <w:t xml:space="preserve"> in some area of domestic or foreign policy. Affirmative teams must support the resolution, while the negative negates it. </w:t>
      </w:r>
      <w:r w:rsidRPr="00E94657">
        <w:rPr>
          <w:rFonts w:asciiTheme="minorHAnsi" w:hAnsiTheme="minorHAnsi" w:cstheme="minorHAnsi"/>
          <w:u w:val="single"/>
        </w:rPr>
        <w:t xml:space="preserve">The debate then becomes a “laboratory” within which </w:t>
      </w:r>
      <w:r w:rsidRPr="00E94657">
        <w:rPr>
          <w:rFonts w:asciiTheme="minorHAnsi" w:hAnsiTheme="minorHAnsi" w:cstheme="minorHAnsi"/>
          <w:highlight w:val="cyan"/>
          <w:u w:val="single"/>
        </w:rPr>
        <w:t>debaters</w:t>
      </w:r>
      <w:r w:rsidRPr="00E94657">
        <w:rPr>
          <w:rFonts w:asciiTheme="minorHAnsi" w:hAnsiTheme="minorHAnsi" w:cstheme="minorHAnsi"/>
          <w:u w:val="single"/>
        </w:rPr>
        <w:t xml:space="preserve"> may test policies</w:t>
      </w:r>
      <w:r w:rsidRPr="00E94657">
        <w:rPr>
          <w:rFonts w:asciiTheme="minorHAnsi" w:hAnsiTheme="minorHAnsi" w:cstheme="minorHAnsi"/>
          <w:sz w:val="16"/>
        </w:rPr>
        <w:t>. 113 Argumentation scholar Gordon Mitchell notes that “</w:t>
      </w:r>
      <w:r w:rsidRPr="00E94657">
        <w:rPr>
          <w:rFonts w:asciiTheme="minorHAnsi" w:hAnsiTheme="minorHAnsi" w:cstheme="minorHAnsi"/>
          <w:u w:val="single"/>
        </w:rPr>
        <w:t xml:space="preserve">Although they may research and track public argument as it unfolds outside the confines of the laboratory for research purposes, in this approach students </w:t>
      </w:r>
      <w:r w:rsidRPr="00E94657">
        <w:rPr>
          <w:rFonts w:asciiTheme="minorHAnsi" w:hAnsiTheme="minorHAnsi" w:cstheme="minorHAnsi"/>
          <w:highlight w:val="cyan"/>
          <w:u w:val="single"/>
        </w:rPr>
        <w:t>witness argumentation</w:t>
      </w:r>
      <w:r w:rsidRPr="00E94657">
        <w:rPr>
          <w:rFonts w:asciiTheme="minorHAnsi" w:hAnsiTheme="minorHAnsi" w:cstheme="minorHAnsi"/>
          <w:u w:val="single"/>
        </w:rPr>
        <w:t xml:space="preserve"> beyond the walls of the academy </w:t>
      </w:r>
      <w:r w:rsidRPr="00E94657">
        <w:rPr>
          <w:rFonts w:asciiTheme="minorHAnsi" w:hAnsiTheme="minorHAnsi" w:cstheme="minorHAnsi"/>
          <w:highlight w:val="cyan"/>
          <w:u w:val="single"/>
        </w:rPr>
        <w:t>as spectators</w:t>
      </w:r>
      <w:r w:rsidRPr="00E94657">
        <w:rPr>
          <w:rFonts w:asciiTheme="minorHAnsi" w:hAnsiTheme="minorHAnsi" w:cstheme="minorHAnsi"/>
          <w:u w:val="single"/>
        </w:rPr>
        <w:t>, with little or no apparent recourse to directly participate or alter the course of events</w:t>
      </w:r>
      <w:r w:rsidRPr="00E94657">
        <w:rPr>
          <w:rFonts w:asciiTheme="minorHAnsi" w:hAnsiTheme="minorHAnsi" w:cstheme="minorHAnsi"/>
          <w:sz w:val="16"/>
        </w:rPr>
        <w:t xml:space="preserve">.” 114 </w:t>
      </w:r>
      <w:r w:rsidRPr="00E94657">
        <w:rPr>
          <w:rFonts w:asciiTheme="minorHAnsi" w:hAnsiTheme="minorHAnsi" w:cstheme="minorHAnsi"/>
          <w:u w:val="single"/>
        </w:rPr>
        <w:t>Although debaters spend a great deal of time discussing and researching government action</w:t>
      </w:r>
      <w:r w:rsidRPr="00E94657">
        <w:rPr>
          <w:rFonts w:asciiTheme="minorHAnsi" w:hAnsiTheme="minorHAnsi" w:cstheme="minorHAnsi"/>
          <w:sz w:val="16"/>
        </w:rPr>
        <w:t xml:space="preserve"> and articulating arguments relevant to such action, </w:t>
      </w:r>
      <w:r w:rsidRPr="00E94657">
        <w:rPr>
          <w:rFonts w:asciiTheme="minorHAnsi" w:hAnsiTheme="minorHAnsi" w:cstheme="minorHAnsi"/>
          <w:highlight w:val="cyan"/>
          <w:u w:val="single"/>
        </w:rPr>
        <w:t xml:space="preserve">what happens in </w:t>
      </w:r>
      <w:r w:rsidRPr="00525313">
        <w:rPr>
          <w:rFonts w:asciiTheme="minorHAnsi" w:hAnsiTheme="minorHAnsi" w:cstheme="minorHAnsi"/>
          <w:u w:val="single"/>
        </w:rPr>
        <w:t xml:space="preserve">debate </w:t>
      </w:r>
      <w:r w:rsidRPr="00E94657">
        <w:rPr>
          <w:rFonts w:asciiTheme="minorHAnsi" w:hAnsiTheme="minorHAnsi" w:cstheme="minorHAnsi"/>
          <w:highlight w:val="cyan"/>
          <w:u w:val="single"/>
        </w:rPr>
        <w:t>rounds has</w:t>
      </w:r>
      <w:r w:rsidRPr="00E94657">
        <w:rPr>
          <w:rFonts w:asciiTheme="minorHAnsi" w:hAnsiTheme="minorHAnsi" w:cstheme="minorHAnsi"/>
          <w:sz w:val="16"/>
        </w:rPr>
        <w:t xml:space="preserve"> limited or</w:t>
      </w:r>
      <w:r w:rsidRPr="00E94657">
        <w:rPr>
          <w:rFonts w:asciiTheme="minorHAnsi" w:hAnsiTheme="minorHAnsi" w:cstheme="minorHAnsi"/>
          <w:u w:val="single"/>
        </w:rPr>
        <w:t xml:space="preserve"> </w:t>
      </w:r>
      <w:r w:rsidRPr="00E94657">
        <w:rPr>
          <w:rFonts w:asciiTheme="minorHAnsi" w:hAnsiTheme="minorHAnsi" w:cstheme="minorHAnsi"/>
          <w:highlight w:val="cyan"/>
          <w:u w:val="single"/>
        </w:rPr>
        <w:t xml:space="preserve">no </w:t>
      </w:r>
      <w:r w:rsidRPr="00525313">
        <w:rPr>
          <w:rFonts w:asciiTheme="minorHAnsi" w:hAnsiTheme="minorHAnsi" w:cstheme="minorHAnsi"/>
          <w:u w:val="single"/>
        </w:rPr>
        <w:t xml:space="preserve">real </w:t>
      </w:r>
      <w:r w:rsidRPr="00E94657">
        <w:rPr>
          <w:rFonts w:asciiTheme="minorHAnsi" w:hAnsiTheme="minorHAnsi" w:cstheme="minorHAnsi"/>
          <w:highlight w:val="cyan"/>
          <w:u w:val="single"/>
        </w:rPr>
        <w:t>impact on</w:t>
      </w:r>
      <w:r w:rsidRPr="00E94657">
        <w:rPr>
          <w:rFonts w:asciiTheme="minorHAnsi" w:hAnsiTheme="minorHAnsi" w:cstheme="minorHAnsi"/>
          <w:u w:val="single"/>
        </w:rPr>
        <w:t xml:space="preserve"> contemporary governmental </w:t>
      </w:r>
      <w:r w:rsidRPr="00E94657">
        <w:rPr>
          <w:rFonts w:asciiTheme="minorHAnsi" w:hAnsiTheme="minorHAnsi" w:cstheme="minorHAnsi"/>
          <w:highlight w:val="cyan"/>
          <w:u w:val="single"/>
        </w:rPr>
        <w:t>policy making</w:t>
      </w:r>
      <w:r w:rsidRPr="00E94657">
        <w:rPr>
          <w:rFonts w:asciiTheme="minorHAnsi" w:hAnsiTheme="minorHAnsi" w:cstheme="minorHAnsi"/>
          <w:sz w:val="16"/>
        </w:rPr>
        <w:t xml:space="preserve">. And </w:t>
      </w:r>
      <w:r w:rsidRPr="00E94657">
        <w:rPr>
          <w:rFonts w:asciiTheme="minorHAnsi" w:hAnsiTheme="minorHAnsi" w:cstheme="minorHAnsi"/>
          <w:highlight w:val="cyan"/>
          <w:u w:val="single"/>
        </w:rPr>
        <w:t>participation does not result in</w:t>
      </w:r>
      <w:r w:rsidRPr="00E94657">
        <w:rPr>
          <w:rFonts w:asciiTheme="minorHAnsi" w:hAnsiTheme="minorHAnsi" w:cstheme="minorHAnsi"/>
          <w:u w:val="single"/>
        </w:rPr>
        <w:t xml:space="preserve"> the majority of the </w:t>
      </w:r>
      <w:r w:rsidRPr="00E94657">
        <w:rPr>
          <w:rFonts w:asciiTheme="minorHAnsi" w:hAnsiTheme="minorHAnsi" w:cstheme="minorHAnsi"/>
          <w:highlight w:val="cyan"/>
          <w:u w:val="single"/>
        </w:rPr>
        <w:t>debate[rs]</w:t>
      </w:r>
      <w:r w:rsidRPr="00E94657">
        <w:rPr>
          <w:rFonts w:asciiTheme="minorHAnsi" w:hAnsiTheme="minorHAnsi" w:cstheme="minorHAnsi"/>
          <w:u w:val="single"/>
        </w:rPr>
        <w:t xml:space="preserve"> community </w:t>
      </w:r>
      <w:r w:rsidRPr="00E94657">
        <w:rPr>
          <w:rFonts w:asciiTheme="minorHAnsi" w:hAnsiTheme="minorHAnsi" w:cstheme="minorHAnsi"/>
          <w:highlight w:val="cyan"/>
          <w:u w:val="single"/>
        </w:rPr>
        <w:t>engaging in activism</w:t>
      </w:r>
      <w:r w:rsidRPr="00E94657">
        <w:rPr>
          <w:rFonts w:asciiTheme="minorHAnsi" w:hAnsiTheme="minorHAnsi" w:cstheme="minorHAnsi"/>
          <w:sz w:val="16"/>
        </w:rPr>
        <w:t xml:space="preserve"> </w:t>
      </w:r>
      <w:r w:rsidRPr="00E94657">
        <w:rPr>
          <w:rFonts w:asciiTheme="minorHAnsi" w:hAnsiTheme="minorHAnsi" w:cstheme="minorHAnsi"/>
          <w:u w:val="single"/>
        </w:rPr>
        <w:t>around the issues they research</w:t>
      </w:r>
      <w:r w:rsidRPr="00E94657">
        <w:rPr>
          <w:rFonts w:asciiTheme="minorHAnsi" w:hAnsiTheme="minorHAnsi" w:cstheme="minorHAnsi"/>
          <w:sz w:val="16"/>
        </w:rPr>
        <w:t xml:space="preserve">. Mitchell observes that </w:t>
      </w:r>
      <w:r w:rsidRPr="00E94657">
        <w:rPr>
          <w:rFonts w:asciiTheme="minorHAnsi" w:hAnsiTheme="minorHAnsi" w:cstheme="minorHAnsi"/>
          <w:highlight w:val="cyan"/>
          <w:u w:val="single"/>
        </w:rPr>
        <w:t xml:space="preserve">the stance of </w:t>
      </w:r>
      <w:r w:rsidRPr="00525313">
        <w:rPr>
          <w:rFonts w:asciiTheme="minorHAnsi" w:hAnsiTheme="minorHAnsi" w:cstheme="minorHAnsi"/>
          <w:u w:val="single"/>
        </w:rPr>
        <w:t xml:space="preserve">the </w:t>
      </w:r>
      <w:r w:rsidRPr="00525313">
        <w:rPr>
          <w:rFonts w:asciiTheme="minorHAnsi" w:hAnsiTheme="minorHAnsi" w:cstheme="minorHAnsi"/>
          <w:highlight w:val="cyan"/>
          <w:u w:val="single"/>
        </w:rPr>
        <w:t>policymaker</w:t>
      </w:r>
      <w:r w:rsidRPr="00525313">
        <w:rPr>
          <w:rFonts w:asciiTheme="minorHAnsi" w:hAnsiTheme="minorHAnsi" w:cstheme="minorHAnsi"/>
          <w:u w:val="single"/>
        </w:rPr>
        <w:t xml:space="preserve"> in debate</w:t>
      </w:r>
      <w:r w:rsidRPr="00E94657">
        <w:rPr>
          <w:rFonts w:asciiTheme="minorHAnsi" w:hAnsiTheme="minorHAnsi" w:cstheme="minorHAnsi"/>
          <w:u w:val="single"/>
        </w:rPr>
        <w:t xml:space="preserve"> </w:t>
      </w:r>
      <w:r w:rsidRPr="00525313">
        <w:rPr>
          <w:rFonts w:asciiTheme="minorHAnsi" w:hAnsiTheme="minorHAnsi" w:cstheme="minorHAnsi"/>
          <w:highlight w:val="cyan"/>
          <w:u w:val="single"/>
        </w:rPr>
        <w:t>comes with a “sense of detachment</w:t>
      </w:r>
      <w:r w:rsidRPr="00E94657">
        <w:rPr>
          <w:rFonts w:asciiTheme="minorHAnsi" w:hAnsiTheme="minorHAnsi" w:cstheme="minorHAnsi"/>
          <w:u w:val="single"/>
        </w:rPr>
        <w:t xml:space="preserve"> associated with the spectator posture</w:t>
      </w:r>
      <w:r w:rsidRPr="00E94657">
        <w:rPr>
          <w:rFonts w:asciiTheme="minorHAnsi" w:hAnsiTheme="minorHAnsi" w:cstheme="minorHAnsi"/>
          <w:sz w:val="16"/>
        </w:rPr>
        <w:t xml:space="preserve">.” 115 In other words, </w:t>
      </w:r>
      <w:r w:rsidRPr="00E94657">
        <w:rPr>
          <w:rFonts w:asciiTheme="minorHAnsi" w:hAnsiTheme="minorHAnsi" w:cstheme="minorHAnsi"/>
          <w:u w:val="single"/>
        </w:rPr>
        <w:t xml:space="preserve">its participants are able to engage in debates where they are able to </w:t>
      </w:r>
      <w:r w:rsidRPr="00525313">
        <w:rPr>
          <w:rFonts w:asciiTheme="minorHAnsi" w:hAnsiTheme="minorHAnsi" w:cstheme="minorHAnsi"/>
          <w:u w:val="single"/>
        </w:rPr>
        <w:t>distance</w:t>
      </w:r>
      <w:r w:rsidRPr="00E94657">
        <w:rPr>
          <w:rFonts w:asciiTheme="minorHAnsi" w:hAnsiTheme="minorHAnsi" w:cstheme="minorHAnsi"/>
          <w:u w:val="single"/>
        </w:rPr>
        <w:t xml:space="preserve"> </w:t>
      </w:r>
      <w:r w:rsidRPr="00525313">
        <w:rPr>
          <w:rFonts w:asciiTheme="minorHAnsi" w:hAnsiTheme="minorHAnsi" w:cstheme="minorHAnsi"/>
          <w:u w:val="single"/>
        </w:rPr>
        <w:t>themselves from the</w:t>
      </w:r>
      <w:r w:rsidRPr="00E94657">
        <w:rPr>
          <w:rFonts w:asciiTheme="minorHAnsi" w:hAnsiTheme="minorHAnsi" w:cstheme="minorHAnsi"/>
          <w:u w:val="single"/>
        </w:rPr>
        <w:t xml:space="preserve"> events that are the </w:t>
      </w:r>
      <w:r w:rsidRPr="00525313">
        <w:rPr>
          <w:rFonts w:asciiTheme="minorHAnsi" w:hAnsiTheme="minorHAnsi" w:cstheme="minorHAnsi"/>
          <w:u w:val="single"/>
        </w:rPr>
        <w:t>subjects</w:t>
      </w:r>
      <w:r w:rsidRPr="00E94657">
        <w:rPr>
          <w:rFonts w:asciiTheme="minorHAnsi" w:hAnsiTheme="minorHAnsi" w:cstheme="minorHAnsi"/>
          <w:u w:val="single"/>
        </w:rPr>
        <w:t xml:space="preserve"> of debates</w:t>
      </w:r>
      <w:r w:rsidRPr="00E94657">
        <w:rPr>
          <w:rFonts w:asciiTheme="minorHAnsi" w:hAnsiTheme="minorHAnsi" w:cstheme="minorHAnsi"/>
          <w:sz w:val="16"/>
        </w:rPr>
        <w:t xml:space="preserve">. </w:t>
      </w:r>
      <w:r w:rsidRPr="00E94657">
        <w:rPr>
          <w:rFonts w:asciiTheme="minorHAnsi" w:hAnsiTheme="minorHAnsi" w:cstheme="minorHAnsi"/>
          <w:highlight w:val="cyan"/>
          <w:u w:val="single"/>
        </w:rPr>
        <w:t>Debaters</w:t>
      </w:r>
      <w:r w:rsidRPr="00E94657">
        <w:rPr>
          <w:rFonts w:asciiTheme="minorHAnsi" w:hAnsiTheme="minorHAnsi" w:cstheme="minorHAnsi"/>
          <w:sz w:val="16"/>
        </w:rPr>
        <w:t xml:space="preserve"> can </w:t>
      </w:r>
      <w:r w:rsidRPr="00525313">
        <w:rPr>
          <w:rFonts w:asciiTheme="minorHAnsi" w:hAnsiTheme="minorHAnsi" w:cstheme="minorHAnsi"/>
          <w:highlight w:val="cyan"/>
          <w:u w:val="single"/>
        </w:rPr>
        <w:t>throw</w:t>
      </w:r>
      <w:r w:rsidRPr="00525313">
        <w:rPr>
          <w:rFonts w:asciiTheme="minorHAnsi" w:hAnsiTheme="minorHAnsi" w:cstheme="minorHAnsi"/>
          <w:u w:val="single"/>
        </w:rPr>
        <w:t xml:space="preserve"> </w:t>
      </w:r>
      <w:r w:rsidRPr="00525313">
        <w:rPr>
          <w:rFonts w:asciiTheme="minorHAnsi" w:hAnsiTheme="minorHAnsi" w:cstheme="minorHAnsi"/>
          <w:highlight w:val="cyan"/>
          <w:u w:val="single"/>
        </w:rPr>
        <w:t xml:space="preserve">around terms </w:t>
      </w:r>
      <w:r w:rsidRPr="00E94657">
        <w:rPr>
          <w:rFonts w:asciiTheme="minorHAnsi" w:hAnsiTheme="minorHAnsi" w:cstheme="minorHAnsi"/>
          <w:highlight w:val="cyan"/>
          <w:u w:val="single"/>
        </w:rPr>
        <w:t>like</w:t>
      </w:r>
      <w:r w:rsidRPr="00E94657">
        <w:rPr>
          <w:rFonts w:asciiTheme="minorHAnsi" w:hAnsiTheme="minorHAnsi" w:cstheme="minorHAnsi"/>
          <w:u w:val="single"/>
        </w:rPr>
        <w:t xml:space="preserve"> torture, </w:t>
      </w:r>
      <w:r w:rsidRPr="00E94657">
        <w:rPr>
          <w:rFonts w:asciiTheme="minorHAnsi" w:hAnsiTheme="minorHAnsi" w:cstheme="minorHAnsi"/>
          <w:highlight w:val="cyan"/>
          <w:u w:val="single"/>
        </w:rPr>
        <w:t>terrorism</w:t>
      </w:r>
      <w:r w:rsidRPr="00E94657">
        <w:rPr>
          <w:rFonts w:asciiTheme="minorHAnsi" w:hAnsiTheme="minorHAnsi" w:cstheme="minorHAnsi"/>
          <w:u w:val="single"/>
        </w:rPr>
        <w:t xml:space="preserve">, genocide </w:t>
      </w:r>
      <w:r w:rsidRPr="00E94657">
        <w:rPr>
          <w:rFonts w:asciiTheme="minorHAnsi" w:hAnsiTheme="minorHAnsi" w:cstheme="minorHAnsi"/>
          <w:highlight w:val="cyan"/>
          <w:u w:val="single"/>
        </w:rPr>
        <w:t>and nuclear war without blinking</w:t>
      </w:r>
      <w:r w:rsidRPr="00E94657">
        <w:rPr>
          <w:rFonts w:asciiTheme="minorHAnsi" w:hAnsiTheme="minorHAnsi" w:cstheme="minorHAnsi"/>
          <w:sz w:val="16"/>
        </w:rPr>
        <w:t xml:space="preserve">. </w:t>
      </w:r>
      <w:r w:rsidRPr="00E94657">
        <w:rPr>
          <w:rFonts w:asciiTheme="minorHAnsi" w:hAnsiTheme="minorHAnsi" w:cstheme="minorHAnsi"/>
          <w:highlight w:val="cyan"/>
          <w:u w:val="single"/>
        </w:rPr>
        <w:t>Debate simulations</w:t>
      </w:r>
      <w:r w:rsidRPr="00E94657">
        <w:rPr>
          <w:rFonts w:asciiTheme="minorHAnsi" w:hAnsiTheme="minorHAnsi" w:cstheme="minorHAnsi"/>
          <w:u w:val="single"/>
        </w:rPr>
        <w:t xml:space="preserve"> can only serve to </w:t>
      </w:r>
      <w:r w:rsidRPr="00E94657">
        <w:rPr>
          <w:rFonts w:asciiTheme="minorHAnsi" w:hAnsiTheme="minorHAnsi" w:cstheme="minorHAnsi"/>
          <w:highlight w:val="cyan"/>
          <w:u w:val="single"/>
        </w:rPr>
        <w:t>distance the debaters from real world</w:t>
      </w:r>
      <w:r w:rsidRPr="00E94657">
        <w:rPr>
          <w:rFonts w:asciiTheme="minorHAnsi" w:hAnsiTheme="minorHAnsi" w:cstheme="minorHAnsi"/>
          <w:sz w:val="16"/>
        </w:rPr>
        <w:t xml:space="preserve"> participation in the political contexts they debate about. As William Shanahan remarks: …</w:t>
      </w:r>
      <w:r w:rsidRPr="00E94657">
        <w:rPr>
          <w:rFonts w:asciiTheme="minorHAnsi" w:hAnsiTheme="minorHAnsi" w:cstheme="minorHAnsi"/>
          <w:u w:val="single"/>
        </w:rPr>
        <w:t>the topic established a relationship through interpellation that inhered irrespective of what the particular political affinities of the debaters were</w:t>
      </w:r>
      <w:r w:rsidRPr="00E94657">
        <w:rPr>
          <w:rFonts w:asciiTheme="minorHAnsi" w:hAnsiTheme="minorHAnsi" w:cstheme="minorHAnsi"/>
          <w:sz w:val="16"/>
        </w:rPr>
        <w:t xml:space="preserve">. The relationship was both political and ethical, and needed to be debated as such. </w:t>
      </w:r>
      <w:r w:rsidRPr="00E94657">
        <w:rPr>
          <w:rFonts w:asciiTheme="minorHAnsi" w:hAnsiTheme="minorHAnsi" w:cstheme="minorHAnsi"/>
          <w:u w:val="single"/>
        </w:rPr>
        <w:t>When we</w:t>
      </w:r>
      <w:r w:rsidRPr="00E94657">
        <w:rPr>
          <w:rFonts w:asciiTheme="minorHAnsi" w:hAnsiTheme="minorHAnsi" w:cstheme="minorHAnsi"/>
          <w:sz w:val="16"/>
        </w:rPr>
        <w:t xml:space="preserve"> blithely </w:t>
      </w:r>
      <w:r w:rsidRPr="00E94657">
        <w:rPr>
          <w:rFonts w:asciiTheme="minorHAnsi" w:hAnsiTheme="minorHAnsi" w:cstheme="minorHAnsi"/>
          <w:u w:val="single"/>
        </w:rPr>
        <w:t>call for</w:t>
      </w:r>
      <w:r w:rsidRPr="00E94657">
        <w:rPr>
          <w:rFonts w:asciiTheme="minorHAnsi" w:hAnsiTheme="minorHAnsi" w:cstheme="minorHAnsi"/>
          <w:sz w:val="16"/>
        </w:rPr>
        <w:t xml:space="preserve"> United States Federal Government </w:t>
      </w:r>
      <w:r w:rsidRPr="00E94657">
        <w:rPr>
          <w:rFonts w:asciiTheme="minorHAnsi" w:hAnsiTheme="minorHAnsi" w:cstheme="minorHAnsi"/>
          <w:u w:val="single"/>
        </w:rPr>
        <w:t>policymaking, we are not immune to the colonialist legacy that establishes our place</w:t>
      </w:r>
      <w:r w:rsidRPr="00E94657">
        <w:rPr>
          <w:rFonts w:asciiTheme="minorHAnsi" w:hAnsiTheme="minorHAnsi" w:cstheme="minorHAnsi"/>
          <w:sz w:val="16"/>
        </w:rPr>
        <w:t xml:space="preserve"> on this continent. </w:t>
      </w:r>
      <w:r w:rsidRPr="00E94657">
        <w:rPr>
          <w:rFonts w:asciiTheme="minorHAnsi" w:hAnsiTheme="minorHAnsi" w:cstheme="minorHAnsi"/>
          <w:u w:val="single"/>
        </w:rPr>
        <w:t>We cannot wish away the horrific atrocities perpetrated everyday</w:t>
      </w:r>
      <w:r w:rsidRPr="00E94657">
        <w:rPr>
          <w:rFonts w:asciiTheme="minorHAnsi" w:hAnsiTheme="minorHAnsi" w:cstheme="minorHAnsi"/>
          <w:sz w:val="16"/>
        </w:rPr>
        <w:t xml:space="preserve"> in our name simply by refusing to acknowledge these implications” (emphasis in original). 116 </w:t>
      </w:r>
      <w:r w:rsidRPr="00525313">
        <w:rPr>
          <w:rFonts w:asciiTheme="minorHAnsi" w:hAnsiTheme="minorHAnsi" w:cstheme="minorHAnsi"/>
          <w:highlight w:val="cyan"/>
          <w:u w:val="single"/>
        </w:rPr>
        <w:t>The</w:t>
      </w:r>
      <w:r w:rsidRPr="00E94657">
        <w:rPr>
          <w:rFonts w:asciiTheme="minorHAnsi" w:hAnsiTheme="minorHAnsi" w:cstheme="minorHAnsi"/>
          <w:u w:val="single"/>
        </w:rPr>
        <w:t xml:space="preserve"> “objective” </w:t>
      </w:r>
      <w:r w:rsidRPr="00525313">
        <w:rPr>
          <w:rFonts w:asciiTheme="minorHAnsi" w:hAnsiTheme="minorHAnsi" w:cstheme="minorHAnsi"/>
          <w:highlight w:val="cyan"/>
          <w:u w:val="single"/>
        </w:rPr>
        <w:t>stance</w:t>
      </w:r>
      <w:r w:rsidRPr="00525313">
        <w:rPr>
          <w:rFonts w:asciiTheme="minorHAnsi" w:hAnsiTheme="minorHAnsi" w:cstheme="minorHAnsi"/>
          <w:u w:val="single"/>
        </w:rPr>
        <w:t xml:space="preserve"> of the policymaker </w:t>
      </w:r>
      <w:r w:rsidRPr="00E94657">
        <w:rPr>
          <w:rFonts w:asciiTheme="minorHAnsi" w:hAnsiTheme="minorHAnsi" w:cstheme="minorHAnsi"/>
          <w:highlight w:val="cyan"/>
          <w:u w:val="single"/>
        </w:rPr>
        <w:t>is an</w:t>
      </w:r>
      <w:r w:rsidRPr="00E94657">
        <w:rPr>
          <w:rFonts w:asciiTheme="minorHAnsi" w:hAnsiTheme="minorHAnsi" w:cstheme="minorHAnsi"/>
          <w:u w:val="single"/>
        </w:rPr>
        <w:t xml:space="preserve"> impersonal or </w:t>
      </w:r>
      <w:r w:rsidRPr="00E94657">
        <w:rPr>
          <w:rFonts w:asciiTheme="minorHAnsi" w:hAnsiTheme="minorHAnsi" w:cstheme="minorHAnsi"/>
          <w:highlight w:val="cyan"/>
          <w:u w:val="single"/>
        </w:rPr>
        <w:t>imperialist persona</w:t>
      </w:r>
      <w:r w:rsidRPr="00E94657">
        <w:rPr>
          <w:rFonts w:asciiTheme="minorHAnsi" w:hAnsiTheme="minorHAnsi" w:cstheme="minorHAnsi"/>
          <w:sz w:val="16"/>
        </w:rPr>
        <w:t xml:space="preserve">. </w:t>
      </w:r>
      <w:r w:rsidRPr="00E94657">
        <w:rPr>
          <w:rFonts w:asciiTheme="minorHAnsi" w:hAnsiTheme="minorHAnsi" w:cstheme="minorHAnsi"/>
          <w:u w:val="single"/>
        </w:rPr>
        <w:t xml:space="preserve">The policymaker </w:t>
      </w:r>
      <w:r w:rsidRPr="00E94657">
        <w:rPr>
          <w:rFonts w:asciiTheme="minorHAnsi" w:hAnsiTheme="minorHAnsi" w:cstheme="minorHAnsi"/>
          <w:highlight w:val="cyan"/>
          <w:u w:val="single"/>
        </w:rPr>
        <w:t>relies upon “acceptable” forms of evidence</w:t>
      </w:r>
      <w:r w:rsidRPr="00E94657">
        <w:rPr>
          <w:rFonts w:asciiTheme="minorHAnsi" w:hAnsiTheme="minorHAnsi" w:cstheme="minorHAnsi"/>
          <w:u w:val="single"/>
        </w:rPr>
        <w:t>, engaging in logical discussion, producing rational thoughts</w:t>
      </w:r>
      <w:r w:rsidRPr="00E94657">
        <w:rPr>
          <w:rFonts w:asciiTheme="minorHAnsi" w:hAnsiTheme="minorHAnsi" w:cstheme="minorHAnsi"/>
          <w:sz w:val="16"/>
        </w:rPr>
        <w:t xml:space="preserve">. As Shanahan, and the Louisville debaters’ note, </w:t>
      </w:r>
      <w:r w:rsidRPr="00E94657">
        <w:rPr>
          <w:rFonts w:asciiTheme="minorHAnsi" w:hAnsiTheme="minorHAnsi" w:cstheme="minorHAnsi"/>
          <w:u w:val="single"/>
        </w:rPr>
        <w:t xml:space="preserve">such a stance is </w:t>
      </w:r>
      <w:r w:rsidRPr="00E94657">
        <w:rPr>
          <w:rFonts w:asciiTheme="minorHAnsi" w:hAnsiTheme="minorHAnsi" w:cstheme="minorHAnsi"/>
          <w:highlight w:val="cyan"/>
          <w:u w:val="single"/>
        </w:rPr>
        <w:t>integrally linked to</w:t>
      </w:r>
      <w:r w:rsidRPr="00E94657">
        <w:rPr>
          <w:rFonts w:asciiTheme="minorHAnsi" w:hAnsiTheme="minorHAnsi" w:cstheme="minorHAnsi"/>
          <w:u w:val="single"/>
        </w:rPr>
        <w:t xml:space="preserve"> the</w:t>
      </w:r>
      <w:r w:rsidRPr="00E94657">
        <w:rPr>
          <w:rFonts w:asciiTheme="minorHAnsi" w:hAnsiTheme="minorHAnsi" w:cstheme="minorHAnsi"/>
          <w:sz w:val="16"/>
        </w:rPr>
        <w:t xml:space="preserve"> normative, historical and contemporary </w:t>
      </w:r>
      <w:r w:rsidRPr="00E94657">
        <w:rPr>
          <w:rFonts w:asciiTheme="minorHAnsi" w:hAnsiTheme="minorHAnsi" w:cstheme="minorHAnsi"/>
          <w:highlight w:val="cyan"/>
          <w:u w:val="single"/>
        </w:rPr>
        <w:t>practices of power that produce</w:t>
      </w:r>
      <w:r w:rsidRPr="00E94657">
        <w:rPr>
          <w:rFonts w:asciiTheme="minorHAnsi" w:hAnsiTheme="minorHAnsi" w:cstheme="minorHAnsi"/>
          <w:u w:val="single"/>
        </w:rPr>
        <w:t xml:space="preserve"> and maintain varying </w:t>
      </w:r>
      <w:r w:rsidRPr="00E94657">
        <w:rPr>
          <w:rFonts w:asciiTheme="minorHAnsi" w:hAnsiTheme="minorHAnsi" w:cstheme="minorHAnsi"/>
          <w:highlight w:val="cyan"/>
          <w:u w:val="single"/>
        </w:rPr>
        <w:t>networks of oppression</w:t>
      </w:r>
      <w:r w:rsidRPr="00E94657">
        <w:rPr>
          <w:rFonts w:asciiTheme="minorHAnsi" w:hAnsiTheme="minorHAnsi" w:cstheme="minorHAnsi"/>
          <w:sz w:val="16"/>
        </w:rPr>
        <w:t xml:space="preserve">. In other words, </w:t>
      </w:r>
      <w:r w:rsidRPr="00E94657">
        <w:rPr>
          <w:rFonts w:asciiTheme="minorHAnsi" w:hAnsiTheme="minorHAnsi" w:cstheme="minorHAnsi"/>
          <w:highlight w:val="cyan"/>
          <w:u w:val="single"/>
        </w:rPr>
        <w:t>the discursive practices of policyoriented debate are developed</w:t>
      </w:r>
      <w:r w:rsidRPr="00E94657">
        <w:rPr>
          <w:rFonts w:asciiTheme="minorHAnsi" w:hAnsiTheme="minorHAnsi" w:cstheme="minorHAnsi"/>
          <w:u w:val="single"/>
        </w:rPr>
        <w:t xml:space="preserve"> within, </w:t>
      </w:r>
      <w:r w:rsidRPr="00E94657">
        <w:rPr>
          <w:rFonts w:asciiTheme="minorHAnsi" w:hAnsiTheme="minorHAnsi" w:cstheme="minorHAnsi"/>
          <w:highlight w:val="cyan"/>
          <w:u w:val="single"/>
        </w:rPr>
        <w:t>through</w:t>
      </w:r>
      <w:r w:rsidRPr="00E94657">
        <w:rPr>
          <w:rFonts w:asciiTheme="minorHAnsi" w:hAnsiTheme="minorHAnsi" w:cstheme="minorHAnsi"/>
          <w:u w:val="single"/>
        </w:rPr>
        <w:t xml:space="preserve"> and from systems of </w:t>
      </w:r>
      <w:r w:rsidRPr="00E94657">
        <w:rPr>
          <w:rFonts w:asciiTheme="minorHAnsi" w:hAnsiTheme="minorHAnsi" w:cstheme="minorHAnsi"/>
          <w:highlight w:val="cyan"/>
          <w:u w:val="single"/>
        </w:rPr>
        <w:t>power and privilege</w:t>
      </w:r>
      <w:r w:rsidRPr="00E94657">
        <w:rPr>
          <w:rFonts w:asciiTheme="minorHAnsi" w:hAnsiTheme="minorHAnsi" w:cstheme="minorHAnsi"/>
          <w:sz w:val="16"/>
        </w:rPr>
        <w:t xml:space="preserve">. Thus, </w:t>
      </w:r>
      <w:r w:rsidRPr="00E94657">
        <w:rPr>
          <w:rFonts w:asciiTheme="minorHAnsi" w:hAnsiTheme="minorHAnsi" w:cstheme="minorHAnsi"/>
          <w:u w:val="single"/>
        </w:rPr>
        <w:t xml:space="preserve">these practices are </w:t>
      </w:r>
      <w:r w:rsidRPr="00E94657">
        <w:rPr>
          <w:rFonts w:asciiTheme="minorHAnsi" w:hAnsiTheme="minorHAnsi" w:cstheme="minorHAnsi"/>
          <w:highlight w:val="cyan"/>
          <w:u w:val="single"/>
        </w:rPr>
        <w:t>critically implicated in the maintenance of hegemony</w:t>
      </w:r>
      <w:r w:rsidRPr="00E94657">
        <w:rPr>
          <w:rFonts w:asciiTheme="minorHAnsi" w:hAnsiTheme="minorHAnsi" w:cstheme="minorHAnsi"/>
          <w:sz w:val="16"/>
        </w:rPr>
        <w:t xml:space="preserve">. So, </w:t>
      </w:r>
      <w:r w:rsidRPr="00E94657">
        <w:rPr>
          <w:rFonts w:asciiTheme="minorHAnsi" w:hAnsiTheme="minorHAnsi" w:cstheme="minorHAnsi"/>
          <w:u w:val="single"/>
        </w:rPr>
        <w:t>rather than seeing themselves as government or state actors</w:t>
      </w:r>
      <w:r w:rsidRPr="00E94657">
        <w:rPr>
          <w:rFonts w:asciiTheme="minorHAnsi" w:hAnsiTheme="minorHAnsi" w:cstheme="minorHAnsi"/>
          <w:sz w:val="16"/>
        </w:rPr>
        <w:t xml:space="preserve">, Jones and Green </w:t>
      </w:r>
      <w:r w:rsidRPr="00E94657">
        <w:rPr>
          <w:rFonts w:asciiTheme="minorHAnsi" w:hAnsiTheme="minorHAnsi" w:cstheme="minorHAnsi"/>
          <w:u w:val="single"/>
        </w:rPr>
        <w:t>choose to perform themselves in debate</w:t>
      </w:r>
      <w:r w:rsidRPr="00E94657">
        <w:rPr>
          <w:rFonts w:asciiTheme="minorHAnsi" w:hAnsiTheme="minorHAnsi" w:cstheme="minorHAnsi"/>
          <w:sz w:val="16"/>
        </w:rPr>
        <w:t xml:space="preserve">, </w:t>
      </w:r>
      <w:r w:rsidRPr="00E94657">
        <w:rPr>
          <w:rFonts w:asciiTheme="minorHAnsi" w:hAnsiTheme="minorHAnsi" w:cstheme="minorHAnsi"/>
          <w:u w:val="single"/>
        </w:rPr>
        <w:t>violating the more “objective” stance of the “policymaker” and require their opponents to do the same.</w:t>
      </w:r>
    </w:p>
    <w:p w14:paraId="63AA6169" w14:textId="77777777" w:rsidR="005B513B" w:rsidRPr="00E94657" w:rsidRDefault="005B513B" w:rsidP="005B513B">
      <w:pPr>
        <w:pStyle w:val="Heading4"/>
        <w:rPr>
          <w:rFonts w:asciiTheme="minorHAnsi" w:hAnsiTheme="minorHAnsi" w:cstheme="minorHAnsi"/>
        </w:rPr>
      </w:pPr>
      <w:r>
        <w:rPr>
          <w:rFonts w:asciiTheme="minorHAnsi" w:hAnsiTheme="minorHAnsi" w:cstheme="minorHAnsi"/>
        </w:rPr>
        <w:lastRenderedPageBreak/>
        <w:t>Connecting debate to critical engagement with the topic promotes activism and protest against unjust structures.</w:t>
      </w:r>
    </w:p>
    <w:p w14:paraId="1A67F827" w14:textId="77777777" w:rsidR="005B513B" w:rsidRDefault="005B513B" w:rsidP="005B513B">
      <w:pPr>
        <w:rPr>
          <w:rFonts w:asciiTheme="minorHAnsi" w:hAnsiTheme="minorHAnsi" w:cstheme="minorHAnsi"/>
        </w:rPr>
      </w:pPr>
      <w:r>
        <w:rPr>
          <w:rStyle w:val="Style13ptBold"/>
          <w:rFonts w:asciiTheme="minorHAnsi" w:hAnsiTheme="minorHAnsi" w:cstheme="minorHAnsi"/>
        </w:rPr>
        <w:t>Giroux 16</w:t>
      </w:r>
      <w:r>
        <w:rPr>
          <w:rFonts w:asciiTheme="minorHAnsi" w:hAnsiTheme="minorHAnsi" w:cstheme="minorHAnsi"/>
        </w:rPr>
        <w:t xml:space="preserve"> </w:t>
      </w:r>
      <w:r w:rsidRPr="00E94657">
        <w:rPr>
          <w:rFonts w:asciiTheme="minorHAnsi" w:hAnsiTheme="minorHAnsi" w:cstheme="minorHAnsi"/>
        </w:rPr>
        <w:t xml:space="preserve">[Henry A. Giroux, McMaster University Chair for Scholarship in the Public Interest @ McMaster University, Ph.D. from Carnegie-Mellon, former professor of education at Boston University, professor of education and renowned scholar in residence at Miami University in Oxford, Ohio, Waterbury Chair Professorship at Penn State University  (“Writing the Public Good Back into Education: Reclaiming the Role of the Public Intellectual,” Ch 1, pg 3-28, </w:t>
      </w:r>
      <w:hyperlink r:id="rId63" w:history="1">
        <w:r w:rsidRPr="00E94657">
          <w:rPr>
            <w:rStyle w:val="Hyperlink"/>
            <w:rFonts w:asciiTheme="minorHAnsi" w:hAnsiTheme="minorHAnsi" w:cstheme="minorHAnsi"/>
            <w:color w:val="000000"/>
            <w:u w:val="single"/>
          </w:rPr>
          <w:t>http://link.springer.com/chapter/10.1007%2F978-1-137-58162-4_1</w:t>
        </w:r>
      </w:hyperlink>
      <w:r w:rsidRPr="00E94657">
        <w:rPr>
          <w:rFonts w:asciiTheme="minorHAnsi" w:hAnsiTheme="minorHAnsi" w:cstheme="minorHAnsi"/>
        </w:rPr>
        <w:t>, Accessed 9/14/17)]/ lm</w:t>
      </w:r>
    </w:p>
    <w:p w14:paraId="21A79F13" w14:textId="77777777" w:rsidR="005B513B" w:rsidRDefault="005B513B" w:rsidP="005B513B">
      <w:pPr>
        <w:rPr>
          <w:rFonts w:asciiTheme="minorHAnsi" w:hAnsiTheme="minorHAnsi" w:cstheme="minorHAnsi"/>
          <w:sz w:val="16"/>
        </w:rPr>
      </w:pPr>
      <w:r>
        <w:rPr>
          <w:rFonts w:asciiTheme="minorHAnsi" w:hAnsiTheme="minorHAnsi" w:cstheme="minorHAnsi"/>
          <w:sz w:val="16"/>
        </w:rPr>
        <w:t>Conclusion</w:t>
      </w:r>
    </w:p>
    <w:p w14:paraId="368E6A81" w14:textId="77777777" w:rsidR="005B513B" w:rsidRPr="00E00615" w:rsidRDefault="005B513B" w:rsidP="005B513B">
      <w:pPr>
        <w:rPr>
          <w:rFonts w:asciiTheme="minorHAnsi" w:hAnsiTheme="minorHAnsi" w:cstheme="minorHAnsi"/>
          <w:sz w:val="16"/>
        </w:rPr>
      </w:pPr>
      <w:r>
        <w:rPr>
          <w:rFonts w:asciiTheme="minorHAnsi" w:hAnsiTheme="minorHAnsi" w:cstheme="minorHAnsi"/>
          <w:sz w:val="16"/>
        </w:rPr>
        <w:t xml:space="preserve">In conclusion, I want to return  to my early reference to the global struggles being waged by many young people. I believe that </w:t>
      </w:r>
      <w:r>
        <w:rPr>
          <w:rFonts w:asciiTheme="minorHAnsi" w:hAnsiTheme="minorHAnsi" w:cstheme="minorHAnsi"/>
          <w:u w:val="single"/>
        </w:rPr>
        <w:t>while it has become more difficult to imagine a democratic future</w:t>
      </w:r>
      <w:r>
        <w:rPr>
          <w:rFonts w:asciiTheme="minorHAnsi" w:hAnsiTheme="minorHAnsi" w:cstheme="minorHAnsi"/>
          <w:sz w:val="16"/>
        </w:rPr>
        <w:t xml:space="preserve">, we have entered a period in which poor minority youth, </w:t>
      </w:r>
      <w:r>
        <w:rPr>
          <w:rFonts w:asciiTheme="minorHAnsi" w:hAnsiTheme="minorHAnsi" w:cstheme="minorHAnsi"/>
          <w:highlight w:val="cyan"/>
          <w:u w:val="single"/>
        </w:rPr>
        <w:t>students</w:t>
      </w:r>
      <w:r>
        <w:rPr>
          <w:rFonts w:asciiTheme="minorHAnsi" w:hAnsiTheme="minorHAnsi" w:cstheme="minorHAnsi"/>
          <w:sz w:val="16"/>
        </w:rPr>
        <w:t xml:space="preserve">, </w:t>
      </w:r>
      <w:r>
        <w:rPr>
          <w:rFonts w:asciiTheme="minorHAnsi" w:hAnsiTheme="minorHAnsi" w:cstheme="minorHAnsi"/>
          <w:u w:val="single"/>
        </w:rPr>
        <w:t>and</w:t>
      </w:r>
      <w:r>
        <w:rPr>
          <w:rFonts w:asciiTheme="minorHAnsi" w:hAnsiTheme="minorHAnsi" w:cstheme="minorHAnsi"/>
          <w:sz w:val="16"/>
        </w:rPr>
        <w:t xml:space="preserve"> other disenfranchised </w:t>
      </w:r>
      <w:r>
        <w:rPr>
          <w:rFonts w:asciiTheme="minorHAnsi" w:hAnsiTheme="minorHAnsi" w:cstheme="minorHAnsi"/>
          <w:u w:val="single"/>
        </w:rPr>
        <w:t xml:space="preserve">young people </w:t>
      </w:r>
      <w:r>
        <w:rPr>
          <w:rFonts w:asciiTheme="minorHAnsi" w:hAnsiTheme="minorHAnsi" w:cstheme="minorHAnsi"/>
          <w:highlight w:val="cyan"/>
          <w:u w:val="single"/>
        </w:rPr>
        <w:t>all over the world are protesting</w:t>
      </w:r>
      <w:r>
        <w:rPr>
          <w:rFonts w:asciiTheme="minorHAnsi" w:hAnsiTheme="minorHAnsi" w:cstheme="minorHAnsi"/>
          <w:u w:val="single"/>
        </w:rPr>
        <w:t xml:space="preserve"> against</w:t>
      </w:r>
      <w:r>
        <w:rPr>
          <w:rFonts w:asciiTheme="minorHAnsi" w:hAnsiTheme="minorHAnsi" w:cstheme="minorHAnsi"/>
          <w:sz w:val="16"/>
        </w:rPr>
        <w:t xml:space="preserve"> a range of policies imposed under </w:t>
      </w:r>
      <w:r>
        <w:rPr>
          <w:rFonts w:asciiTheme="minorHAnsi" w:hAnsiTheme="minorHAnsi" w:cstheme="minorHAnsi"/>
          <w:u w:val="single"/>
        </w:rPr>
        <w:t xml:space="preserve">regimes of </w:t>
      </w:r>
      <w:r>
        <w:rPr>
          <w:rFonts w:asciiTheme="minorHAnsi" w:hAnsiTheme="minorHAnsi" w:cstheme="minorHAnsi"/>
          <w:highlight w:val="cyan"/>
          <w:u w:val="single"/>
        </w:rPr>
        <w:t>neoliberalism</w:t>
      </w:r>
      <w:r>
        <w:rPr>
          <w:rFonts w:asciiTheme="minorHAnsi" w:hAnsiTheme="minorHAnsi" w:cstheme="minorHAnsi"/>
          <w:u w:val="single"/>
        </w:rPr>
        <w:t>,</w:t>
      </w:r>
      <w:r>
        <w:rPr>
          <w:rFonts w:asciiTheme="minorHAnsi" w:hAnsiTheme="minorHAnsi" w:cstheme="minorHAnsi"/>
          <w:sz w:val="16"/>
        </w:rPr>
        <w:t xml:space="preserve"> extending from state terrorism and the abolishing of civil liberties to the destruction of the planet and a range of punishing austerity measures. </w:t>
      </w:r>
      <w:r>
        <w:rPr>
          <w:rFonts w:asciiTheme="minorHAnsi" w:hAnsiTheme="minorHAnsi" w:cstheme="minorHAnsi"/>
          <w:u w:val="single"/>
        </w:rPr>
        <w:t>Police violence</w:t>
      </w:r>
      <w:r>
        <w:rPr>
          <w:rFonts w:asciiTheme="minorHAnsi" w:hAnsiTheme="minorHAnsi" w:cstheme="minorHAnsi"/>
          <w:sz w:val="16"/>
        </w:rPr>
        <w:t xml:space="preserve"> in Ferguson and Baltimore </w:t>
      </w:r>
      <w:r>
        <w:rPr>
          <w:rFonts w:asciiTheme="minorHAnsi" w:hAnsiTheme="minorHAnsi" w:cstheme="minorHAnsi"/>
          <w:u w:val="single"/>
        </w:rPr>
        <w:t>has mobilized a range of groups that view such violence as endemic to the system and far from simply the consequence of a few bad apples</w:t>
      </w:r>
      <w:r>
        <w:rPr>
          <w:rFonts w:asciiTheme="minorHAnsi" w:hAnsiTheme="minorHAnsi" w:cstheme="minorHAnsi"/>
          <w:sz w:val="16"/>
        </w:rPr>
        <w:t xml:space="preserve">. In Greece, Spain, and Italy </w:t>
      </w:r>
      <w:r>
        <w:rPr>
          <w:rFonts w:asciiTheme="minorHAnsi" w:hAnsiTheme="minorHAnsi" w:cstheme="minorHAnsi"/>
          <w:u w:val="single"/>
        </w:rPr>
        <w:t xml:space="preserve">social </w:t>
      </w:r>
      <w:r>
        <w:rPr>
          <w:rFonts w:asciiTheme="minorHAnsi" w:hAnsiTheme="minorHAnsi" w:cstheme="minorHAnsi"/>
          <w:highlight w:val="cyan"/>
          <w:u w:val="single"/>
        </w:rPr>
        <w:t>movements are gaining momentum</w:t>
      </w:r>
      <w:r>
        <w:rPr>
          <w:rFonts w:asciiTheme="minorHAnsi" w:hAnsiTheme="minorHAnsi" w:cstheme="minorHAnsi"/>
          <w:u w:val="single"/>
        </w:rPr>
        <w:t xml:space="preserve"> fighting against the defunding or elimination of social services and the ongoing privatization of public goods</w:t>
      </w:r>
      <w:r>
        <w:rPr>
          <w:rFonts w:asciiTheme="minorHAnsi" w:hAnsiTheme="minorHAnsi" w:cstheme="minorHAnsi"/>
          <w:sz w:val="16"/>
        </w:rPr>
        <w:t xml:space="preserve">. </w:t>
      </w:r>
      <w:r>
        <w:rPr>
          <w:rFonts w:asciiTheme="minorHAnsi" w:hAnsiTheme="minorHAnsi" w:cstheme="minorHAnsi"/>
          <w:u w:val="single"/>
        </w:rPr>
        <w:t>In Chile, the United States, Canada, and England students are taking a stand against the neoliberal war against higher education</w:t>
      </w:r>
      <w:r>
        <w:rPr>
          <w:rFonts w:asciiTheme="minorHAnsi" w:hAnsiTheme="minorHAnsi" w:cstheme="minorHAnsi"/>
          <w:sz w:val="16"/>
        </w:rPr>
        <w:t xml:space="preserve">. Refusing to remain voiceless and powerless in determining their future, these </w:t>
      </w:r>
      <w:r>
        <w:rPr>
          <w:rFonts w:asciiTheme="minorHAnsi" w:hAnsiTheme="minorHAnsi" w:cstheme="minorHAnsi"/>
          <w:u w:val="single"/>
        </w:rPr>
        <w:t>young people are organizing collectively</w:t>
      </w:r>
      <w:r>
        <w:rPr>
          <w:rFonts w:asciiTheme="minorHAnsi" w:hAnsiTheme="minorHAnsi" w:cstheme="minorHAnsi"/>
          <w:sz w:val="16"/>
        </w:rPr>
        <w:t xml:space="preserve"> in order </w:t>
      </w:r>
      <w:r>
        <w:rPr>
          <w:rFonts w:asciiTheme="minorHAnsi" w:hAnsiTheme="minorHAnsi" w:cstheme="minorHAnsi"/>
          <w:u w:val="single"/>
        </w:rPr>
        <w:t>to create the conditions for societies that refuse to view politics as an act of war and markets as the measure of democracy</w:t>
      </w:r>
      <w:r>
        <w:rPr>
          <w:rFonts w:asciiTheme="minorHAnsi" w:hAnsiTheme="minorHAnsi" w:cstheme="minorHAnsi"/>
          <w:sz w:val="16"/>
        </w:rPr>
        <w:t xml:space="preserve">. And while such struggles are full of contradictions and setbacks, </w:t>
      </w:r>
      <w:r>
        <w:rPr>
          <w:rFonts w:asciiTheme="minorHAnsi" w:hAnsiTheme="minorHAnsi" w:cstheme="minorHAnsi"/>
          <w:u w:val="single"/>
        </w:rPr>
        <w:t>they have opened up a new conversation about politics, poverty, inequality, class warfare, and ecological devastation</w:t>
      </w:r>
      <w:r>
        <w:rPr>
          <w:rFonts w:asciiTheme="minorHAnsi" w:hAnsiTheme="minorHAnsi" w:cstheme="minorHAnsi"/>
          <w:sz w:val="16"/>
        </w:rPr>
        <w:t xml:space="preserve">. These ongoing protests make clear that </w:t>
      </w:r>
      <w:r>
        <w:rPr>
          <w:rFonts w:asciiTheme="minorHAnsi" w:hAnsiTheme="minorHAnsi" w:cstheme="minorHAnsi"/>
          <w:highlight w:val="cyan"/>
          <w:u w:val="single"/>
        </w:rPr>
        <w:t>this is</w:t>
      </w:r>
      <w:r>
        <w:rPr>
          <w:rFonts w:asciiTheme="minorHAnsi" w:hAnsiTheme="minorHAnsi" w:cstheme="minorHAnsi"/>
          <w:u w:val="single"/>
        </w:rPr>
        <w:t xml:space="preserve"> not</w:t>
      </w:r>
      <w:r>
        <w:rPr>
          <w:rFonts w:asciiTheme="minorHAnsi" w:hAnsiTheme="minorHAnsi" w:cstheme="minorHAnsi"/>
          <w:sz w:val="16"/>
        </w:rPr>
        <w:t xml:space="preserve">—indeed, cannot be— </w:t>
      </w:r>
      <w:r>
        <w:rPr>
          <w:rFonts w:asciiTheme="minorHAnsi" w:hAnsiTheme="minorHAnsi" w:cstheme="minorHAnsi"/>
          <w:u w:val="single"/>
        </w:rPr>
        <w:t xml:space="preserve">only a short-term project for reform, but </w:t>
      </w:r>
      <w:r>
        <w:rPr>
          <w:rFonts w:asciiTheme="minorHAnsi" w:hAnsiTheme="minorHAnsi" w:cstheme="minorHAnsi"/>
          <w:highlight w:val="cyan"/>
          <w:u w:val="single"/>
        </w:rPr>
        <w:t>a political movement that needs to intensify</w:t>
      </w:r>
      <w:r>
        <w:rPr>
          <w:rFonts w:asciiTheme="minorHAnsi" w:hAnsiTheme="minorHAnsi" w:cstheme="minorHAnsi"/>
          <w:u w:val="single"/>
        </w:rPr>
        <w:t xml:space="preserve">, accompanied </w:t>
      </w:r>
      <w:r>
        <w:rPr>
          <w:rFonts w:asciiTheme="minorHAnsi" w:hAnsiTheme="minorHAnsi" w:cstheme="minorHAnsi"/>
          <w:highlight w:val="cyan"/>
          <w:u w:val="single"/>
        </w:rPr>
        <w:t>by the reclaiming of</w:t>
      </w:r>
      <w:r w:rsidRPr="00CC1209">
        <w:rPr>
          <w:rFonts w:asciiTheme="minorHAnsi" w:hAnsiTheme="minorHAnsi" w:cstheme="minorHAnsi"/>
          <w:u w:val="single"/>
        </w:rPr>
        <w:t xml:space="preserve"> </w:t>
      </w:r>
      <w:r>
        <w:rPr>
          <w:rFonts w:asciiTheme="minorHAnsi" w:hAnsiTheme="minorHAnsi" w:cstheme="minorHAnsi"/>
          <w:u w:val="single"/>
        </w:rPr>
        <w:t>public spaces</w:t>
      </w:r>
      <w:r>
        <w:rPr>
          <w:rFonts w:asciiTheme="minorHAnsi" w:hAnsiTheme="minorHAnsi" w:cstheme="minorHAnsi"/>
          <w:sz w:val="16"/>
        </w:rPr>
        <w:t xml:space="preserve">, the progressive use of digital technologies, </w:t>
      </w:r>
      <w:r>
        <w:rPr>
          <w:rFonts w:asciiTheme="minorHAnsi" w:hAnsiTheme="minorHAnsi" w:cstheme="minorHAnsi"/>
          <w:u w:val="single"/>
        </w:rPr>
        <w:t xml:space="preserve">the development of </w:t>
      </w:r>
      <w:r w:rsidRPr="006F434B">
        <w:rPr>
          <w:rFonts w:asciiTheme="minorHAnsi" w:hAnsiTheme="minorHAnsi" w:cstheme="minorHAnsi"/>
          <w:u w:val="single"/>
        </w:rPr>
        <w:t>public</w:t>
      </w:r>
      <w:r>
        <w:rPr>
          <w:rFonts w:asciiTheme="minorHAnsi" w:hAnsiTheme="minorHAnsi" w:cstheme="minorHAnsi"/>
          <w:u w:val="single"/>
        </w:rPr>
        <w:t xml:space="preserve"> spheres, the production of new modes of </w:t>
      </w:r>
      <w:r>
        <w:rPr>
          <w:rFonts w:asciiTheme="minorHAnsi" w:hAnsiTheme="minorHAnsi" w:cstheme="minorHAnsi"/>
          <w:highlight w:val="cyan"/>
          <w:u w:val="single"/>
        </w:rPr>
        <w:t>education</w:t>
      </w:r>
      <w:r>
        <w:rPr>
          <w:rFonts w:asciiTheme="minorHAnsi" w:hAnsiTheme="minorHAnsi" w:cstheme="minorHAnsi"/>
          <w:u w:val="single"/>
        </w:rPr>
        <w:t>, and the safeguarding of places where democratic expression, new identities, and collective hope can be nurtured and mobilized</w:t>
      </w:r>
      <w:r>
        <w:rPr>
          <w:rFonts w:asciiTheme="minorHAnsi" w:hAnsiTheme="minorHAnsi" w:cstheme="minorHAnsi"/>
          <w:sz w:val="16"/>
        </w:rPr>
        <w:t xml:space="preserve">. </w:t>
      </w:r>
      <w:r>
        <w:rPr>
          <w:rFonts w:asciiTheme="minorHAnsi" w:hAnsiTheme="minorHAnsi" w:cstheme="minorHAnsi"/>
          <w:u w:val="single"/>
        </w:rPr>
        <w:t xml:space="preserve">A formative culture must be put in place pedagogically and institutionally in </w:t>
      </w:r>
      <w:r>
        <w:rPr>
          <w:rFonts w:asciiTheme="minorHAnsi" w:hAnsiTheme="minorHAnsi" w:cstheme="minorHAnsi"/>
          <w:sz w:val="16"/>
        </w:rPr>
        <w:t>a variety of spheres</w:t>
      </w:r>
      <w:r>
        <w:rPr>
          <w:rFonts w:asciiTheme="minorHAnsi" w:hAnsiTheme="minorHAnsi" w:cstheme="minorHAnsi"/>
          <w:u w:val="single"/>
        </w:rPr>
        <w:t xml:space="preserve"> </w:t>
      </w:r>
      <w:r>
        <w:rPr>
          <w:rFonts w:asciiTheme="minorHAnsi" w:hAnsiTheme="minorHAnsi" w:cstheme="minorHAnsi"/>
          <w:sz w:val="16"/>
        </w:rPr>
        <w:t xml:space="preserve">extending from churches and public and higher </w:t>
      </w:r>
      <w:r>
        <w:rPr>
          <w:rFonts w:asciiTheme="minorHAnsi" w:hAnsiTheme="minorHAnsi" w:cstheme="minorHAnsi"/>
          <w:u w:val="single"/>
        </w:rPr>
        <w:t>education</w:t>
      </w:r>
      <w:r>
        <w:rPr>
          <w:rFonts w:asciiTheme="minorHAnsi" w:hAnsiTheme="minorHAnsi" w:cstheme="minorHAnsi"/>
          <w:sz w:val="16"/>
        </w:rPr>
        <w:t xml:space="preserve"> to all those cultural apparatuses engaged in the production and circulation of knowledge, desire, identities, and values. Clearly, </w:t>
      </w:r>
      <w:r>
        <w:rPr>
          <w:rFonts w:asciiTheme="minorHAnsi" w:hAnsiTheme="minorHAnsi" w:cstheme="minorHAnsi"/>
          <w:u w:val="single"/>
        </w:rPr>
        <w:t xml:space="preserve">such </w:t>
      </w:r>
      <w:r w:rsidRPr="003C54F6">
        <w:rPr>
          <w:rFonts w:asciiTheme="minorHAnsi" w:hAnsiTheme="minorHAnsi" w:cstheme="minorHAnsi"/>
          <w:u w:val="single"/>
        </w:rPr>
        <w:t xml:space="preserve">efforts need </w:t>
      </w:r>
      <w:r>
        <w:rPr>
          <w:rFonts w:asciiTheme="minorHAnsi" w:hAnsiTheme="minorHAnsi" w:cstheme="minorHAnsi"/>
          <w:highlight w:val="cyan"/>
          <w:u w:val="single"/>
        </w:rPr>
        <w:t>to address</w:t>
      </w:r>
      <w:r w:rsidRPr="00CC1209">
        <w:rPr>
          <w:rFonts w:asciiTheme="minorHAnsi" w:hAnsiTheme="minorHAnsi" w:cstheme="minorHAnsi"/>
          <w:u w:val="single"/>
        </w:rPr>
        <w:t xml:space="preserve"> </w:t>
      </w:r>
      <w:r>
        <w:rPr>
          <w:rFonts w:asciiTheme="minorHAnsi" w:hAnsiTheme="minorHAnsi" w:cstheme="minorHAnsi"/>
          <w:u w:val="single"/>
        </w:rPr>
        <w:t xml:space="preserve">the language of democratic </w:t>
      </w:r>
      <w:r w:rsidRPr="003C54F6">
        <w:rPr>
          <w:rFonts w:asciiTheme="minorHAnsi" w:hAnsiTheme="minorHAnsi" w:cstheme="minorHAnsi"/>
          <w:u w:val="single"/>
        </w:rPr>
        <w:t>revolution rather than</w:t>
      </w:r>
      <w:r>
        <w:rPr>
          <w:rFonts w:asciiTheme="minorHAnsi" w:hAnsiTheme="minorHAnsi" w:cstheme="minorHAnsi"/>
          <w:sz w:val="16"/>
        </w:rPr>
        <w:t xml:space="preserve"> the seductive incremental </w:t>
      </w:r>
      <w:r>
        <w:rPr>
          <w:rFonts w:asciiTheme="minorHAnsi" w:hAnsiTheme="minorHAnsi" w:cstheme="minorHAnsi"/>
          <w:u w:val="single"/>
        </w:rPr>
        <w:t xml:space="preserve">adjustments of liberal </w:t>
      </w:r>
      <w:r w:rsidRPr="003C54F6">
        <w:rPr>
          <w:rFonts w:asciiTheme="minorHAnsi" w:hAnsiTheme="minorHAnsi" w:cstheme="minorHAnsi"/>
          <w:u w:val="single"/>
        </w:rPr>
        <w:t>reform</w:t>
      </w:r>
      <w:r>
        <w:rPr>
          <w:rFonts w:asciiTheme="minorHAnsi" w:hAnsiTheme="minorHAnsi" w:cstheme="minorHAnsi"/>
          <w:sz w:val="16"/>
        </w:rPr>
        <w:t xml:space="preserve">. This suggests </w:t>
      </w:r>
      <w:r>
        <w:rPr>
          <w:rFonts w:asciiTheme="minorHAnsi" w:hAnsiTheme="minorHAnsi" w:cstheme="minorHAnsi"/>
          <w:highlight w:val="cyan"/>
          <w:u w:val="single"/>
        </w:rPr>
        <w:t>pedagogies of resistance and disruption</w:t>
      </w:r>
      <w:r>
        <w:rPr>
          <w:rFonts w:asciiTheme="minorHAnsi" w:hAnsiTheme="minorHAnsi" w:cstheme="minorHAnsi"/>
          <w:sz w:val="16"/>
        </w:rPr>
        <w:t xml:space="preserve"> that promote policies that insure a living wage; jobs programs, especially for the young; the democratization of power; economic equality; and a massive shift in funds away from the machinery of war and big banks but also new alliances </w:t>
      </w:r>
      <w:r>
        <w:rPr>
          <w:rFonts w:asciiTheme="minorHAnsi" w:hAnsiTheme="minorHAnsi" w:cstheme="minorHAnsi"/>
          <w:u w:val="single"/>
        </w:rPr>
        <w:t xml:space="preserve">and a social movement that both </w:t>
      </w:r>
      <w:r w:rsidRPr="00CC1209">
        <w:rPr>
          <w:rFonts w:asciiTheme="minorHAnsi" w:hAnsiTheme="minorHAnsi" w:cstheme="minorHAnsi"/>
          <w:highlight w:val="cyan"/>
          <w:u w:val="single"/>
        </w:rPr>
        <w:t>engages in critique</w:t>
      </w:r>
      <w:r>
        <w:rPr>
          <w:rFonts w:asciiTheme="minorHAnsi" w:hAnsiTheme="minorHAnsi" w:cstheme="minorHAnsi"/>
          <w:u w:val="single"/>
        </w:rPr>
        <w:t xml:space="preserve"> and makes hope a real possibility by organizing for the creation of a radical democracy along with the institutions, social relations, and modes of justice that support it</w:t>
      </w:r>
      <w:r>
        <w:rPr>
          <w:rFonts w:asciiTheme="minorHAnsi" w:hAnsiTheme="minorHAnsi" w:cstheme="minorHAnsi"/>
          <w:sz w:val="16"/>
        </w:rPr>
        <w:t xml:space="preserve">. </w:t>
      </w:r>
      <w:r>
        <w:rPr>
          <w:rFonts w:asciiTheme="minorHAnsi" w:hAnsiTheme="minorHAnsi" w:cstheme="minorHAnsi"/>
          <w:highlight w:val="cyan"/>
          <w:u w:val="single"/>
        </w:rPr>
        <w:t>We need collective narratives that inform concrete struggles</w:t>
      </w:r>
      <w:r>
        <w:rPr>
          <w:rFonts w:asciiTheme="minorHAnsi" w:hAnsiTheme="minorHAnsi" w:cstheme="minorHAnsi"/>
          <w:u w:val="single"/>
        </w:rPr>
        <w:t>.</w:t>
      </w:r>
      <w:r>
        <w:rPr>
          <w:rFonts w:asciiTheme="minorHAnsi" w:hAnsiTheme="minorHAnsi" w:cstheme="minorHAnsi"/>
          <w:sz w:val="16"/>
        </w:rPr>
        <w:t xml:space="preserve"> In this instance, public intellectuals can play a crucial role in providing theoretical resources and modes of analyses that can help to shape such narratives along with broader social movements and collective struggles. </w:t>
      </w:r>
      <w:r>
        <w:rPr>
          <w:rFonts w:asciiTheme="minorHAnsi" w:hAnsiTheme="minorHAnsi" w:cstheme="minorHAnsi"/>
          <w:u w:val="single"/>
        </w:rPr>
        <w:t>Academics, artists, journalists, and other cultural workers can help put into place the formative cultures, necessary to further such efforts through the production and circulation of the knowledge, values, identities, and social relations crucial for such struggles to succeed</w:t>
      </w:r>
      <w:r>
        <w:rPr>
          <w:rFonts w:asciiTheme="minorHAnsi" w:hAnsiTheme="minorHAnsi" w:cstheme="minorHAnsi"/>
          <w:sz w:val="16"/>
        </w:rPr>
        <w:t>. Writing in 1920, H. G. Wells insisted that “</w:t>
      </w:r>
      <w:r>
        <w:rPr>
          <w:rFonts w:asciiTheme="minorHAnsi" w:hAnsiTheme="minorHAnsi" w:cstheme="minorHAnsi"/>
          <w:highlight w:val="cyan"/>
          <w:u w:val="single"/>
        </w:rPr>
        <w:t>History is becoming</w:t>
      </w:r>
      <w:r>
        <w:rPr>
          <w:rFonts w:asciiTheme="minorHAnsi" w:hAnsiTheme="minorHAnsi" w:cstheme="minorHAnsi"/>
          <w:u w:val="single"/>
        </w:rPr>
        <w:t xml:space="preserve"> more and more </w:t>
      </w:r>
      <w:r>
        <w:rPr>
          <w:rFonts w:asciiTheme="minorHAnsi" w:hAnsiTheme="minorHAnsi" w:cstheme="minorHAnsi"/>
          <w:highlight w:val="cyan"/>
          <w:u w:val="single"/>
        </w:rPr>
        <w:t>a race between education and catastrophe</w:t>
      </w:r>
      <w:r>
        <w:rPr>
          <w:rFonts w:asciiTheme="minorHAnsi" w:hAnsiTheme="minorHAnsi" w:cstheme="minorHAnsi"/>
          <w:sz w:val="16"/>
        </w:rPr>
        <w:t xml:space="preserve">.”61 I think Wells got it right but what needs to be acknowledged is that there is more at stake here than the deep responsibilities of academics to defend academic freedom, the tenure system, and faculty autonomy, however important. The real issues lie elsewhere and speak to preserving the public character of higher </w:t>
      </w:r>
      <w:r>
        <w:rPr>
          <w:rFonts w:asciiTheme="minorHAnsi" w:hAnsiTheme="minorHAnsi" w:cstheme="minorHAnsi"/>
          <w:highlight w:val="cyan"/>
          <w:u w:val="single"/>
        </w:rPr>
        <w:t>education</w:t>
      </w:r>
      <w:r>
        <w:rPr>
          <w:rFonts w:asciiTheme="minorHAnsi" w:hAnsiTheme="minorHAnsi" w:cstheme="minorHAnsi"/>
          <w:u w:val="single"/>
        </w:rPr>
        <w:t xml:space="preserve"> and recognizing that defending it </w:t>
      </w:r>
      <w:r w:rsidRPr="00CC1209">
        <w:rPr>
          <w:rFonts w:asciiTheme="minorHAnsi" w:hAnsiTheme="minorHAnsi" w:cstheme="minorHAnsi"/>
          <w:u w:val="single"/>
        </w:rPr>
        <w:t xml:space="preserve">as a public sphere </w:t>
      </w:r>
      <w:r>
        <w:rPr>
          <w:rFonts w:asciiTheme="minorHAnsi" w:hAnsiTheme="minorHAnsi" w:cstheme="minorHAnsi"/>
          <w:highlight w:val="cyan"/>
          <w:u w:val="single"/>
        </w:rPr>
        <w:t>is essential to</w:t>
      </w:r>
      <w:r w:rsidRPr="00CC1209">
        <w:rPr>
          <w:rFonts w:asciiTheme="minorHAnsi" w:hAnsiTheme="minorHAnsi" w:cstheme="minorHAnsi"/>
          <w:u w:val="single"/>
        </w:rPr>
        <w:t xml:space="preserve"> the</w:t>
      </w:r>
      <w:r>
        <w:rPr>
          <w:rFonts w:asciiTheme="minorHAnsi" w:hAnsiTheme="minorHAnsi" w:cstheme="minorHAnsi"/>
          <w:u w:val="single"/>
        </w:rPr>
        <w:t xml:space="preserve"> very </w:t>
      </w:r>
      <w:r w:rsidRPr="00CC1209">
        <w:rPr>
          <w:rFonts w:asciiTheme="minorHAnsi" w:hAnsiTheme="minorHAnsi" w:cstheme="minorHAnsi"/>
          <w:u w:val="single"/>
        </w:rPr>
        <w:t xml:space="preserve">existence of </w:t>
      </w:r>
      <w:r>
        <w:rPr>
          <w:rFonts w:asciiTheme="minorHAnsi" w:hAnsiTheme="minorHAnsi" w:cstheme="minorHAnsi"/>
          <w:highlight w:val="cyan"/>
          <w:u w:val="single"/>
        </w:rPr>
        <w:t>critical thinking, dissent,</w:t>
      </w:r>
      <w:r>
        <w:rPr>
          <w:rFonts w:asciiTheme="minorHAnsi" w:hAnsiTheme="minorHAnsi" w:cstheme="minorHAnsi"/>
          <w:u w:val="single"/>
        </w:rPr>
        <w:t xml:space="preserve"> dialogue, </w:t>
      </w:r>
      <w:r>
        <w:rPr>
          <w:rFonts w:asciiTheme="minorHAnsi" w:hAnsiTheme="minorHAnsi" w:cstheme="minorHAnsi"/>
          <w:highlight w:val="cyan"/>
          <w:u w:val="single"/>
        </w:rPr>
        <w:t xml:space="preserve">engaged </w:t>
      </w:r>
      <w:r>
        <w:rPr>
          <w:rFonts w:asciiTheme="minorHAnsi" w:hAnsiTheme="minorHAnsi" w:cstheme="minorHAnsi"/>
          <w:highlight w:val="cyan"/>
          <w:u w:val="single"/>
        </w:rPr>
        <w:lastRenderedPageBreak/>
        <w:t>scholarship, and democracy itself</w:t>
      </w:r>
      <w:r>
        <w:rPr>
          <w:rFonts w:asciiTheme="minorHAnsi" w:hAnsiTheme="minorHAnsi" w:cstheme="minorHAnsi"/>
          <w:sz w:val="16"/>
        </w:rPr>
        <w:t xml:space="preserve">. Universities should be subversive in a healthy society; they should push against the grain, and give voice to the voiceless, the unmentionable, and the whispers of truth that haunt the apostles of unchecked power and wealth. These may be dark times, as Hannah Arendt once warned, but they don’t have to be, and that raises serious questions about what educators are going to do within the current historical climate to make sure that they do not succumb to the authoritarian forces circling the university, waiting for the resistance to stop and for the lights to go out. </w:t>
      </w:r>
      <w:r>
        <w:rPr>
          <w:rFonts w:asciiTheme="minorHAnsi" w:hAnsiTheme="minorHAnsi" w:cstheme="minorHAnsi"/>
          <w:highlight w:val="cyan"/>
          <w:u w:val="single"/>
        </w:rPr>
        <w:t>Resistance is no longer an option, it is a necessity</w:t>
      </w:r>
      <w:r>
        <w:rPr>
          <w:rFonts w:asciiTheme="minorHAnsi" w:hAnsiTheme="minorHAnsi" w:cstheme="minorHAnsi"/>
          <w:sz w:val="16"/>
        </w:rPr>
        <w:t xml:space="preserve">. </w:t>
      </w:r>
      <w:r>
        <w:rPr>
          <w:rFonts w:asciiTheme="minorHAnsi" w:hAnsiTheme="minorHAnsi" w:cstheme="minorHAnsi"/>
          <w:u w:val="single"/>
        </w:rPr>
        <w:t>Academics</w:t>
      </w:r>
      <w:r>
        <w:rPr>
          <w:rFonts w:asciiTheme="minorHAnsi" w:hAnsiTheme="minorHAnsi" w:cstheme="minorHAnsi"/>
          <w:sz w:val="16"/>
        </w:rPr>
        <w:t xml:space="preserve"> in their role as public intellectuals </w:t>
      </w:r>
      <w:r>
        <w:rPr>
          <w:rFonts w:asciiTheme="minorHAnsi" w:hAnsiTheme="minorHAnsi" w:cstheme="minorHAnsi"/>
          <w:u w:val="single"/>
        </w:rPr>
        <w:t xml:space="preserve">can exercise a formidable influence both </w:t>
      </w:r>
      <w:r>
        <w:rPr>
          <w:rFonts w:asciiTheme="minorHAnsi" w:hAnsiTheme="minorHAnsi" w:cstheme="minorHAnsi"/>
          <w:highlight w:val="cyan"/>
          <w:u w:val="single"/>
        </w:rPr>
        <w:t>in</w:t>
      </w:r>
      <w:r>
        <w:rPr>
          <w:rFonts w:asciiTheme="minorHAnsi" w:hAnsiTheme="minorHAnsi" w:cstheme="minorHAnsi"/>
          <w:u w:val="single"/>
        </w:rPr>
        <w:t xml:space="preserve"> and outside of </w:t>
      </w:r>
      <w:r w:rsidRPr="00CC1209">
        <w:rPr>
          <w:rFonts w:asciiTheme="minorHAnsi" w:hAnsiTheme="minorHAnsi" w:cstheme="minorHAnsi"/>
          <w:u w:val="single"/>
        </w:rPr>
        <w:t xml:space="preserve">public </w:t>
      </w:r>
      <w:r>
        <w:rPr>
          <w:rFonts w:asciiTheme="minorHAnsi" w:hAnsiTheme="minorHAnsi" w:cstheme="minorHAnsi"/>
          <w:highlight w:val="cyan"/>
          <w:u w:val="single"/>
        </w:rPr>
        <w:t>schools</w:t>
      </w:r>
      <w:r w:rsidRPr="00CC1209">
        <w:rPr>
          <w:rFonts w:asciiTheme="minorHAnsi" w:hAnsiTheme="minorHAnsi" w:cstheme="minorHAnsi"/>
          <w:u w:val="single"/>
        </w:rPr>
        <w:t xml:space="preserve">, </w:t>
      </w:r>
      <w:r>
        <w:rPr>
          <w:rFonts w:asciiTheme="minorHAnsi" w:hAnsiTheme="minorHAnsi" w:cstheme="minorHAnsi"/>
          <w:u w:val="single"/>
        </w:rPr>
        <w:t xml:space="preserve">colleges, and universities in raising critical questions, </w:t>
      </w:r>
      <w:r>
        <w:rPr>
          <w:rFonts w:asciiTheme="minorHAnsi" w:hAnsiTheme="minorHAnsi" w:cstheme="minorHAnsi"/>
          <w:highlight w:val="cyan"/>
          <w:u w:val="single"/>
        </w:rPr>
        <w:t>connecting critical modes of education to social change</w:t>
      </w:r>
      <w:r>
        <w:rPr>
          <w:rFonts w:asciiTheme="minorHAnsi" w:hAnsiTheme="minorHAnsi" w:cstheme="minorHAnsi"/>
          <w:u w:val="single"/>
        </w:rPr>
        <w:t xml:space="preserve">, and making clear that the banner of critical independence and civic engagement, “ragged and torn though it may be, </w:t>
      </w:r>
      <w:r>
        <w:rPr>
          <w:rFonts w:asciiTheme="minorHAnsi" w:hAnsiTheme="minorHAnsi" w:cstheme="minorHAnsi"/>
          <w:highlight w:val="cyan"/>
          <w:u w:val="single"/>
        </w:rPr>
        <w:t>is</w:t>
      </w:r>
      <w:r>
        <w:rPr>
          <w:rFonts w:asciiTheme="minorHAnsi" w:hAnsiTheme="minorHAnsi" w:cstheme="minorHAnsi"/>
          <w:u w:val="single"/>
        </w:rPr>
        <w:t xml:space="preserve"> still </w:t>
      </w:r>
      <w:r>
        <w:rPr>
          <w:rFonts w:asciiTheme="minorHAnsi" w:hAnsiTheme="minorHAnsi" w:cstheme="minorHAnsi"/>
          <w:highlight w:val="cyan"/>
          <w:u w:val="single"/>
        </w:rPr>
        <w:t>worth fighting for.”</w:t>
      </w:r>
      <w:r>
        <w:rPr>
          <w:rFonts w:asciiTheme="minorHAnsi" w:hAnsiTheme="minorHAnsi" w:cstheme="minorHAnsi"/>
          <w:sz w:val="16"/>
        </w:rPr>
        <w:t>62</w:t>
      </w:r>
    </w:p>
    <w:p w14:paraId="3C78D4B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9924DE"/>
    <w:multiLevelType w:val="hybridMultilevel"/>
    <w:tmpl w:val="04663F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935A8E"/>
    <w:multiLevelType w:val="multilevel"/>
    <w:tmpl w:val="8E783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88F3C9D"/>
    <w:multiLevelType w:val="hybridMultilevel"/>
    <w:tmpl w:val="293C4ED8"/>
    <w:lvl w:ilvl="0" w:tplc="C4AC9720">
      <w:start w:val="10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9B515C"/>
    <w:multiLevelType w:val="multilevel"/>
    <w:tmpl w:val="F454F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8459DC"/>
    <w:multiLevelType w:val="multilevel"/>
    <w:tmpl w:val="3C948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24751B9"/>
    <w:multiLevelType w:val="multilevel"/>
    <w:tmpl w:val="D9B48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5B521CF"/>
    <w:multiLevelType w:val="multilevel"/>
    <w:tmpl w:val="58342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02342D6"/>
    <w:multiLevelType w:val="multilevel"/>
    <w:tmpl w:val="C24C8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E5F63F8"/>
    <w:multiLevelType w:val="hybridMultilevel"/>
    <w:tmpl w:val="CEA65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8"/>
  </w:num>
  <w:num w:numId="13">
    <w:abstractNumId w:val="14"/>
  </w:num>
  <w:num w:numId="14">
    <w:abstractNumId w:val="17"/>
  </w:num>
  <w:num w:numId="15">
    <w:abstractNumId w:val="11"/>
  </w:num>
  <w:num w:numId="16">
    <w:abstractNumId w:val="16"/>
  </w:num>
  <w:num w:numId="17">
    <w:abstractNumId w:val="15"/>
  </w:num>
  <w:num w:numId="18">
    <w:abstractNumId w:val="13"/>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3353A"/>
    <w:rsid w:val="000139A3"/>
    <w:rsid w:val="000255E1"/>
    <w:rsid w:val="00100833"/>
    <w:rsid w:val="00104529"/>
    <w:rsid w:val="00105942"/>
    <w:rsid w:val="00107396"/>
    <w:rsid w:val="00144A4C"/>
    <w:rsid w:val="00176AB0"/>
    <w:rsid w:val="00177B7D"/>
    <w:rsid w:val="0018322D"/>
    <w:rsid w:val="001B5776"/>
    <w:rsid w:val="001E527A"/>
    <w:rsid w:val="001F78CE"/>
    <w:rsid w:val="00251FC7"/>
    <w:rsid w:val="002855A7"/>
    <w:rsid w:val="002A2BDC"/>
    <w:rsid w:val="002B146A"/>
    <w:rsid w:val="002B5E17"/>
    <w:rsid w:val="00315690"/>
    <w:rsid w:val="00316B75"/>
    <w:rsid w:val="00325646"/>
    <w:rsid w:val="003460F2"/>
    <w:rsid w:val="0038158C"/>
    <w:rsid w:val="003902BA"/>
    <w:rsid w:val="003A09E2"/>
    <w:rsid w:val="003E7F72"/>
    <w:rsid w:val="00407037"/>
    <w:rsid w:val="00443923"/>
    <w:rsid w:val="004605D6"/>
    <w:rsid w:val="004C60E8"/>
    <w:rsid w:val="004E3579"/>
    <w:rsid w:val="004E728B"/>
    <w:rsid w:val="004F39E0"/>
    <w:rsid w:val="00537BD5"/>
    <w:rsid w:val="0057268A"/>
    <w:rsid w:val="005B513B"/>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2600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3353A"/>
    <w:rsid w:val="00C610AA"/>
    <w:rsid w:val="00C6551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2B5"/>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40AE1"/>
  <w15:chartTrackingRefBased/>
  <w15:docId w15:val="{BCCC3A83-E4B1-4005-B8D2-E6E223CAA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B513B"/>
    <w:rPr>
      <w:rFonts w:ascii="Calibri" w:hAnsi="Calibri"/>
    </w:rPr>
  </w:style>
  <w:style w:type="paragraph" w:styleId="Heading1">
    <w:name w:val="heading 1"/>
    <w:aliases w:val="Pocket"/>
    <w:basedOn w:val="Normal"/>
    <w:next w:val="Normal"/>
    <w:link w:val="Heading1Char"/>
    <w:qFormat/>
    <w:rsid w:val="00C335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3353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C3353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C3353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335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353A"/>
  </w:style>
  <w:style w:type="character" w:customStyle="1" w:styleId="Heading1Char">
    <w:name w:val="Heading 1 Char"/>
    <w:aliases w:val="Pocket Char"/>
    <w:basedOn w:val="DefaultParagraphFont"/>
    <w:link w:val="Heading1"/>
    <w:rsid w:val="00C3353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3353A"/>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C3353A"/>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C3353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C3353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3353A"/>
    <w:rPr>
      <w:b/>
      <w:bCs/>
      <w:sz w:val="26"/>
      <w:u w:val="none"/>
    </w:rPr>
  </w:style>
  <w:style w:type="character" w:customStyle="1" w:styleId="StyleUnderline">
    <w:name w:val="Style Underline"/>
    <w:aliases w:val="Underline,Intense Emphasis3,Intense Emphasis11111,Intense Emphasis4,B,c,ci,Underline Cha,Bo,Minimized Char,Intense Emphasis21,Heading 3 Char Char Char Char Char,Underline Ch,9.5 p,9.5 pt"/>
    <w:basedOn w:val="DefaultParagraphFont"/>
    <w:uiPriority w:val="6"/>
    <w:qFormat/>
    <w:rsid w:val="00C3353A"/>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C3353A"/>
    <w:rPr>
      <w:color w:val="auto"/>
      <w:u w:val="none"/>
    </w:rPr>
  </w:style>
  <w:style w:type="character" w:styleId="FollowedHyperlink">
    <w:name w:val="FollowedHyperlink"/>
    <w:basedOn w:val="DefaultParagraphFont"/>
    <w:uiPriority w:val="99"/>
    <w:semiHidden/>
    <w:unhideWhenUsed/>
    <w:rsid w:val="00C3353A"/>
    <w:rPr>
      <w:color w:val="auto"/>
      <w:u w:val="none"/>
    </w:rPr>
  </w:style>
  <w:style w:type="character" w:styleId="Strong">
    <w:name w:val="Strong"/>
    <w:basedOn w:val="DefaultParagraphFont"/>
    <w:uiPriority w:val="22"/>
    <w:qFormat/>
    <w:rsid w:val="005B513B"/>
    <w:rPr>
      <w:b/>
      <w:bCs/>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5B513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34"/>
    <w:unhideWhenUsed/>
    <w:qFormat/>
    <w:rsid w:val="005B513B"/>
    <w:pPr>
      <w:ind w:left="720"/>
      <w:contextualSpacing/>
    </w:pPr>
  </w:style>
  <w:style w:type="paragraph" w:customStyle="1" w:styleId="paragraph">
    <w:name w:val="paragraph"/>
    <w:basedOn w:val="Normal"/>
    <w:rsid w:val="005B51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5B513B"/>
  </w:style>
  <w:style w:type="character" w:styleId="IntenseEmphasis">
    <w:name w:val="Intense Emphasis"/>
    <w:aliases w:val="Style Bold Underline,apple-style-span + 6 pt,Bold,Kern at 16 pt,Intense Emphasis1,Style,Intense Emphasis2,HHeading 3 + 12 pt,Intense Emphasis11,Cards + Font: 12 pt Char,Intense Emphasis111,Intense Emphasis1111"/>
    <w:basedOn w:val="DefaultParagraphFont"/>
    <w:uiPriority w:val="6"/>
    <w:qFormat/>
    <w:rsid w:val="005B513B"/>
    <w:rPr>
      <w:b w:val="0"/>
      <w:bCs w:val="0"/>
      <w:sz w:val="22"/>
      <w:u w:val="single"/>
    </w:rPr>
  </w:style>
  <w:style w:type="paragraph" w:styleId="NormalWeb">
    <w:name w:val="Normal (Web)"/>
    <w:basedOn w:val="Normal"/>
    <w:uiPriority w:val="99"/>
    <w:semiHidden/>
    <w:unhideWhenUsed/>
    <w:rsid w:val="005B513B"/>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5B513B"/>
    <w:rPr>
      <w:color w:val="605E5C"/>
      <w:shd w:val="clear" w:color="auto" w:fill="E1DFDD"/>
    </w:rPr>
  </w:style>
  <w:style w:type="paragraph" w:customStyle="1" w:styleId="textbold">
    <w:name w:val="text bold"/>
    <w:basedOn w:val="Normal"/>
    <w:link w:val="Emphasis"/>
    <w:uiPriority w:val="7"/>
    <w:qFormat/>
    <w:rsid w:val="005B513B"/>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customStyle="1" w:styleId="po-frdesc">
    <w:name w:val="po-fr__desc"/>
    <w:basedOn w:val="Normal"/>
    <w:rsid w:val="005B513B"/>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5B513B"/>
    <w:rPr>
      <w:i/>
      <w:iCs/>
    </w:rPr>
  </w:style>
  <w:style w:type="paragraph" w:customStyle="1" w:styleId="p">
    <w:name w:val="p"/>
    <w:basedOn w:val="Normal"/>
    <w:rsid w:val="005B51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derline">
    <w:name w:val="underline"/>
    <w:basedOn w:val="DefaultParagraphFont"/>
    <w:rsid w:val="005B513B"/>
  </w:style>
  <w:style w:type="paragraph" w:styleId="z-TopofForm">
    <w:name w:val="HTML Top of Form"/>
    <w:basedOn w:val="Normal"/>
    <w:next w:val="Normal"/>
    <w:link w:val="z-TopofFormChar"/>
    <w:hidden/>
    <w:uiPriority w:val="99"/>
    <w:semiHidden/>
    <w:unhideWhenUsed/>
    <w:rsid w:val="005B513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5B513B"/>
    <w:rPr>
      <w:rFonts w:ascii="Arial" w:eastAsia="Times New Roman" w:hAnsi="Arial" w:cs="Arial"/>
      <w:vanish/>
      <w:sz w:val="16"/>
      <w:szCs w:val="16"/>
    </w:rPr>
  </w:style>
  <w:style w:type="character" w:customStyle="1" w:styleId="TitleChar">
    <w:name w:val="Title Char"/>
    <w:aliases w:val="Cites and Cards Char,UNDERLINE Char,Bold Underlined Char,title Char"/>
    <w:basedOn w:val="DefaultParagraphFont"/>
    <w:link w:val="Title"/>
    <w:uiPriority w:val="6"/>
    <w:qFormat/>
    <w:rsid w:val="005B513B"/>
    <w:rPr>
      <w:u w:val="single"/>
    </w:rPr>
  </w:style>
  <w:style w:type="paragraph" w:styleId="Title">
    <w:name w:val="Title"/>
    <w:aliases w:val="Cites and Cards,UNDERLINE,Bold Underlined,title"/>
    <w:basedOn w:val="Normal"/>
    <w:next w:val="Normal"/>
    <w:link w:val="TitleChar"/>
    <w:uiPriority w:val="6"/>
    <w:qFormat/>
    <w:rsid w:val="005B513B"/>
    <w:pPr>
      <w:ind w:left="720"/>
      <w:outlineLvl w:val="0"/>
    </w:pPr>
    <w:rPr>
      <w:rFonts w:asciiTheme="minorHAnsi" w:hAnsiTheme="minorHAnsi"/>
      <w:u w:val="single"/>
    </w:rPr>
  </w:style>
  <w:style w:type="character" w:customStyle="1" w:styleId="TitleChar1">
    <w:name w:val="Title Char1"/>
    <w:basedOn w:val="DefaultParagraphFont"/>
    <w:uiPriority w:val="99"/>
    <w:rsid w:val="005B513B"/>
    <w:rPr>
      <w:rFonts w:asciiTheme="majorHAnsi" w:eastAsiaTheme="majorEastAsia" w:hAnsiTheme="majorHAnsi" w:cstheme="majorBidi"/>
      <w:spacing w:val="-10"/>
      <w:kern w:val="28"/>
      <w:sz w:val="56"/>
      <w:szCs w:val="56"/>
    </w:rPr>
  </w:style>
  <w:style w:type="character" w:customStyle="1" w:styleId="contributor-aboutread-more">
    <w:name w:val="contributor-about__read-more"/>
    <w:basedOn w:val="DefaultParagraphFont"/>
    <w:rsid w:val="005B513B"/>
  </w:style>
  <w:style w:type="paragraph" w:styleId="Revision">
    <w:name w:val="Revision"/>
    <w:hidden/>
    <w:uiPriority w:val="99"/>
    <w:semiHidden/>
    <w:rsid w:val="005B513B"/>
    <w:pPr>
      <w:spacing w:after="0" w:line="240" w:lineRule="auto"/>
    </w:pPr>
    <w:rPr>
      <w:rFonts w:ascii="Calibri" w:hAnsi="Calibri"/>
    </w:rPr>
  </w:style>
  <w:style w:type="paragraph" w:customStyle="1" w:styleId="author-bio-text">
    <w:name w:val="author-bio-text"/>
    <w:basedOn w:val="Normal"/>
    <w:rsid w:val="005B513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5817403/" TargetMode="External"/><Relationship Id="rId18" Type="http://schemas.openxmlformats.org/officeDocument/2006/relationships/hyperlink" Target="https://www.ncbi.nlm.nih.gov/pmc/articles/PMC5817403/" TargetMode="External"/><Relationship Id="rId26" Type="http://schemas.openxmlformats.org/officeDocument/2006/relationships/hyperlink" Target="https://www.economist.com/by-invitation/2021/04/20/mariana-mazzucato-jayati-ghosh-and-els-torreele-on-waiving-covid-patents" TargetMode="External"/><Relationship Id="rId39" Type="http://schemas.openxmlformats.org/officeDocument/2006/relationships/hyperlink" Target="http://press-files.anu.edu.au/downloads/press/n1902/html/ch05.xhtml" TargetMode="External"/><Relationship Id="rId21" Type="http://schemas.openxmlformats.org/officeDocument/2006/relationships/hyperlink" Target="https://www.ncbi.nlm.nih.gov/pmc/articles/PMC5817403/" TargetMode="External"/><Relationship Id="rId34" Type="http://schemas.openxmlformats.org/officeDocument/2006/relationships/hyperlink" Target="http://press-files.anu.edu.au/downloads/press/n1902/html/ch05.xhtml" TargetMode="External"/><Relationship Id="rId42" Type="http://schemas.openxmlformats.org/officeDocument/2006/relationships/hyperlink" Target="http://press-files.anu.edu.au/downloads/press/n1902/html/ch05.xhtml" TargetMode="External"/><Relationship Id="rId47" Type="http://schemas.openxmlformats.org/officeDocument/2006/relationships/hyperlink" Target="http://press-files.anu.edu.au/downloads/press/n1902/html/ch05.xhtml" TargetMode="External"/><Relationship Id="rId50" Type="http://schemas.openxmlformats.org/officeDocument/2006/relationships/hyperlink" Target="https://journals.sagepub.com/doi/pdf/10.2304/pfie.2006.4.4.396%5d/" TargetMode="External"/><Relationship Id="rId55" Type="http://schemas.openxmlformats.org/officeDocument/2006/relationships/hyperlink" Target="https://socialistproject.ca/2020/04/capitalism-coronavirus-and-road-to-extinction/%5d/" TargetMode="External"/><Relationship Id="rId63" Type="http://schemas.openxmlformats.org/officeDocument/2006/relationships/hyperlink" Target="http://link.springer.com/chapter/10.1007%2F978-1-137-58162-4_1" TargetMode="External"/><Relationship Id="rId7" Type="http://schemas.openxmlformats.org/officeDocument/2006/relationships/hyperlink" Target="https://www.ncbi.nlm.nih.gov/pmc/articles/PMC5817403/%5d/" TargetMode="External"/><Relationship Id="rId2" Type="http://schemas.openxmlformats.org/officeDocument/2006/relationships/numbering" Target="numbering.xml"/><Relationship Id="rId16" Type="http://schemas.openxmlformats.org/officeDocument/2006/relationships/hyperlink" Target="https://www.ncbi.nlm.nih.gov/pmc/articles/PMC5817403/" TargetMode="External"/><Relationship Id="rId20" Type="http://schemas.openxmlformats.org/officeDocument/2006/relationships/hyperlink" Target="https://www.ncbi.nlm.nih.gov/pmc/articles/PMC5817403/" TargetMode="External"/><Relationship Id="rId29" Type="http://schemas.openxmlformats.org/officeDocument/2006/relationships/hyperlink" Target="https://jaredmwr.wordpress.com/2014/10/13/a-marxian-view-of-intellectual-property/%5d/" TargetMode="External"/><Relationship Id="rId41" Type="http://schemas.openxmlformats.org/officeDocument/2006/relationships/hyperlink" Target="http://press-files.anu.edu.au/downloads/press/n1902/html/ch05.xhtml" TargetMode="External"/><Relationship Id="rId54" Type="http://schemas.openxmlformats.org/officeDocument/2006/relationships/hyperlink" Target="http://www.wto.org/english/tratop_e/trips_e/pharmpatent_e.htm" TargetMode="External"/><Relationship Id="rId62" Type="http://schemas.openxmlformats.org/officeDocument/2006/relationships/hyperlink" Target="https://www.marxist.com/what-is-dialectical-materialism.htm" TargetMode="External"/><Relationship Id="rId1" Type="http://schemas.openxmlformats.org/officeDocument/2006/relationships/customXml" Target="../customXml/item1.xml"/><Relationship Id="rId6" Type="http://schemas.openxmlformats.org/officeDocument/2006/relationships/hyperlink" Target="http://revolutionary-socialism.com/en/accumulation-crisis-and-global-police-state/" TargetMode="External"/><Relationship Id="rId11" Type="http://schemas.openxmlformats.org/officeDocument/2006/relationships/hyperlink" Target="https://www.ncbi.nlm.nih.gov/pmc/articles/PMC5817403/" TargetMode="External"/><Relationship Id="rId24" Type="http://schemas.openxmlformats.org/officeDocument/2006/relationships/hyperlink" Target="http://www.healthdata.org/news-release/covid-19-has-caused-69-million-deaths-globally-more-double-what-official-reports-show" TargetMode="External"/><Relationship Id="rId32" Type="http://schemas.openxmlformats.org/officeDocument/2006/relationships/hyperlink" Target="http://press-files.anu.edu.au/downloads/press/n1902/html/ch05.xhtml" TargetMode="External"/><Relationship Id="rId37" Type="http://schemas.openxmlformats.org/officeDocument/2006/relationships/hyperlink" Target="http://press-files.anu.edu.au/downloads/press/n1902/html/ch05.xhtml" TargetMode="External"/><Relationship Id="rId40" Type="http://schemas.openxmlformats.org/officeDocument/2006/relationships/hyperlink" Target="http://press-files.anu.edu.au/downloads/press/n1902/html/ch05.xhtml" TargetMode="External"/><Relationship Id="rId45" Type="http://schemas.openxmlformats.org/officeDocument/2006/relationships/hyperlink" Target="http://press-files.anu.edu.au/downloads/press/n1902/html/ch05.xhtml" TargetMode="External"/><Relationship Id="rId53" Type="http://schemas.openxmlformats.org/officeDocument/2006/relationships/hyperlink" Target="https://blogs.lse.ac.uk/impactofsocialsciences/2014/08/06/the-morality-of-patenting-life-saving-drugs/%5d/" TargetMode="External"/><Relationship Id="rId58" Type="http://schemas.openxmlformats.org/officeDocument/2006/relationships/hyperlink" Target="https://www.youtube.com/watch?v=6Af6b_wyiwI" TargetMode="External"/><Relationship Id="rId5" Type="http://schemas.openxmlformats.org/officeDocument/2006/relationships/webSettings" Target="webSettings.xml"/><Relationship Id="rId15" Type="http://schemas.openxmlformats.org/officeDocument/2006/relationships/hyperlink" Target="https://www.ncbi.nlm.nih.gov/pmc/articles/PMC5817403/" TargetMode="External"/><Relationship Id="rId23" Type="http://schemas.openxmlformats.org/officeDocument/2006/relationships/hyperlink" Target="https://www.marxist.com/covid-19-pandemic-patents-and-profits.htm%5d/" TargetMode="External"/><Relationship Id="rId28" Type="http://schemas.openxmlformats.org/officeDocument/2006/relationships/hyperlink" Target="https://newrepublic.com/article/162320/theres-something-missing-bidens-move-free-covid-vaccines" TargetMode="External"/><Relationship Id="rId36" Type="http://schemas.openxmlformats.org/officeDocument/2006/relationships/hyperlink" Target="http://press-files.anu.edu.au/downloads/press/n1902/html/ch05.xhtml" TargetMode="External"/><Relationship Id="rId49" Type="http://schemas.openxmlformats.org/officeDocument/2006/relationships/hyperlink" Target="http://press-files.anu.edu.au/downloads/press/n1902/html/ch05.xhtml" TargetMode="External"/><Relationship Id="rId57" Type="http://schemas.openxmlformats.org/officeDocument/2006/relationships/hyperlink" Target="https://www.theguardian.com/environment/2020/mar/18/tip-of-the-iceberg-is-our-destruction-of-nature-responsible-for-covid-19-aoe" TargetMode="External"/><Relationship Id="rId61" Type="http://schemas.openxmlformats.org/officeDocument/2006/relationships/hyperlink" Target="https://monthlyreview.org/product/what_every_environmentalist_needs_to_know_about_capitalism/" TargetMode="External"/><Relationship Id="rId10" Type="http://schemas.openxmlformats.org/officeDocument/2006/relationships/hyperlink" Target="https://www.ncbi.nlm.nih.gov/pmc/articles/PMC5817403/" TargetMode="External"/><Relationship Id="rId19" Type="http://schemas.openxmlformats.org/officeDocument/2006/relationships/hyperlink" Target="https://www.ncbi.nlm.nih.gov/pmc/articles/PMC5817403/" TargetMode="External"/><Relationship Id="rId31" Type="http://schemas.openxmlformats.org/officeDocument/2006/relationships/hyperlink" Target="http://press-files.anu.edu.au/downloads/press/n1902/html/ch05.xhtml" TargetMode="External"/><Relationship Id="rId44" Type="http://schemas.openxmlformats.org/officeDocument/2006/relationships/hyperlink" Target="http://press-files.anu.edu.au/downloads/press/n1902/html/ch05.xhtml" TargetMode="External"/><Relationship Id="rId52" Type="http://schemas.openxmlformats.org/officeDocument/2006/relationships/hyperlink" Target="http://blog.ipleaders.in/author/akansha-m/" TargetMode="External"/><Relationship Id="rId60" Type="http://schemas.openxmlformats.org/officeDocument/2006/relationships/hyperlink" Target="https://foreignpolicy.com/2018/09/12/why-growth-cant-be-green/"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cbi.nlm.nih.gov/pmc/articles/PMC5817403/" TargetMode="External"/><Relationship Id="rId14" Type="http://schemas.openxmlformats.org/officeDocument/2006/relationships/hyperlink" Target="https://www.ncbi.nlm.nih.gov/pmc/articles/PMC5817403/" TargetMode="External"/><Relationship Id="rId22" Type="http://schemas.openxmlformats.org/officeDocument/2006/relationships/hyperlink" Target="https://www.ncbi.nlm.nih.gov/pmc/articles/PMC5817403/" TargetMode="External"/><Relationship Id="rId27" Type="http://schemas.openxmlformats.org/officeDocument/2006/relationships/hyperlink" Target="https://truthout.org/articles/big-pharmas-shareholder-payouts-are-enough-to-fund-vaccines-for-all-of-africa/" TargetMode="External"/><Relationship Id="rId30" Type="http://schemas.openxmlformats.org/officeDocument/2006/relationships/hyperlink" Target="http://press-files.anu.edu.au/downloads/press/n1902/html/cover.xhtml?referer=&amp;page=0" TargetMode="External"/><Relationship Id="rId35" Type="http://schemas.openxmlformats.org/officeDocument/2006/relationships/hyperlink" Target="http://press-files.anu.edu.au/downloads/press/n1902/html/ch05.xhtml" TargetMode="External"/><Relationship Id="rId43" Type="http://schemas.openxmlformats.org/officeDocument/2006/relationships/hyperlink" Target="http://press-files.anu.edu.au/downloads/press/n1902/html/ch05.xhtml" TargetMode="External"/><Relationship Id="rId48" Type="http://schemas.openxmlformats.org/officeDocument/2006/relationships/hyperlink" Target="http://press-files.anu.edu.au/downloads/press/n1902/html/ch05.xhtml" TargetMode="External"/><Relationship Id="rId56" Type="http://schemas.openxmlformats.org/officeDocument/2006/relationships/hyperlink" Target="https://climateandcapitalism.com/2020/03/11/capitalist-agriculture-and-covid-19-a-deadly-combination/" TargetMode="External"/><Relationship Id="rId64" Type="http://schemas.openxmlformats.org/officeDocument/2006/relationships/fontTable" Target="fontTable.xml"/><Relationship Id="rId8" Type="http://schemas.openxmlformats.org/officeDocument/2006/relationships/hyperlink" Target="https://www.ncbi.nlm.nih.gov/pmc/articles/PMC5817403/" TargetMode="External"/><Relationship Id="rId51" Type="http://schemas.openxmlformats.org/officeDocument/2006/relationships/hyperlink" Target="http://blog.medicallaw.in/" TargetMode="External"/><Relationship Id="rId3" Type="http://schemas.openxmlformats.org/officeDocument/2006/relationships/styles" Target="styles.xml"/><Relationship Id="rId12" Type="http://schemas.openxmlformats.org/officeDocument/2006/relationships/hyperlink" Target="https://www.ncbi.nlm.nih.gov/pmc/articles/PMC5817403/" TargetMode="External"/><Relationship Id="rId17" Type="http://schemas.openxmlformats.org/officeDocument/2006/relationships/hyperlink" Target="https://www.ncbi.nlm.nih.gov/pmc/articles/PMC5817403/" TargetMode="External"/><Relationship Id="rId25" Type="http://schemas.openxmlformats.org/officeDocument/2006/relationships/hyperlink" Target="https://www.theguardian.com/world/2021/may/12/covid-pandemic-was-preventable-says-who-commissioned-report?CMP=twt_gu&amp;utm_source=Twitter&amp;utm_medium" TargetMode="External"/><Relationship Id="rId33" Type="http://schemas.openxmlformats.org/officeDocument/2006/relationships/hyperlink" Target="http://press-files.anu.edu.au/downloads/press/n1902/html/ch05.xhtml" TargetMode="External"/><Relationship Id="rId38" Type="http://schemas.openxmlformats.org/officeDocument/2006/relationships/hyperlink" Target="http://press-files.anu.edu.au/downloads/press/n1902/html/ch05.xhtml" TargetMode="External"/><Relationship Id="rId46" Type="http://schemas.openxmlformats.org/officeDocument/2006/relationships/hyperlink" Target="http://press-files.anu.edu.au/downloads/press/n1902/html/ch05.xhtml" TargetMode="External"/><Relationship Id="rId59" Type="http://schemas.openxmlformats.org/officeDocument/2006/relationships/hyperlink" Target="https://monthlyreview.org/1998/07/01/the-agrarian-origins-of-capit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23</Pages>
  <Words>14238</Words>
  <Characters>81160</Characters>
  <Application>Microsoft Office Word</Application>
  <DocSecurity>0</DocSecurity>
  <Lines>676</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9</cp:revision>
  <dcterms:created xsi:type="dcterms:W3CDTF">2021-10-31T16:50:00Z</dcterms:created>
  <dcterms:modified xsi:type="dcterms:W3CDTF">2021-10-31T17:27:00Z</dcterms:modified>
</cp:coreProperties>
</file>