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2A88D" w14:textId="3D8418B4" w:rsidR="00362068" w:rsidRDefault="00362068" w:rsidP="00B64DE3">
      <w:pPr>
        <w:pStyle w:val="Heading1"/>
      </w:pPr>
      <w:r>
        <w:t>1AR</w:t>
      </w:r>
    </w:p>
    <w:p w14:paraId="4B7D7148" w14:textId="77777777" w:rsidR="00373DF0" w:rsidRPr="007D07D1" w:rsidRDefault="00373DF0" w:rsidP="00373DF0">
      <w:pPr>
        <w:pStyle w:val="Heading4"/>
        <w:spacing w:line="276" w:lineRule="auto"/>
        <w:rPr>
          <w:rFonts w:asciiTheme="minorHAnsi" w:hAnsiTheme="minorHAnsi" w:cstheme="minorHAnsi"/>
          <w:bCs/>
        </w:rPr>
      </w:pPr>
      <w:r w:rsidRPr="007D07D1">
        <w:rPr>
          <w:rFonts w:asciiTheme="minorHAnsi" w:hAnsiTheme="minorHAnsi" w:cstheme="minorHAnsi"/>
          <w:bCs/>
        </w:rPr>
        <w:t>Interpretation: Debater’s must not read conditional counterplans.</w:t>
      </w:r>
    </w:p>
    <w:p w14:paraId="266FB771" w14:textId="77777777" w:rsidR="00373DF0" w:rsidRPr="007D07D1" w:rsidRDefault="00373DF0" w:rsidP="00373DF0">
      <w:pPr>
        <w:pStyle w:val="Heading4"/>
        <w:spacing w:line="276" w:lineRule="auto"/>
        <w:rPr>
          <w:rFonts w:asciiTheme="minorHAnsi" w:hAnsiTheme="minorHAnsi" w:cstheme="minorHAnsi"/>
          <w:bCs/>
        </w:rPr>
      </w:pPr>
      <w:r w:rsidRPr="007D07D1">
        <w:rPr>
          <w:rFonts w:asciiTheme="minorHAnsi" w:hAnsiTheme="minorHAnsi" w:cstheme="minorHAnsi"/>
          <w:bCs/>
        </w:rPr>
        <w:t>They violate</w:t>
      </w:r>
    </w:p>
    <w:p w14:paraId="26DD2D30" w14:textId="77777777" w:rsidR="00373DF0" w:rsidRPr="007D07D1" w:rsidRDefault="00373DF0" w:rsidP="00373DF0">
      <w:pPr>
        <w:pStyle w:val="Heading4"/>
        <w:spacing w:line="276" w:lineRule="auto"/>
        <w:rPr>
          <w:rFonts w:asciiTheme="minorHAnsi" w:hAnsiTheme="minorHAnsi" w:cstheme="minorHAnsi"/>
          <w:bCs/>
        </w:rPr>
      </w:pPr>
      <w:r w:rsidRPr="007D07D1">
        <w:rPr>
          <w:rFonts w:asciiTheme="minorHAnsi" w:hAnsiTheme="minorHAnsi" w:cstheme="minorHAnsi"/>
          <w:bCs/>
        </w:rPr>
        <w:t>1] Time skew: It takes at least 30 seconds to respond to the counterplan, and barely 2 to kick it, that means the neg can moot an eighth of the 1ar and exacerbate the 1ar time crunch.</w:t>
      </w:r>
    </w:p>
    <w:p w14:paraId="0E1B5AB0" w14:textId="77777777" w:rsidR="00373DF0" w:rsidRPr="007D07D1" w:rsidRDefault="00373DF0" w:rsidP="00373DF0">
      <w:pPr>
        <w:pStyle w:val="Heading4"/>
        <w:spacing w:line="276" w:lineRule="auto"/>
        <w:rPr>
          <w:rFonts w:asciiTheme="minorHAnsi" w:hAnsiTheme="minorHAnsi" w:cstheme="minorHAnsi"/>
          <w:bCs/>
        </w:rPr>
      </w:pPr>
      <w:r w:rsidRPr="007D07D1">
        <w:rPr>
          <w:rFonts w:asciiTheme="minorHAnsi" w:hAnsiTheme="minorHAnsi" w:cstheme="minorHAnsi"/>
          <w:bCs/>
        </w:rPr>
        <w:t xml:space="preserve">2] Clash: Condo is the lazy way out, neg just dumps condo </w:t>
      </w:r>
      <w:proofErr w:type="spellStart"/>
      <w:r w:rsidRPr="007D07D1">
        <w:rPr>
          <w:rFonts w:asciiTheme="minorHAnsi" w:hAnsiTheme="minorHAnsi" w:cstheme="minorHAnsi"/>
          <w:bCs/>
        </w:rPr>
        <w:t>args</w:t>
      </w:r>
      <w:proofErr w:type="spellEnd"/>
      <w:r w:rsidRPr="007D07D1">
        <w:rPr>
          <w:rFonts w:asciiTheme="minorHAnsi" w:hAnsiTheme="minorHAnsi" w:cstheme="minorHAnsi"/>
          <w:bCs/>
        </w:rPr>
        <w:t xml:space="preserve"> and collapses to the least covered one which kills substance clash, the constitutive purpose of debate.</w:t>
      </w:r>
    </w:p>
    <w:p w14:paraId="4A72DA05" w14:textId="77777777" w:rsidR="00373DF0" w:rsidRDefault="00373DF0" w:rsidP="00373DF0">
      <w:pPr>
        <w:pStyle w:val="Heading4"/>
        <w:spacing w:line="276" w:lineRule="auto"/>
        <w:rPr>
          <w:rFonts w:asciiTheme="minorHAnsi" w:hAnsiTheme="minorHAnsi" w:cstheme="minorHAnsi"/>
          <w:bCs/>
        </w:rPr>
      </w:pPr>
      <w:r w:rsidRPr="007D07D1">
        <w:rPr>
          <w:rFonts w:asciiTheme="minorHAnsi" w:hAnsiTheme="minorHAnsi" w:cstheme="minorHAnsi"/>
          <w:bCs/>
        </w:rPr>
        <w:t>The voters are</w:t>
      </w:r>
    </w:p>
    <w:p w14:paraId="3322C19E" w14:textId="77777777" w:rsidR="00373DF0" w:rsidRPr="00E94657" w:rsidRDefault="00373DF0" w:rsidP="00373DF0">
      <w:pPr>
        <w:pStyle w:val="Heading4"/>
        <w:rPr>
          <w:rFonts w:asciiTheme="minorHAnsi" w:hAnsiTheme="minorHAnsi" w:cstheme="minorHAnsi"/>
        </w:rPr>
      </w:pPr>
      <w:r w:rsidRPr="00E94657">
        <w:rPr>
          <w:rFonts w:asciiTheme="minorHAnsi" w:hAnsiTheme="minorHAnsi" w:cstheme="minorHAnsi"/>
        </w:rPr>
        <w:t>3] Strat skew: Condo allows the neg to run multiple contradictory advocacies which is bad because they get way more ground because they don’t have to be consistent and it’s un-reciprocal because I can’t kick the plan.</w:t>
      </w:r>
    </w:p>
    <w:p w14:paraId="0FB473DB" w14:textId="5F65041F" w:rsidR="00362068" w:rsidRDefault="00373DF0" w:rsidP="00362068">
      <w:pPr>
        <w:rPr>
          <w:lang w:val="pt-PT"/>
        </w:rPr>
      </w:pPr>
      <w:r w:rsidRPr="00373DF0">
        <w:rPr>
          <w:lang w:val="pt-PT"/>
        </w:rPr>
        <w:t>CA v</w:t>
      </w:r>
      <w:r>
        <w:rPr>
          <w:lang w:val="pt-PT"/>
        </w:rPr>
        <w:t>oters</w:t>
      </w:r>
    </w:p>
    <w:p w14:paraId="415C017D" w14:textId="01B1E54A" w:rsidR="00373DF0" w:rsidRDefault="00373DF0" w:rsidP="00362068">
      <w:pPr>
        <w:rPr>
          <w:lang w:val="pt-PT"/>
        </w:rPr>
      </w:pPr>
    </w:p>
    <w:p w14:paraId="53D32561" w14:textId="77777777" w:rsidR="00D355D5" w:rsidRPr="00742153" w:rsidRDefault="00D355D5" w:rsidP="00D355D5">
      <w:pPr>
        <w:pStyle w:val="Heading4"/>
        <w:rPr>
          <w:rFonts w:asciiTheme="minorHAnsi" w:hAnsiTheme="minorHAnsi" w:cstheme="minorHAnsi"/>
          <w:bCs/>
          <w:shd w:val="clear" w:color="auto" w:fill="FFFFFF"/>
          <w:lang w:eastAsia="zh-CN"/>
        </w:rPr>
      </w:pPr>
      <w:r w:rsidRPr="00E94657">
        <w:rPr>
          <w:rFonts w:asciiTheme="minorHAnsi" w:hAnsiTheme="minorHAnsi" w:cstheme="minorHAnsi"/>
        </w:rPr>
        <w:t>Reject extinction first a] freezes action – every policy has a non-zero risk of causing extinction, b</w:t>
      </w:r>
      <w:r w:rsidRPr="00742153">
        <w:rPr>
          <w:rFonts w:asciiTheme="minorHAnsi" w:hAnsiTheme="minorHAnsi" w:cstheme="minorHAnsi"/>
          <w:bCs/>
          <w:shd w:val="clear" w:color="auto" w:fill="FFFFFF"/>
          <w:lang w:eastAsia="zh-CN"/>
        </w:rPr>
        <w:t xml:space="preserve">] </w:t>
      </w:r>
      <w:r w:rsidRPr="00E94657">
        <w:rPr>
          <w:rFonts w:asciiTheme="minorHAnsi" w:hAnsiTheme="minorHAnsi" w:cstheme="minorHAnsi"/>
        </w:rPr>
        <w:t xml:space="preserve">It’s consequentialist – if we beat util, we beat extinction since it’s a consequence and we don’t look at them c] </w:t>
      </w:r>
      <w:r w:rsidRPr="00742153">
        <w:rPr>
          <w:rFonts w:asciiTheme="minorHAnsi" w:hAnsiTheme="minorHAnsi" w:cstheme="minorHAnsi"/>
          <w:bCs/>
          <w:shd w:val="clear" w:color="auto" w:fill="FFFFFF"/>
          <w:lang w:eastAsia="zh-CN"/>
        </w:rPr>
        <w:t>Ethical prioritization of extinction is horrible and justifies atrocities.</w:t>
      </w:r>
    </w:p>
    <w:p w14:paraId="20B6094C" w14:textId="77777777" w:rsidR="00373DF0" w:rsidRPr="00D355D5" w:rsidRDefault="00373DF0" w:rsidP="00362068"/>
    <w:p w14:paraId="17945F50" w14:textId="77777777" w:rsidR="00362068" w:rsidRPr="00D355D5" w:rsidRDefault="00362068" w:rsidP="00362068"/>
    <w:p w14:paraId="29FA7219" w14:textId="6F378769" w:rsidR="00B64DE3" w:rsidRPr="00373DF0" w:rsidRDefault="00B64DE3" w:rsidP="00B64DE3">
      <w:pPr>
        <w:pStyle w:val="Heading1"/>
        <w:rPr>
          <w:lang w:val="pt-PT"/>
        </w:rPr>
      </w:pPr>
      <w:r w:rsidRPr="00373DF0">
        <w:rPr>
          <w:lang w:val="pt-PT"/>
        </w:rPr>
        <w:lastRenderedPageBreak/>
        <w:t>Libertarianism AC v6</w:t>
      </w:r>
    </w:p>
    <w:p w14:paraId="07F7EC8E" w14:textId="77777777" w:rsidR="00B64DE3" w:rsidRPr="00E94657" w:rsidRDefault="00B64DE3" w:rsidP="00B64DE3">
      <w:pPr>
        <w:rPr>
          <w:rFonts w:asciiTheme="minorHAnsi" w:hAnsiTheme="minorHAnsi" w:cstheme="minorHAnsi"/>
        </w:rPr>
      </w:pPr>
      <w:r w:rsidRPr="00E94657">
        <w:rPr>
          <w:rFonts w:asciiTheme="minorHAnsi" w:hAnsiTheme="minorHAnsi" w:cstheme="minorHAnsi"/>
        </w:rPr>
        <w:t>[brackets for clarification]</w:t>
      </w:r>
    </w:p>
    <w:p w14:paraId="4D3AC902" w14:textId="77777777" w:rsidR="00B64DE3" w:rsidRPr="00E94657" w:rsidRDefault="00B64DE3" w:rsidP="00B64DE3">
      <w:pPr>
        <w:rPr>
          <w:rFonts w:asciiTheme="minorHAnsi" w:hAnsiTheme="minorHAnsi" w:cstheme="minorHAnsi"/>
        </w:rPr>
      </w:pPr>
      <w:r w:rsidRPr="00E94657">
        <w:rPr>
          <w:rFonts w:asciiTheme="minorHAnsi" w:hAnsiTheme="minorHAnsi" w:cstheme="minorHAnsi"/>
        </w:rPr>
        <w:t>WTO= World Trade Organization</w:t>
      </w:r>
    </w:p>
    <w:p w14:paraId="633E2382" w14:textId="77777777" w:rsidR="00B64DE3" w:rsidRPr="00E94657" w:rsidRDefault="00B64DE3" w:rsidP="00B64DE3">
      <w:pPr>
        <w:rPr>
          <w:rFonts w:asciiTheme="minorHAnsi" w:hAnsiTheme="minorHAnsi" w:cstheme="minorHAnsi"/>
        </w:rPr>
      </w:pPr>
      <w:r w:rsidRPr="00E94657">
        <w:rPr>
          <w:rFonts w:asciiTheme="minorHAnsi" w:hAnsiTheme="minorHAnsi" w:cstheme="minorHAnsi"/>
        </w:rPr>
        <w:t>IP(P/R)=Intellectual Property (Protections/Rights)</w:t>
      </w:r>
    </w:p>
    <w:p w14:paraId="61E52936" w14:textId="77777777" w:rsidR="00B64DE3" w:rsidRDefault="00B64DE3" w:rsidP="00B64DE3"/>
    <w:p w14:paraId="2F6AE78B" w14:textId="77777777" w:rsidR="00B64DE3" w:rsidRDefault="00B64DE3" w:rsidP="00B64DE3"/>
    <w:p w14:paraId="33417AB1" w14:textId="77777777" w:rsidR="00B64DE3" w:rsidRDefault="00B64DE3" w:rsidP="00B64DE3"/>
    <w:p w14:paraId="720C9ECE" w14:textId="77777777" w:rsidR="00B64DE3" w:rsidRDefault="00B64DE3" w:rsidP="00B64DE3"/>
    <w:p w14:paraId="6935421D" w14:textId="77777777" w:rsidR="00B64DE3" w:rsidRDefault="00B64DE3" w:rsidP="00B64DE3"/>
    <w:p w14:paraId="3B364759" w14:textId="77777777" w:rsidR="00B64DE3" w:rsidRDefault="00B64DE3" w:rsidP="00B64DE3"/>
    <w:p w14:paraId="2C5C01FE" w14:textId="77777777" w:rsidR="00B64DE3" w:rsidRDefault="00B64DE3" w:rsidP="00B64DE3">
      <w:pPr>
        <w:pStyle w:val="Heading3"/>
      </w:pPr>
      <w:r>
        <w:lastRenderedPageBreak/>
        <w:t>1AC – Framing</w:t>
      </w:r>
    </w:p>
    <w:p w14:paraId="60C52CE3" w14:textId="77777777" w:rsidR="00B64DE3" w:rsidRPr="006E6E3B" w:rsidRDefault="00B64DE3" w:rsidP="00B64DE3">
      <w:pPr>
        <w:pStyle w:val="Heading4"/>
        <w:rPr>
          <w:rFonts w:asciiTheme="minorHAnsi" w:hAnsiTheme="minorHAnsi" w:cstheme="minorHAnsi"/>
        </w:rPr>
      </w:pPr>
      <w:r>
        <w:rPr>
          <w:rFonts w:asciiTheme="minorHAnsi" w:hAnsiTheme="minorHAnsi" w:cstheme="minorHAnsi"/>
        </w:rPr>
        <w:t>The meta ethic is practical reason – e</w:t>
      </w:r>
      <w:r w:rsidRPr="006E6E3B">
        <w:rPr>
          <w:rFonts w:asciiTheme="minorHAnsi" w:hAnsiTheme="minorHAnsi" w:cstheme="minorHAnsi"/>
        </w:rPr>
        <w:t>thics begin</w:t>
      </w:r>
      <w:r>
        <w:rPr>
          <w:rFonts w:asciiTheme="minorHAnsi" w:hAnsiTheme="minorHAnsi" w:cstheme="minorHAnsi"/>
        </w:rPr>
        <w:t>s</w:t>
      </w:r>
      <w:r w:rsidRPr="006E6E3B">
        <w:rPr>
          <w:rFonts w:asciiTheme="minorHAnsi" w:hAnsiTheme="minorHAnsi" w:cstheme="minorHAnsi"/>
        </w:rPr>
        <w:t xml:space="preserve"> with the rational capacity to set ends, which necessitates recognizing that capacity in others</w:t>
      </w:r>
      <w:r>
        <w:rPr>
          <w:rFonts w:asciiTheme="minorHAnsi" w:hAnsiTheme="minorHAnsi" w:cstheme="minorHAnsi"/>
        </w:rPr>
        <w:t>.</w:t>
      </w:r>
    </w:p>
    <w:p w14:paraId="0757E27A" w14:textId="77777777" w:rsidR="00B64DE3" w:rsidRPr="006E6E3B" w:rsidRDefault="00B64DE3" w:rsidP="00B64DE3">
      <w:pPr>
        <w:rPr>
          <w:rFonts w:asciiTheme="minorHAnsi" w:hAnsiTheme="minorHAnsi" w:cstheme="minorHAnsi"/>
          <w:sz w:val="26"/>
          <w:szCs w:val="26"/>
        </w:rPr>
      </w:pPr>
      <w:proofErr w:type="spellStart"/>
      <w:r w:rsidRPr="006E6E3B">
        <w:rPr>
          <w:rStyle w:val="Style13ptBold"/>
          <w:rFonts w:asciiTheme="minorHAnsi" w:hAnsiTheme="minorHAnsi" w:cstheme="minorHAnsi"/>
          <w:szCs w:val="26"/>
        </w:rPr>
        <w:t>Korsgaard</w:t>
      </w:r>
      <w:proofErr w:type="spellEnd"/>
      <w:r w:rsidRPr="006E6E3B">
        <w:rPr>
          <w:rStyle w:val="Style13ptBold"/>
          <w:rFonts w:asciiTheme="minorHAnsi" w:hAnsiTheme="minorHAnsi" w:cstheme="minorHAnsi"/>
          <w:szCs w:val="26"/>
        </w:rPr>
        <w:t xml:space="preserve"> 83 </w:t>
      </w:r>
      <w:r w:rsidRPr="006E6E3B">
        <w:rPr>
          <w:rFonts w:asciiTheme="minorHAnsi" w:hAnsiTheme="minorHAnsi" w:cstheme="minorHAnsi"/>
          <w:szCs w:val="16"/>
        </w:rPr>
        <w:t xml:space="preserve">Two Distinctions in Goodness Author(s): Christine M. </w:t>
      </w:r>
      <w:proofErr w:type="spellStart"/>
      <w:r w:rsidRPr="006E6E3B">
        <w:rPr>
          <w:rFonts w:asciiTheme="minorHAnsi" w:hAnsiTheme="minorHAnsi" w:cstheme="minorHAnsi"/>
          <w:szCs w:val="16"/>
        </w:rPr>
        <w:t>Korsgaard</w:t>
      </w:r>
      <w:proofErr w:type="spellEnd"/>
      <w:r w:rsidRPr="006E6E3B">
        <w:rPr>
          <w:rFonts w:asciiTheme="minorHAnsi" w:hAnsiTheme="minorHAnsi" w:cstheme="minorHAnsi"/>
          <w:szCs w:val="16"/>
        </w:rPr>
        <w:t xml:space="preserve"> Source: The Philosophical Review , Apr., 1983, Vol. 92, No. 2 (Apr., 1983), pp. 169-195 Published by: Duke University Press on behalf of Philosophical Review Stable URL: </w:t>
      </w:r>
      <w:hyperlink r:id="rId6" w:history="1">
        <w:r w:rsidRPr="006E6E3B">
          <w:rPr>
            <w:rStyle w:val="Hyperlink"/>
            <w:rFonts w:asciiTheme="minorHAnsi" w:hAnsiTheme="minorHAnsi" w:cstheme="minorHAnsi"/>
            <w:color w:val="000000"/>
            <w:szCs w:val="16"/>
            <w:u w:val="single"/>
          </w:rPr>
          <w:t>http://www.jstor.com/stable/2184924</w:t>
        </w:r>
      </w:hyperlink>
    </w:p>
    <w:p w14:paraId="519805E9" w14:textId="77777777" w:rsidR="00B64DE3" w:rsidRPr="006E6E3B" w:rsidRDefault="00B64DE3" w:rsidP="00B64DE3">
      <w:pPr>
        <w:rPr>
          <w:rFonts w:asciiTheme="minorHAnsi" w:hAnsiTheme="minorHAnsi" w:cstheme="minorHAnsi"/>
          <w:u w:val="single"/>
        </w:rPr>
      </w:pPr>
      <w:r w:rsidRPr="006E6E3B">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sidRPr="006E6E3B">
        <w:rPr>
          <w:rFonts w:asciiTheme="minorHAnsi" w:hAnsiTheme="minorHAnsi" w:cstheme="minorHAnsi"/>
          <w:highlight w:val="cyan"/>
          <w:u w:val="single"/>
        </w:rPr>
        <w:t>when a rational being makes a choice</w:t>
      </w:r>
      <w:r w:rsidRPr="006E6E3B">
        <w:rPr>
          <w:rFonts w:asciiTheme="minorHAnsi" w:hAnsiTheme="minorHAnsi" w:cstheme="minorHAnsi"/>
          <w:sz w:val="16"/>
        </w:rPr>
        <w:t xml:space="preserve"> or undertakes an action, </w:t>
      </w:r>
      <w:r w:rsidRPr="00310A30">
        <w:rPr>
          <w:rFonts w:asciiTheme="minorHAnsi" w:hAnsiTheme="minorHAnsi" w:cstheme="minorHAnsi"/>
          <w:u w:val="single"/>
        </w:rPr>
        <w:t xml:space="preserve">he or she </w:t>
      </w:r>
      <w:r>
        <w:rPr>
          <w:rFonts w:asciiTheme="minorHAnsi" w:hAnsiTheme="minorHAnsi" w:cstheme="minorHAnsi"/>
          <w:highlight w:val="cyan"/>
          <w:u w:val="single"/>
        </w:rPr>
        <w:t>[they]</w:t>
      </w:r>
      <w:r w:rsidRPr="006E6E3B">
        <w:rPr>
          <w:rFonts w:asciiTheme="minorHAnsi" w:hAnsiTheme="minorHAnsi" w:cstheme="minorHAnsi"/>
          <w:highlight w:val="cyan"/>
          <w:u w:val="single"/>
        </w:rPr>
        <w:t xml:space="preserve"> suppose</w:t>
      </w:r>
      <w:r w:rsidRPr="00310A30">
        <w:rPr>
          <w:rFonts w:asciiTheme="minorHAnsi" w:hAnsiTheme="minorHAnsi" w:cstheme="minorHAnsi"/>
          <w:u w:val="single"/>
        </w:rPr>
        <w:t>s</w:t>
      </w:r>
      <w:r w:rsidRPr="006E6E3B">
        <w:rPr>
          <w:rFonts w:asciiTheme="minorHAnsi" w:hAnsiTheme="minorHAnsi" w:cstheme="minorHAnsi"/>
          <w:sz w:val="16"/>
        </w:rPr>
        <w:t xml:space="preserve"> the object to be good, and </w:t>
      </w:r>
      <w:r w:rsidRPr="006E6E3B">
        <w:rPr>
          <w:rFonts w:asciiTheme="minorHAnsi" w:hAnsiTheme="minorHAnsi" w:cstheme="minorHAnsi"/>
          <w:highlight w:val="cyan"/>
          <w:u w:val="single"/>
        </w:rPr>
        <w:t>its pursuit to be justified</w:t>
      </w:r>
      <w:r w:rsidRPr="006E6E3B">
        <w:rPr>
          <w:rFonts w:asciiTheme="minorHAnsi" w:hAnsiTheme="minorHAnsi" w:cstheme="minorHAnsi"/>
          <w:sz w:val="16"/>
        </w:rPr>
        <w:t xml:space="preserve">. At least, </w:t>
      </w:r>
      <w:r w:rsidRPr="006E6E3B">
        <w:rPr>
          <w:rFonts w:asciiTheme="minorHAnsi" w:hAnsiTheme="minorHAnsi" w:cstheme="minorHAnsi"/>
          <w:u w:val="single"/>
        </w:rPr>
        <w:t>if there is a categorical imperative there must be objectively good ends</w:t>
      </w:r>
      <w:r w:rsidRPr="006E6E3B">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sidRPr="006E6E3B">
        <w:rPr>
          <w:rFonts w:asciiTheme="minorHAnsi" w:hAnsiTheme="minorHAnsi" w:cstheme="minorHAnsi"/>
          <w:sz w:val="16"/>
        </w:rPr>
        <w:t>Studien</w:t>
      </w:r>
      <w:proofErr w:type="spellEnd"/>
      <w:r w:rsidRPr="006E6E3B">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sidRPr="006E6E3B">
        <w:rPr>
          <w:rFonts w:asciiTheme="minorHAnsi" w:hAnsiTheme="minorHAnsi" w:cstheme="minorHAnsi"/>
          <w:highlight w:val="cyan"/>
          <w:u w:val="single"/>
        </w:rPr>
        <w:t xml:space="preserve">there must be </w:t>
      </w:r>
      <w:r w:rsidRPr="00881F9B">
        <w:rPr>
          <w:rFonts w:asciiTheme="minorHAnsi" w:hAnsiTheme="minorHAnsi" w:cstheme="minorHAnsi"/>
          <w:u w:val="single"/>
        </w:rPr>
        <w:t>something</w:t>
      </w:r>
      <w:r w:rsidRPr="006E6E3B">
        <w:rPr>
          <w:rFonts w:asciiTheme="minorHAnsi" w:hAnsiTheme="minorHAnsi" w:cstheme="minorHAnsi"/>
          <w:u w:val="single"/>
        </w:rPr>
        <w:t xml:space="preserve"> that is </w:t>
      </w:r>
      <w:r w:rsidRPr="006E6E3B">
        <w:rPr>
          <w:rFonts w:asciiTheme="minorHAnsi" w:hAnsiTheme="minorHAnsi" w:cstheme="minorHAnsi"/>
          <w:highlight w:val="cyan"/>
          <w:u w:val="single"/>
        </w:rPr>
        <w:t>unconditional</w:t>
      </w:r>
      <w:r w:rsidRPr="00881F9B">
        <w:rPr>
          <w:rFonts w:asciiTheme="minorHAnsi" w:hAnsiTheme="minorHAnsi" w:cstheme="minorHAnsi"/>
          <w:u w:val="single"/>
        </w:rPr>
        <w:t xml:space="preserve">ly </w:t>
      </w:r>
      <w:r w:rsidRPr="006E6E3B">
        <w:rPr>
          <w:rFonts w:asciiTheme="minorHAnsi" w:hAnsiTheme="minorHAnsi" w:cstheme="minorHAnsi"/>
          <w:highlight w:val="cyan"/>
          <w:u w:val="single"/>
        </w:rPr>
        <w:t>good</w:t>
      </w:r>
      <w:r w:rsidRPr="006E6E3B">
        <w:rPr>
          <w:rFonts w:asciiTheme="minorHAnsi" w:hAnsiTheme="minorHAnsi" w:cstheme="minorHAnsi"/>
          <w:u w:val="single"/>
        </w:rPr>
        <w:t xml:space="preserve"> and </w:t>
      </w:r>
      <w:r w:rsidRPr="00881F9B">
        <w:rPr>
          <w:rFonts w:asciiTheme="minorHAnsi" w:hAnsiTheme="minorHAnsi" w:cstheme="minorHAnsi"/>
          <w:u w:val="single"/>
        </w:rPr>
        <w:t>so can serve</w:t>
      </w:r>
      <w:r w:rsidRPr="006E6E3B">
        <w:rPr>
          <w:rFonts w:asciiTheme="minorHAnsi" w:hAnsiTheme="minorHAnsi" w:cstheme="minorHAnsi"/>
          <w:highlight w:val="cyan"/>
          <w:u w:val="single"/>
        </w:rPr>
        <w:t xml:space="preserve"> as a</w:t>
      </w:r>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suffi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cient</w:t>
      </w:r>
      <w:proofErr w:type="spell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condition of</w:t>
      </w:r>
      <w:r w:rsidRPr="006E6E3B">
        <w:rPr>
          <w:rFonts w:asciiTheme="minorHAnsi" w:hAnsiTheme="minorHAnsi" w:cstheme="minorHAnsi"/>
          <w:u w:val="single"/>
        </w:rPr>
        <w:t xml:space="preserve"> their </w:t>
      </w:r>
      <w:r w:rsidRPr="006E6E3B">
        <w:rPr>
          <w:rFonts w:asciiTheme="minorHAnsi" w:hAnsiTheme="minorHAnsi" w:cstheme="minorHAnsi"/>
          <w:highlight w:val="cyan"/>
          <w:u w:val="single"/>
        </w:rPr>
        <w:t>goodness</w:t>
      </w:r>
      <w:r w:rsidRPr="006E6E3B">
        <w:rPr>
          <w:rFonts w:asciiTheme="minorHAnsi" w:hAnsiTheme="minorHAnsi" w:cstheme="minorHAnsi"/>
          <w:u w:val="single"/>
        </w:rPr>
        <w:t>.</w:t>
      </w:r>
      <w:r w:rsidRPr="006E6E3B">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sidRPr="006E6E3B">
        <w:rPr>
          <w:rFonts w:asciiTheme="minorHAnsi" w:hAnsiTheme="minorHAnsi" w:cstheme="minorHAnsi"/>
          <w:u w:val="single"/>
        </w:rPr>
        <w:t>It cannot be the inclinations</w:t>
      </w:r>
      <w:r w:rsidRPr="006E6E3B">
        <w:rPr>
          <w:rFonts w:asciiTheme="minorHAnsi" w:hAnsiTheme="minorHAnsi" w:cstheme="minorHAnsi"/>
          <w:sz w:val="16"/>
        </w:rPr>
        <w:t xml:space="preserve"> themselves </w:t>
      </w:r>
      <w:r w:rsidRPr="006E6E3B">
        <w:rPr>
          <w:rFonts w:asciiTheme="minorHAnsi" w:hAnsiTheme="minorHAnsi" w:cstheme="minorHAnsi"/>
          <w:u w:val="single"/>
        </w:rPr>
        <w:t>because a rational being would rather be free from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Nor can it be external things, which serve only as means. </w:t>
      </w:r>
      <w:r w:rsidRPr="006E6E3B">
        <w:rPr>
          <w:rFonts w:asciiTheme="minorHAnsi" w:hAnsiTheme="minorHAnsi" w:cstheme="minorHAnsi"/>
          <w:sz w:val="16"/>
        </w:rPr>
        <w:t xml:space="preserve">So, </w:t>
      </w:r>
      <w:r w:rsidRPr="006E6E3B">
        <w:rPr>
          <w:rFonts w:asciiTheme="minorHAnsi" w:hAnsiTheme="minorHAnsi" w:cstheme="minorHAnsi"/>
          <w:u w:val="single"/>
        </w:rPr>
        <w:t xml:space="preserve">Kant asserts, </w:t>
      </w:r>
      <w:r w:rsidRPr="00881F9B">
        <w:rPr>
          <w:rFonts w:asciiTheme="minorHAnsi" w:hAnsiTheme="minorHAnsi" w:cstheme="minorHAnsi"/>
          <w:u w:val="single"/>
        </w:rPr>
        <w:t xml:space="preserve">the </w:t>
      </w:r>
      <w:proofErr w:type="spellStart"/>
      <w:r w:rsidRPr="006E6E3B">
        <w:rPr>
          <w:rFonts w:asciiTheme="minorHAnsi" w:hAnsiTheme="minorHAnsi" w:cstheme="minorHAnsi"/>
          <w:u w:val="single"/>
        </w:rPr>
        <w:t>uncondi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tionally</w:t>
      </w:r>
      <w:proofErr w:type="spellEnd"/>
      <w:r w:rsidRPr="006E6E3B">
        <w:rPr>
          <w:rFonts w:asciiTheme="minorHAnsi" w:hAnsiTheme="minorHAnsi" w:cstheme="minorHAnsi"/>
          <w:u w:val="single"/>
        </w:rPr>
        <w:t xml:space="preserve"> valuable </w:t>
      </w:r>
      <w:r w:rsidRPr="00881F9B">
        <w:rPr>
          <w:rFonts w:asciiTheme="minorHAnsi" w:hAnsiTheme="minorHAnsi" w:cstheme="minorHAnsi"/>
          <w:u w:val="single"/>
        </w:rPr>
        <w:t xml:space="preserve">thing </w:t>
      </w:r>
      <w:r w:rsidRPr="006E6E3B">
        <w:rPr>
          <w:rFonts w:asciiTheme="minorHAnsi" w:hAnsiTheme="minorHAnsi" w:cstheme="minorHAnsi"/>
          <w:highlight w:val="cyan"/>
          <w:u w:val="single"/>
        </w:rPr>
        <w:t>must be</w:t>
      </w:r>
      <w:r w:rsidRPr="006E6E3B">
        <w:rPr>
          <w:rFonts w:asciiTheme="minorHAnsi" w:hAnsiTheme="minorHAnsi" w:cstheme="minorHAnsi"/>
          <w:u w:val="single"/>
        </w:rPr>
        <w:t xml:space="preserve"> "humanity" or "</w:t>
      </w:r>
      <w:r w:rsidRPr="006E6E3B">
        <w:rPr>
          <w:rFonts w:asciiTheme="minorHAnsi" w:hAnsiTheme="minorHAnsi" w:cstheme="minorHAnsi"/>
          <w:highlight w:val="cyan"/>
          <w:u w:val="single"/>
        </w:rPr>
        <w:t>rational nature</w:t>
      </w:r>
      <w:r w:rsidRPr="006E6E3B">
        <w:rPr>
          <w:rFonts w:asciiTheme="minorHAnsi" w:hAnsiTheme="minorHAnsi" w:cstheme="minorHAnsi"/>
          <w:u w:val="single"/>
        </w:rPr>
        <w:t xml:space="preserve">," which he </w:t>
      </w:r>
      <w:r w:rsidRPr="006E6E3B">
        <w:rPr>
          <w:rFonts w:asciiTheme="minorHAnsi" w:hAnsiTheme="minorHAnsi" w:cstheme="minorHAnsi"/>
          <w:highlight w:val="cyan"/>
          <w:u w:val="single"/>
        </w:rPr>
        <w:t>defines as "the power set to an end"</w:t>
      </w:r>
      <w:r w:rsidRPr="006E6E3B">
        <w:rPr>
          <w:rFonts w:asciiTheme="minorHAnsi" w:hAnsiTheme="minorHAnsi" w:cstheme="minorHAnsi"/>
          <w:sz w:val="16"/>
        </w:rPr>
        <w:t xml:space="preserve"> (G 56/437 and DV 51/392). </w:t>
      </w:r>
      <w:r w:rsidRPr="006E6E3B">
        <w:rPr>
          <w:rFonts w:asciiTheme="minorHAnsi" w:hAnsiTheme="minorHAnsi" w:cstheme="minorHAnsi"/>
          <w:u w:val="single"/>
        </w:rPr>
        <w:t>Kant explains that regarding your existence as a rational being as an end in itself is a "subjective principle of human action."</w:t>
      </w:r>
      <w:r w:rsidRPr="006E6E3B">
        <w:rPr>
          <w:rFonts w:asciiTheme="minorHAnsi" w:hAnsiTheme="minorHAnsi" w:cstheme="minorHAnsi"/>
          <w:sz w:val="16"/>
        </w:rPr>
        <w:t xml:space="preserve"> By this I understand him to mean that </w:t>
      </w:r>
      <w:r w:rsidRPr="006E6E3B">
        <w:rPr>
          <w:rFonts w:asciiTheme="minorHAnsi" w:hAnsiTheme="minorHAnsi" w:cstheme="minorHAnsi"/>
          <w:highlight w:val="cyan"/>
          <w:u w:val="single"/>
        </w:rPr>
        <w:t>we must regard ourselves as capable of conferring value</w:t>
      </w:r>
      <w:r w:rsidRPr="006E6E3B">
        <w:rPr>
          <w:rFonts w:asciiTheme="minorHAnsi" w:hAnsiTheme="minorHAnsi" w:cstheme="minorHAnsi"/>
          <w:u w:val="single"/>
        </w:rPr>
        <w:t xml:space="preserve"> upon the objects of our choice</w:t>
      </w:r>
      <w:r w:rsidRPr="006E6E3B">
        <w:rPr>
          <w:rFonts w:asciiTheme="minorHAnsi" w:hAnsiTheme="minorHAnsi" w:cstheme="minorHAnsi"/>
          <w:sz w:val="16"/>
        </w:rPr>
        <w:t xml:space="preserve">, the ends that we set, </w:t>
      </w:r>
      <w:r w:rsidRPr="006E6E3B">
        <w:rPr>
          <w:rFonts w:asciiTheme="minorHAnsi" w:hAnsiTheme="minorHAnsi" w:cstheme="minorHAnsi"/>
          <w:highlight w:val="cyan"/>
          <w:u w:val="single"/>
        </w:rPr>
        <w:t>because we must regard our ends as good</w:t>
      </w:r>
      <w:r w:rsidRPr="006E6E3B">
        <w:rPr>
          <w:rFonts w:asciiTheme="minorHAnsi" w:hAnsiTheme="minorHAnsi" w:cstheme="minorHAnsi"/>
          <w:sz w:val="16"/>
        </w:rPr>
        <w:t xml:space="preserve">. But </w:t>
      </w:r>
      <w:r w:rsidRPr="006E6E3B">
        <w:rPr>
          <w:rFonts w:asciiTheme="minorHAnsi" w:hAnsiTheme="minorHAnsi" w:cstheme="minorHAnsi"/>
          <w:highlight w:val="cyan"/>
          <w:u w:val="single"/>
        </w:rPr>
        <w:t>since</w:t>
      </w:r>
      <w:r w:rsidRPr="006E6E3B">
        <w:rPr>
          <w:rFonts w:asciiTheme="minorHAnsi" w:hAnsiTheme="minorHAnsi" w:cstheme="minorHAnsi"/>
          <w:sz w:val="16"/>
        </w:rPr>
        <w:t xml:space="preserve"> "every </w:t>
      </w:r>
      <w:r w:rsidRPr="006E6E3B">
        <w:rPr>
          <w:rFonts w:asciiTheme="minorHAnsi" w:hAnsiTheme="minorHAnsi" w:cstheme="minorHAnsi"/>
          <w:highlight w:val="cyan"/>
          <w:u w:val="single"/>
        </w:rPr>
        <w:t>other</w:t>
      </w:r>
      <w:r w:rsidRPr="006E6E3B">
        <w:rPr>
          <w:rFonts w:asciiTheme="minorHAnsi" w:hAnsiTheme="minorHAnsi" w:cstheme="minorHAnsi"/>
          <w:u w:val="single"/>
        </w:rPr>
        <w:t xml:space="preserve"> rational being </w:t>
      </w:r>
      <w:r w:rsidRPr="006E6E3B">
        <w:rPr>
          <w:rFonts w:asciiTheme="minorHAnsi" w:hAnsiTheme="minorHAnsi" w:cstheme="minorHAnsi"/>
          <w:highlight w:val="cyan"/>
          <w:u w:val="single"/>
        </w:rPr>
        <w:t>thinks</w:t>
      </w:r>
      <w:r w:rsidRPr="006E6E3B">
        <w:rPr>
          <w:rFonts w:asciiTheme="minorHAnsi" w:hAnsiTheme="minorHAnsi" w:cstheme="minorHAnsi"/>
          <w:sz w:val="16"/>
        </w:rPr>
        <w:t xml:space="preserve"> of his existence by </w:t>
      </w:r>
      <w:r w:rsidRPr="006E6E3B">
        <w:rPr>
          <w:rFonts w:asciiTheme="minorHAnsi" w:hAnsiTheme="minorHAnsi" w:cstheme="minorHAnsi"/>
          <w:highlight w:val="cyan"/>
          <w:u w:val="single"/>
        </w:rPr>
        <w:t>the same</w:t>
      </w:r>
      <w:r w:rsidRPr="006E6E3B">
        <w:rPr>
          <w:rFonts w:asciiTheme="minorHAnsi" w:hAnsiTheme="minorHAnsi" w:cstheme="minorHAnsi"/>
          <w:u w:val="single"/>
        </w:rPr>
        <w:t xml:space="preserve"> rational ground which holds also for myself'</w:t>
      </w:r>
      <w:r w:rsidRPr="006E6E3B">
        <w:rPr>
          <w:rFonts w:asciiTheme="minorHAnsi" w:hAnsiTheme="minorHAnsi" w:cstheme="minorHAnsi"/>
          <w:sz w:val="16"/>
        </w:rPr>
        <w:t xml:space="preserve"> (G 47/429), </w:t>
      </w:r>
      <w:r w:rsidRPr="006E6E3B">
        <w:rPr>
          <w:rFonts w:asciiTheme="minorHAnsi" w:hAnsiTheme="minorHAnsi" w:cstheme="minorHAnsi"/>
          <w:highlight w:val="cyan"/>
          <w:u w:val="single"/>
        </w:rPr>
        <w:t>we must regard others as capable</w:t>
      </w:r>
      <w:r w:rsidRPr="006E6E3B">
        <w:rPr>
          <w:rFonts w:asciiTheme="minorHAnsi" w:hAnsiTheme="minorHAnsi" w:cstheme="minorHAnsi"/>
          <w:u w:val="single"/>
        </w:rPr>
        <w:t xml:space="preserve"> of conferring value </w:t>
      </w:r>
      <w:r w:rsidRPr="006E6E3B">
        <w:rPr>
          <w:rFonts w:asciiTheme="minorHAnsi" w:hAnsiTheme="minorHAnsi" w:cstheme="minorHAnsi"/>
          <w:sz w:val="16"/>
        </w:rPr>
        <w:t xml:space="preserve">by reason of their rational choices </w:t>
      </w:r>
      <w:r w:rsidRPr="006E6E3B">
        <w:rPr>
          <w:rFonts w:asciiTheme="minorHAnsi" w:hAnsiTheme="minorHAnsi" w:cstheme="minorHAnsi"/>
          <w:highlight w:val="cyan"/>
          <w:u w:val="single"/>
        </w:rPr>
        <w:t>and</w:t>
      </w:r>
      <w:r w:rsidRPr="006E6E3B">
        <w:rPr>
          <w:rFonts w:asciiTheme="minorHAnsi" w:hAnsiTheme="minorHAnsi" w:cstheme="minorHAnsi"/>
          <w:u w:val="single"/>
        </w:rPr>
        <w:t xml:space="preserve"> so </w:t>
      </w:r>
      <w:r w:rsidRPr="00A0400B">
        <w:rPr>
          <w:rFonts w:asciiTheme="minorHAnsi" w:hAnsiTheme="minorHAnsi" w:cstheme="minorHAnsi"/>
          <w:u w:val="single"/>
        </w:rPr>
        <w:t xml:space="preserve">also </w:t>
      </w:r>
      <w:r w:rsidRPr="006E6E3B">
        <w:rPr>
          <w:rFonts w:asciiTheme="minorHAnsi" w:hAnsiTheme="minorHAnsi" w:cstheme="minorHAnsi"/>
          <w:highlight w:val="cyan"/>
          <w:u w:val="single"/>
        </w:rPr>
        <w:t xml:space="preserve">as </w:t>
      </w:r>
      <w:r w:rsidRPr="00A0400B">
        <w:rPr>
          <w:rFonts w:asciiTheme="minorHAnsi" w:hAnsiTheme="minorHAnsi" w:cstheme="minorHAnsi"/>
          <w:highlight w:val="cyan"/>
          <w:u w:val="single"/>
        </w:rPr>
        <w:t>ends in themselves.</w:t>
      </w:r>
      <w:r w:rsidRPr="006E6E3B">
        <w:rPr>
          <w:rFonts w:asciiTheme="minorHAnsi" w:hAnsiTheme="minorHAnsi" w:cstheme="minorHAnsi"/>
          <w:sz w:val="16"/>
        </w:rPr>
        <w:t xml:space="preserve"> Treating another as an end in itself thus involves making that person's ends as far as possible your own (G 49/430). </w:t>
      </w:r>
      <w:r w:rsidRPr="00A0400B">
        <w:rPr>
          <w:rFonts w:asciiTheme="minorHAnsi" w:hAnsiTheme="minorHAnsi" w:cstheme="minorHAnsi"/>
          <w:u w:val="single"/>
        </w:rPr>
        <w:t>The ends</w:t>
      </w:r>
      <w:r w:rsidRPr="006E6E3B">
        <w:rPr>
          <w:rFonts w:asciiTheme="minorHAnsi" w:hAnsiTheme="minorHAnsi" w:cstheme="minorHAnsi"/>
          <w:sz w:val="16"/>
        </w:rPr>
        <w:t xml:space="preserve"> that are </w:t>
      </w:r>
      <w:r w:rsidRPr="006E6E3B">
        <w:rPr>
          <w:rFonts w:asciiTheme="minorHAnsi" w:hAnsiTheme="minorHAnsi" w:cstheme="minorHAnsi"/>
          <w:u w:val="single"/>
        </w:rPr>
        <w:t xml:space="preserve">chosen by any </w:t>
      </w:r>
      <w:r w:rsidRPr="00A0400B">
        <w:rPr>
          <w:rFonts w:asciiTheme="minorHAnsi" w:hAnsiTheme="minorHAnsi" w:cstheme="minorHAnsi"/>
          <w:u w:val="single"/>
        </w:rPr>
        <w:t>rational being</w:t>
      </w:r>
      <w:r w:rsidRPr="006E6E3B">
        <w:rPr>
          <w:rFonts w:asciiTheme="minorHAnsi" w:hAnsiTheme="minorHAnsi" w:cstheme="minorHAnsi"/>
          <w:sz w:val="16"/>
        </w:rPr>
        <w:t xml:space="preserve">, possessed of the humanity or rational nature that is fully realized </w:t>
      </w:r>
      <w:r w:rsidRPr="006E6E3B">
        <w:rPr>
          <w:rFonts w:asciiTheme="minorHAnsi" w:hAnsiTheme="minorHAnsi" w:cstheme="minorHAnsi"/>
          <w:u w:val="single"/>
        </w:rPr>
        <w:t>in</w:t>
      </w:r>
      <w:r w:rsidRPr="006E6E3B">
        <w:rPr>
          <w:rFonts w:asciiTheme="minorHAnsi" w:hAnsiTheme="minorHAnsi" w:cstheme="minorHAnsi"/>
          <w:sz w:val="16"/>
        </w:rPr>
        <w:t xml:space="preserve"> a </w:t>
      </w:r>
      <w:r w:rsidRPr="006E6E3B">
        <w:rPr>
          <w:rFonts w:asciiTheme="minorHAnsi" w:hAnsiTheme="minorHAnsi" w:cstheme="minorHAnsi"/>
          <w:u w:val="single"/>
        </w:rPr>
        <w:t xml:space="preserve">good will, </w:t>
      </w:r>
      <w:r w:rsidRPr="00A0400B">
        <w:rPr>
          <w:rFonts w:asciiTheme="minorHAnsi" w:hAnsiTheme="minorHAnsi" w:cstheme="minorHAnsi"/>
          <w:u w:val="single"/>
        </w:rPr>
        <w:t>take on the status of objective goods</w:t>
      </w:r>
      <w:r w:rsidRPr="006E6E3B">
        <w:rPr>
          <w:rFonts w:asciiTheme="minorHAnsi" w:hAnsiTheme="minorHAnsi" w:cstheme="minorHAnsi"/>
          <w:u w:val="single"/>
        </w:rPr>
        <w:t>.</w:t>
      </w:r>
      <w:r w:rsidRPr="006E6E3B">
        <w:rPr>
          <w:rFonts w:asciiTheme="minorHAnsi" w:hAnsiTheme="minorHAnsi" w:cstheme="minorHAnsi"/>
          <w:sz w:val="16"/>
        </w:rPr>
        <w:t xml:space="preserve"> </w:t>
      </w:r>
      <w:r w:rsidRPr="006E6E3B">
        <w:rPr>
          <w:rFonts w:asciiTheme="minorHAnsi" w:hAnsiTheme="minorHAnsi" w:cstheme="minorHAnsi"/>
          <w:u w:val="single"/>
        </w:rPr>
        <w:t xml:space="preserve">They are not intrinsically valuable, but they are </w:t>
      </w:r>
      <w:r w:rsidRPr="00A0400B">
        <w:rPr>
          <w:rFonts w:asciiTheme="minorHAnsi" w:hAnsiTheme="minorHAnsi" w:cstheme="minorHAnsi"/>
          <w:u w:val="single"/>
        </w:rPr>
        <w:t>objectively valuable</w:t>
      </w:r>
      <w:r w:rsidRPr="006E6E3B">
        <w:rPr>
          <w:rFonts w:asciiTheme="minorHAnsi" w:hAnsiTheme="minorHAnsi" w:cstheme="minorHAnsi"/>
          <w:u w:val="single"/>
        </w:rPr>
        <w:t xml:space="preserve"> in</w:t>
      </w:r>
      <w:r w:rsidRPr="006E6E3B">
        <w:rPr>
          <w:rFonts w:asciiTheme="minorHAnsi" w:hAnsiTheme="minorHAnsi" w:cstheme="minorHAnsi"/>
          <w:sz w:val="16"/>
        </w:rPr>
        <w:t xml:space="preserve"> the sense </w:t>
      </w:r>
      <w:r w:rsidRPr="006E6E3B">
        <w:rPr>
          <w:rFonts w:asciiTheme="minorHAnsi" w:hAnsiTheme="minorHAnsi" w:cstheme="minorHAnsi"/>
          <w:u w:val="single"/>
        </w:rPr>
        <w:t>that every rational being has a reason to</w:t>
      </w:r>
      <w:r w:rsidRPr="006E6E3B">
        <w:rPr>
          <w:rFonts w:asciiTheme="minorHAnsi" w:hAnsiTheme="minorHAnsi" w:cstheme="minorHAnsi"/>
          <w:sz w:val="16"/>
        </w:rPr>
        <w:t xml:space="preserve"> promote or </w:t>
      </w:r>
      <w:r w:rsidRPr="006E6E3B">
        <w:rPr>
          <w:rFonts w:asciiTheme="minorHAnsi" w:hAnsiTheme="minorHAnsi" w:cstheme="minorHAnsi"/>
          <w:u w:val="single"/>
        </w:rPr>
        <w:t>realize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For this reason it is our duty to promote the </w:t>
      </w:r>
      <w:proofErr w:type="spellStart"/>
      <w:r w:rsidRPr="006E6E3B">
        <w:rPr>
          <w:rFonts w:asciiTheme="minorHAnsi" w:hAnsiTheme="minorHAnsi" w:cstheme="minorHAnsi"/>
          <w:u w:val="single"/>
        </w:rPr>
        <w:t>happi</w:t>
      </w:r>
      <w:proofErr w:type="spellEnd"/>
      <w:r w:rsidRPr="006E6E3B">
        <w:rPr>
          <w:rFonts w:asciiTheme="minorHAnsi" w:hAnsiTheme="minorHAnsi" w:cstheme="minorHAnsi"/>
          <w:u w:val="single"/>
        </w:rPr>
        <w:t>- ness of others-the ends that they choose-</w:t>
      </w:r>
      <w:r w:rsidRPr="006E6E3B">
        <w:rPr>
          <w:rFonts w:asciiTheme="minorHAnsi" w:hAnsiTheme="minorHAnsi" w:cstheme="minorHAnsi"/>
          <w:sz w:val="16"/>
        </w:rPr>
        <w:t xml:space="preserve">and, in general, </w:t>
      </w:r>
      <w:r w:rsidRPr="006E6E3B">
        <w:rPr>
          <w:rFonts w:asciiTheme="minorHAnsi" w:hAnsiTheme="minorHAnsi" w:cstheme="minorHAnsi"/>
          <w:u w:val="single"/>
        </w:rPr>
        <w:t>to make the highest good our end.</w:t>
      </w:r>
    </w:p>
    <w:p w14:paraId="5027A033" w14:textId="77777777" w:rsidR="00B64DE3" w:rsidRPr="0052723C" w:rsidRDefault="00B64DE3" w:rsidP="00B64DE3">
      <w:pPr>
        <w:pStyle w:val="Heading4"/>
        <w:rPr>
          <w:rFonts w:asciiTheme="minorHAnsi" w:hAnsiTheme="minorHAnsi" w:cstheme="minorHAnsi"/>
          <w:bCs/>
        </w:rPr>
      </w:pPr>
      <w:r w:rsidRPr="0052723C">
        <w:rPr>
          <w:rFonts w:asciiTheme="minorHAnsi" w:hAnsiTheme="minorHAnsi" w:cstheme="minorHAnsi"/>
          <w:bCs/>
        </w:rPr>
        <w:lastRenderedPageBreak/>
        <w:t>For ethics to be binding it must be</w:t>
      </w:r>
      <w:r>
        <w:rPr>
          <w:rFonts w:asciiTheme="minorHAnsi" w:hAnsiTheme="minorHAnsi" w:cstheme="minorHAnsi"/>
          <w:bCs/>
        </w:rPr>
        <w:t xml:space="preserve"> universal and constitutive of all individuals. </w:t>
      </w:r>
    </w:p>
    <w:p w14:paraId="1B39953A" w14:textId="77777777" w:rsidR="00B64DE3" w:rsidRPr="0052723C" w:rsidRDefault="00B64DE3" w:rsidP="00B64DE3">
      <w:pPr>
        <w:pStyle w:val="Heading4"/>
        <w:rPr>
          <w:rFonts w:asciiTheme="minorHAnsi" w:hAnsiTheme="minorHAnsi" w:cstheme="minorHAnsi"/>
          <w:bCs/>
        </w:rPr>
      </w:pPr>
      <w:r w:rsidRPr="0052723C">
        <w:rPr>
          <w:rFonts w:asciiTheme="minorHAnsi" w:hAnsiTheme="minorHAnsi" w:cstheme="minorHAnsi"/>
          <w:bCs/>
        </w:rPr>
        <w:t xml:space="preserve">1] Problem of regress – I can keep asking ‘why value this’ to other frameworks, which falls to moral </w:t>
      </w:r>
      <w:r>
        <w:rPr>
          <w:rFonts w:asciiTheme="minorHAnsi" w:hAnsiTheme="minorHAnsi" w:cstheme="minorHAnsi"/>
          <w:bCs/>
        </w:rPr>
        <w:t>skep</w:t>
      </w:r>
      <w:r w:rsidRPr="0052723C">
        <w:rPr>
          <w:rFonts w:asciiTheme="minorHAnsi" w:hAnsiTheme="minorHAnsi" w:cstheme="minorHAnsi"/>
          <w:bCs/>
        </w:rPr>
        <w:t>; the only value which solves this is ‘reason,’ as to ask for a reason to value reason, you concede reason’s authority.</w:t>
      </w:r>
    </w:p>
    <w:p w14:paraId="0B1E9D9A" w14:textId="77777777" w:rsidR="00B64DE3" w:rsidRDefault="00B64DE3" w:rsidP="00B64DE3">
      <w:pPr>
        <w:pStyle w:val="Heading4"/>
        <w:rPr>
          <w:rFonts w:asciiTheme="minorHAnsi" w:hAnsiTheme="minorHAnsi" w:cstheme="minorHAnsi"/>
          <w:bCs/>
        </w:rPr>
      </w:pPr>
      <w:r w:rsidRPr="0052723C">
        <w:rPr>
          <w:rFonts w:asciiTheme="minorHAnsi" w:hAnsiTheme="minorHAnsi" w:cstheme="minorHAnsi"/>
          <w:bCs/>
        </w:rPr>
        <w:t>2] Universality – for ethics to be objective it must be universal; 1+1=2 can’t be true for me but not for you.</w:t>
      </w:r>
    </w:p>
    <w:p w14:paraId="3090D405" w14:textId="77777777" w:rsidR="00B64DE3" w:rsidRPr="006E6E3B" w:rsidRDefault="00B64DE3" w:rsidP="00B64DE3">
      <w:pPr>
        <w:pStyle w:val="Heading4"/>
        <w:rPr>
          <w:rFonts w:asciiTheme="minorHAnsi" w:hAnsiTheme="minorHAnsi" w:cstheme="minorHAnsi"/>
          <w:color w:val="000000" w:themeColor="text1"/>
        </w:rPr>
      </w:pPr>
      <w:r w:rsidRPr="006E6E3B">
        <w:rPr>
          <w:rFonts w:asciiTheme="minorHAnsi" w:hAnsiTheme="minorHAnsi" w:cstheme="minorHAnsi"/>
        </w:rPr>
        <w:t xml:space="preserve">3] </w:t>
      </w:r>
      <w:r w:rsidRPr="006E6E3B">
        <w:rPr>
          <w:rFonts w:asciiTheme="minorHAnsi" w:hAnsiTheme="minorHAnsi" w:cstheme="minorHAnsi"/>
          <w:color w:val="000000" w:themeColor="text1"/>
        </w:rPr>
        <w:t>Action Theory – Every action can be broken down to infinite movements. Only reason can unify the parts of an action into one, thus all action collapses to reason.</w:t>
      </w:r>
    </w:p>
    <w:p w14:paraId="3F228AB3" w14:textId="77777777" w:rsidR="00B64DE3" w:rsidRDefault="00B64DE3" w:rsidP="00B64DE3">
      <w:pPr>
        <w:pStyle w:val="Heading4"/>
        <w:rPr>
          <w:rFonts w:asciiTheme="minorHAnsi" w:hAnsiTheme="minorHAnsi" w:cstheme="minorHAnsi"/>
        </w:rPr>
      </w:pPr>
      <w:r w:rsidRPr="006E6E3B">
        <w:rPr>
          <w:rFonts w:asciiTheme="minorHAnsi" w:hAnsiTheme="minorHAnsi" w:cstheme="minorHAnsi"/>
        </w:rPr>
        <w:t>4] Is-ought gap – external conditions can never prescribe action since no set of is statements can ever prove we ought to do something objectively.</w:t>
      </w:r>
    </w:p>
    <w:p w14:paraId="2B2FC86D" w14:textId="77777777" w:rsidR="00B64DE3" w:rsidRDefault="00B64DE3" w:rsidP="00B64DE3">
      <w:pPr>
        <w:pStyle w:val="Heading4"/>
        <w:rPr>
          <w:rFonts w:asciiTheme="minorHAnsi" w:hAnsiTheme="minorHAnsi" w:cstheme="minorHAnsi"/>
        </w:rPr>
      </w:pPr>
      <w:r w:rsidRPr="00E94657">
        <w:rPr>
          <w:rFonts w:asciiTheme="minorHAnsi" w:hAnsiTheme="minorHAnsi" w:cstheme="minorHAnsi"/>
        </w:rPr>
        <w:t>5] Culpability – you can only have responsibility over your actions if you freely choose them – if I rob a bank that’s bad but if someone forces me at gunpoint it’s not.</w:t>
      </w:r>
    </w:p>
    <w:p w14:paraId="6328B771" w14:textId="77777777" w:rsidR="00B64DE3" w:rsidRDefault="00B64DE3" w:rsidP="00B64DE3">
      <w:pPr>
        <w:pStyle w:val="Heading4"/>
        <w:rPr>
          <w:rFonts w:asciiTheme="minorHAnsi" w:hAnsiTheme="minorHAnsi" w:cstheme="minorHAnsi"/>
          <w:bCs/>
        </w:rPr>
      </w:pPr>
      <w:r w:rsidRPr="0052723C">
        <w:rPr>
          <w:rFonts w:asciiTheme="minorHAnsi" w:hAnsiTheme="minorHAnsi" w:cstheme="minorHAnsi"/>
          <w:bCs/>
        </w:rPr>
        <w:t>Bindingness outweighs</w:t>
      </w:r>
      <w:r>
        <w:rPr>
          <w:rFonts w:asciiTheme="minorHAnsi" w:hAnsiTheme="minorHAnsi" w:cstheme="minorHAnsi"/>
          <w:bCs/>
        </w:rPr>
        <w:t xml:space="preserve"> a] </w:t>
      </w:r>
      <w:r w:rsidRPr="0052723C">
        <w:rPr>
          <w:rFonts w:asciiTheme="minorHAnsi" w:hAnsiTheme="minorHAnsi" w:cstheme="minorHAnsi"/>
          <w:bCs/>
        </w:rPr>
        <w:t xml:space="preserve">for the resolution to be true or false </w:t>
      </w:r>
      <w:r>
        <w:rPr>
          <w:rFonts w:asciiTheme="minorHAnsi" w:hAnsiTheme="minorHAnsi" w:cstheme="minorHAnsi"/>
          <w:bCs/>
        </w:rPr>
        <w:t xml:space="preserve">it </w:t>
      </w:r>
      <w:r w:rsidRPr="0052723C">
        <w:rPr>
          <w:rFonts w:asciiTheme="minorHAnsi" w:hAnsiTheme="minorHAnsi" w:cstheme="minorHAnsi"/>
          <w:bCs/>
        </w:rPr>
        <w:t>must be binding</w:t>
      </w:r>
      <w:r>
        <w:rPr>
          <w:rFonts w:asciiTheme="minorHAnsi" w:hAnsiTheme="minorHAnsi" w:cstheme="minorHAnsi"/>
          <w:bCs/>
        </w:rPr>
        <w:t>, otherwise the round is irresolvable, b]</w:t>
      </w:r>
      <w:r w:rsidRPr="0052723C">
        <w:rPr>
          <w:rFonts w:asciiTheme="minorHAnsi" w:hAnsiTheme="minorHAnsi" w:cstheme="minorHAnsi"/>
          <w:bCs/>
        </w:rPr>
        <w:t xml:space="preserve"> </w:t>
      </w:r>
      <w:r>
        <w:rPr>
          <w:rFonts w:asciiTheme="minorHAnsi" w:hAnsiTheme="minorHAnsi" w:cstheme="minorHAnsi"/>
          <w:bCs/>
        </w:rPr>
        <w:t>it presupposes bindingness since ought implies moral obligations, and c] otherwise people could just ignore ethics and do whatever they want.</w:t>
      </w:r>
    </w:p>
    <w:p w14:paraId="2C124C95" w14:textId="77777777" w:rsidR="00B64DE3" w:rsidRDefault="00B64DE3" w:rsidP="00B64DE3"/>
    <w:p w14:paraId="5510C47F"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 xml:space="preserve">Thus the standard is consistency with Libertarianism – </w:t>
      </w:r>
    </w:p>
    <w:p w14:paraId="7F4F2A34" w14:textId="77777777" w:rsidR="00B64DE3" w:rsidRDefault="00B64DE3" w:rsidP="00B64DE3">
      <w:pPr>
        <w:pStyle w:val="Heading4"/>
        <w:rPr>
          <w:rFonts w:asciiTheme="minorHAnsi" w:hAnsiTheme="minorHAnsi" w:cstheme="minorHAnsi"/>
        </w:rPr>
      </w:pPr>
      <w:r>
        <w:rPr>
          <w:rFonts w:asciiTheme="minorHAnsi" w:hAnsiTheme="minorHAnsi" w:cstheme="minorHAnsi"/>
        </w:rPr>
        <w:t xml:space="preserve">Prefer – </w:t>
      </w:r>
    </w:p>
    <w:p w14:paraId="1B130694" w14:textId="77777777" w:rsidR="00B64DE3" w:rsidRPr="002C6EF1" w:rsidRDefault="00B64DE3" w:rsidP="00B64DE3">
      <w:pPr>
        <w:pStyle w:val="Heading4"/>
        <w:rPr>
          <w:rFonts w:asciiTheme="minorHAnsi" w:hAnsiTheme="minorHAnsi" w:cstheme="minorHAnsi"/>
        </w:rPr>
      </w:pPr>
      <w:r>
        <w:rPr>
          <w:rFonts w:asciiTheme="minorHAnsi" w:hAnsiTheme="minorHAnsi" w:cstheme="minorHAnsi"/>
        </w:rPr>
        <w:t xml:space="preserve">1] Actor spec – only libertarianism explains how we can leave the state of nature and form the state and </w:t>
      </w:r>
      <w:proofErr w:type="spellStart"/>
      <w:r>
        <w:rPr>
          <w:rFonts w:asciiTheme="minorHAnsi" w:hAnsiTheme="minorHAnsi" w:cstheme="minorHAnsi"/>
        </w:rPr>
        <w:t>it’s</w:t>
      </w:r>
      <w:proofErr w:type="spellEnd"/>
      <w:r>
        <w:rPr>
          <w:rFonts w:asciiTheme="minorHAnsi" w:hAnsiTheme="minorHAnsi" w:cstheme="minorHAnsi"/>
        </w:rPr>
        <w:t xml:space="preserve"> obligations.</w:t>
      </w:r>
    </w:p>
    <w:p w14:paraId="43F00EA4" w14:textId="77777777" w:rsidR="00B64DE3" w:rsidRPr="002C6EF1" w:rsidRDefault="00B64DE3" w:rsidP="00B64DE3">
      <w:pPr>
        <w:spacing w:line="252" w:lineRule="auto"/>
        <w:rPr>
          <w:rFonts w:asciiTheme="minorHAnsi" w:eastAsia="Calibri" w:hAnsiTheme="minorHAnsi" w:cstheme="minorHAnsi"/>
          <w:color w:val="000000" w:themeColor="text1"/>
          <w:sz w:val="16"/>
          <w:szCs w:val="16"/>
        </w:rPr>
      </w:pPr>
      <w:proofErr w:type="spellStart"/>
      <w:r w:rsidRPr="002C6EF1">
        <w:rPr>
          <w:rFonts w:asciiTheme="minorHAnsi" w:eastAsia="Calibri" w:hAnsiTheme="minorHAnsi" w:cstheme="minorHAnsi"/>
          <w:b/>
          <w:color w:val="000000" w:themeColor="text1"/>
          <w:sz w:val="26"/>
        </w:rPr>
        <w:t>Otteson</w:t>
      </w:r>
      <w:proofErr w:type="spellEnd"/>
      <w:r w:rsidRPr="002C6EF1">
        <w:rPr>
          <w:rFonts w:asciiTheme="minorHAnsi" w:eastAsia="Calibri" w:hAnsiTheme="minorHAnsi" w:cstheme="minorHAnsi"/>
          <w:b/>
          <w:color w:val="000000" w:themeColor="text1"/>
          <w:sz w:val="26"/>
        </w:rPr>
        <w:t xml:space="preserve"> 9 </w:t>
      </w:r>
      <w:r w:rsidRPr="002C6EF1">
        <w:rPr>
          <w:rFonts w:asciiTheme="minorHAnsi" w:hAnsiTheme="minorHAnsi" w:cstheme="minorHAnsi"/>
          <w:sz w:val="16"/>
          <w:szCs w:val="16"/>
        </w:rPr>
        <w:t>**brackets in original**</w:t>
      </w:r>
      <w:r w:rsidRPr="002C6EF1">
        <w:rPr>
          <w:rFonts w:asciiTheme="minorHAnsi" w:eastAsia="Calibri" w:hAnsiTheme="minorHAnsi" w:cstheme="minorHAnsi"/>
          <w:color w:val="000000" w:themeColor="text1"/>
          <w:sz w:val="16"/>
          <w:szCs w:val="16"/>
        </w:rPr>
        <w:t xml:space="preserve"> James R. </w:t>
      </w:r>
      <w:proofErr w:type="spellStart"/>
      <w:r w:rsidRPr="002C6EF1">
        <w:rPr>
          <w:rFonts w:asciiTheme="minorHAnsi" w:eastAsia="Calibri" w:hAnsiTheme="minorHAnsi" w:cstheme="minorHAnsi"/>
          <w:color w:val="000000" w:themeColor="text1"/>
          <w:sz w:val="16"/>
          <w:szCs w:val="16"/>
        </w:rPr>
        <w:t>Otteson</w:t>
      </w:r>
      <w:proofErr w:type="spellEnd"/>
      <w:r w:rsidRPr="002C6EF1">
        <w:rPr>
          <w:rFonts w:asciiTheme="minorHAnsi" w:eastAsia="Calibri" w:hAnsiTheme="minorHAnsi" w:cstheme="minorHAnsi"/>
          <w:color w:val="000000" w:themeColor="text1"/>
          <w:sz w:val="16"/>
          <w:szCs w:val="16"/>
        </w:rPr>
        <w:t xml:space="preserve"> (professor of philosophy and economics at Yeshiva University) “Kantian Individualism and Political Libertarianism” The Independent Review, v. 13, n. 3, Winter 2009 </w:t>
      </w:r>
    </w:p>
    <w:p w14:paraId="6B6E903A" w14:textId="77777777" w:rsidR="00B64DE3" w:rsidRPr="002C6EF1" w:rsidRDefault="00B64DE3" w:rsidP="00B64DE3">
      <w:pPr>
        <w:rPr>
          <w:rFonts w:asciiTheme="minorHAnsi" w:hAnsiTheme="minorHAnsi" w:cstheme="minorHAnsi"/>
          <w:sz w:val="16"/>
        </w:rPr>
      </w:pPr>
      <w:r w:rsidRPr="002C6EF1">
        <w:rPr>
          <w:rFonts w:asciiTheme="minorHAnsi" w:hAnsiTheme="minorHAnsi" w:cstheme="minorHAnsi"/>
          <w:sz w:val="16"/>
        </w:rPr>
        <w:t xml:space="preserve">In a crucial passage in Metaphysics of Morals, Kant writes that </w:t>
      </w:r>
      <w:r w:rsidRPr="002C6EF1">
        <w:rPr>
          <w:rFonts w:asciiTheme="minorHAnsi" w:hAnsiTheme="minorHAnsi" w:cstheme="minorHAnsi"/>
          <w:u w:val="single"/>
        </w:rPr>
        <w:t>the “</w:t>
      </w:r>
      <w:r w:rsidRPr="00801D09">
        <w:rPr>
          <w:rFonts w:asciiTheme="minorHAnsi" w:hAnsiTheme="minorHAnsi" w:cstheme="minorHAnsi"/>
          <w:highlight w:val="cyan"/>
          <w:u w:val="single"/>
        </w:rPr>
        <w:t>Universal</w:t>
      </w:r>
      <w:r w:rsidRPr="002C6EF1">
        <w:rPr>
          <w:rFonts w:asciiTheme="minorHAnsi" w:hAnsiTheme="minorHAnsi" w:cstheme="minorHAnsi"/>
          <w:u w:val="single"/>
        </w:rPr>
        <w:t xml:space="preserve"> Principle of </w:t>
      </w:r>
      <w:r w:rsidRPr="00801D09">
        <w:rPr>
          <w:rFonts w:asciiTheme="minorHAnsi" w:hAnsiTheme="minorHAnsi" w:cstheme="minorHAnsi"/>
          <w:highlight w:val="cyan"/>
          <w:u w:val="single"/>
        </w:rPr>
        <w:t>Right</w:t>
      </w:r>
      <w:r w:rsidRPr="002C6EF1">
        <w:rPr>
          <w:rFonts w:asciiTheme="minorHAnsi" w:hAnsiTheme="minorHAnsi" w:cstheme="minorHAnsi"/>
          <w:u w:val="single"/>
        </w:rPr>
        <w:t xml:space="preserve">” is “‘[e]very action which </w:t>
      </w:r>
      <w:r w:rsidRPr="002C6EF1">
        <w:rPr>
          <w:rFonts w:asciiTheme="minorHAnsi" w:hAnsiTheme="minorHAnsi" w:cstheme="minorHAnsi"/>
          <w:sz w:val="16"/>
        </w:rPr>
        <w:t xml:space="preserve">by itself or by its maxim </w:t>
      </w:r>
      <w:r w:rsidRPr="00801D09">
        <w:rPr>
          <w:rFonts w:asciiTheme="minorHAnsi" w:hAnsiTheme="minorHAnsi" w:cstheme="minorHAnsi"/>
          <w:highlight w:val="cyan"/>
          <w:u w:val="single"/>
        </w:rPr>
        <w:t>enables</w:t>
      </w:r>
      <w:r w:rsidRPr="002C6EF1">
        <w:rPr>
          <w:rFonts w:asciiTheme="minorHAnsi" w:hAnsiTheme="minorHAnsi" w:cstheme="minorHAnsi"/>
          <w:u w:val="single"/>
        </w:rPr>
        <w:t xml:space="preserve"> the </w:t>
      </w:r>
      <w:r w:rsidRPr="00801D09">
        <w:rPr>
          <w:rFonts w:asciiTheme="minorHAnsi" w:hAnsiTheme="minorHAnsi" w:cstheme="minorHAnsi"/>
          <w:highlight w:val="cyan"/>
          <w:u w:val="single"/>
        </w:rPr>
        <w:t xml:space="preserve">freedom of </w:t>
      </w:r>
      <w:r w:rsidRPr="00801D09">
        <w:rPr>
          <w:rFonts w:asciiTheme="minorHAnsi" w:hAnsiTheme="minorHAnsi" w:cstheme="minorHAnsi"/>
          <w:u w:val="single"/>
        </w:rPr>
        <w:t>each</w:t>
      </w:r>
      <w:r w:rsidRPr="002C6EF1">
        <w:rPr>
          <w:rFonts w:asciiTheme="minorHAnsi" w:hAnsiTheme="minorHAnsi" w:cstheme="minorHAnsi"/>
          <w:u w:val="single"/>
        </w:rPr>
        <w:t xml:space="preserve"> </w:t>
      </w:r>
      <w:r w:rsidRPr="00801D09">
        <w:rPr>
          <w:rFonts w:asciiTheme="minorHAnsi" w:hAnsiTheme="minorHAnsi" w:cstheme="minorHAnsi"/>
          <w:highlight w:val="cyan"/>
          <w:u w:val="single"/>
        </w:rPr>
        <w:t>individual</w:t>
      </w:r>
      <w:r w:rsidRPr="00801D09">
        <w:rPr>
          <w:rFonts w:asciiTheme="minorHAnsi" w:hAnsiTheme="minorHAnsi" w:cstheme="minorHAnsi"/>
          <w:u w:val="single"/>
        </w:rPr>
        <w:t>’</w:t>
      </w:r>
      <w:r w:rsidRPr="00801D09">
        <w:rPr>
          <w:rFonts w:asciiTheme="minorHAnsi" w:hAnsiTheme="minorHAnsi" w:cstheme="minorHAnsi"/>
          <w:highlight w:val="cyan"/>
          <w:u w:val="single"/>
        </w:rPr>
        <w:t>s</w:t>
      </w:r>
      <w:r w:rsidRPr="002C6EF1">
        <w:rPr>
          <w:rFonts w:asciiTheme="minorHAnsi" w:hAnsiTheme="minorHAnsi" w:cstheme="minorHAnsi"/>
          <w:u w:val="single"/>
        </w:rPr>
        <w:t xml:space="preserve"> will </w:t>
      </w:r>
      <w:r w:rsidRPr="00801D09">
        <w:rPr>
          <w:rFonts w:asciiTheme="minorHAnsi" w:hAnsiTheme="minorHAnsi" w:cstheme="minorHAnsi"/>
          <w:highlight w:val="cyan"/>
          <w:u w:val="single"/>
        </w:rPr>
        <w:t>to co-exist with</w:t>
      </w:r>
      <w:r w:rsidRPr="002C6EF1">
        <w:rPr>
          <w:rFonts w:asciiTheme="minorHAnsi" w:hAnsiTheme="minorHAnsi" w:cstheme="minorHAnsi"/>
          <w:u w:val="single"/>
        </w:rPr>
        <w:t xml:space="preserve"> the freedom of </w:t>
      </w:r>
      <w:r w:rsidRPr="00801D09">
        <w:rPr>
          <w:rFonts w:asciiTheme="minorHAnsi" w:hAnsiTheme="minorHAnsi" w:cstheme="minorHAnsi"/>
          <w:highlight w:val="cyan"/>
          <w:u w:val="single"/>
        </w:rPr>
        <w:t>everyone</w:t>
      </w:r>
      <w:r w:rsidRPr="002C6EF1">
        <w:rPr>
          <w:rFonts w:asciiTheme="minorHAnsi" w:hAnsiTheme="minorHAnsi" w:cstheme="minorHAnsi"/>
          <w:u w:val="single"/>
        </w:rPr>
        <w:t xml:space="preserve"> else </w:t>
      </w:r>
      <w:r w:rsidRPr="00801D09">
        <w:rPr>
          <w:rFonts w:asciiTheme="minorHAnsi" w:hAnsiTheme="minorHAnsi" w:cstheme="minorHAnsi"/>
          <w:highlight w:val="cyan"/>
          <w:u w:val="single"/>
        </w:rPr>
        <w:t>in accordance with</w:t>
      </w:r>
      <w:r w:rsidRPr="002C6EF1">
        <w:rPr>
          <w:rFonts w:asciiTheme="minorHAnsi" w:hAnsiTheme="minorHAnsi" w:cstheme="minorHAnsi"/>
          <w:u w:val="single"/>
        </w:rPr>
        <w:t xml:space="preserve"> a </w:t>
      </w:r>
      <w:r w:rsidRPr="00801D09">
        <w:rPr>
          <w:rFonts w:asciiTheme="minorHAnsi" w:hAnsiTheme="minorHAnsi" w:cstheme="minorHAnsi"/>
          <w:highlight w:val="cyan"/>
          <w:u w:val="single"/>
        </w:rPr>
        <w:t>universal law</w:t>
      </w:r>
      <w:r w:rsidRPr="002C6EF1">
        <w:rPr>
          <w:rFonts w:asciiTheme="minorHAnsi" w:hAnsiTheme="minorHAnsi" w:cstheme="minorHAnsi"/>
          <w:u w:val="single"/>
        </w:rPr>
        <w:t xml:space="preserve"> is right</w:t>
      </w:r>
      <w:r w:rsidRPr="002C6EF1">
        <w:rPr>
          <w:rFonts w:asciiTheme="minorHAnsi" w:hAnsiTheme="minorHAnsi" w:cstheme="minorHAnsi"/>
          <w:sz w:val="16"/>
        </w:rPr>
        <w:t>.’” He concludes, “</w:t>
      </w:r>
      <w:r w:rsidRPr="002C6EF1">
        <w:rPr>
          <w:rFonts w:asciiTheme="minorHAnsi" w:hAnsiTheme="minorHAnsi" w:cstheme="minorHAnsi"/>
          <w:u w:val="single"/>
        </w:rPr>
        <w:t>Thus the universal law of right is</w:t>
      </w:r>
      <w:r w:rsidRPr="002C6EF1">
        <w:rPr>
          <w:rFonts w:asciiTheme="minorHAnsi" w:hAnsiTheme="minorHAnsi" w:cstheme="minorHAnsi"/>
          <w:sz w:val="16"/>
        </w:rPr>
        <w:t xml:space="preserve"> as follows: </w:t>
      </w:r>
      <w:r w:rsidRPr="002C6EF1">
        <w:rPr>
          <w:rFonts w:asciiTheme="minorHAnsi" w:hAnsiTheme="minorHAnsi" w:cstheme="minorHAnsi"/>
          <w:u w:val="single"/>
        </w:rPr>
        <w:t>let your external actions be such that the free application of your will can co-exist with the freedom of everyone in accordance with a universal law</w:t>
      </w:r>
      <w:r w:rsidRPr="002C6EF1">
        <w:rPr>
          <w:rFonts w:asciiTheme="minorHAnsi" w:hAnsiTheme="minorHAnsi" w:cstheme="minorHAnsi"/>
          <w:sz w:val="16"/>
        </w:rPr>
        <w:t xml:space="preserve">”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48183D">
        <w:rPr>
          <w:rFonts w:ascii="Segoe UI Symbol" w:hAnsi="Segoe UI Symbol" w:cs="Segoe UI Symbol"/>
          <w:sz w:val="16"/>
        </w:rPr>
        <w:t>✦</w:t>
      </w:r>
      <w:r w:rsidRPr="002C6EF1">
        <w:rPr>
          <w:rFonts w:asciiTheme="minorHAnsi" w:hAnsiTheme="minorHAnsi" w:cstheme="minorHAnsi"/>
          <w:sz w:val="16"/>
        </w:rPr>
        <w:t xml:space="preserve"> JAMES R. OTTESON THE INDEPENDENT REVIEW justification for the existence of a state, its raison d’être, and </w:t>
      </w:r>
      <w:r w:rsidRPr="002C6EF1">
        <w:rPr>
          <w:rFonts w:asciiTheme="minorHAnsi" w:hAnsiTheme="minorHAnsi" w:cstheme="minorHAnsi"/>
          <w:u w:val="single"/>
        </w:rPr>
        <w:t xml:space="preserve">the reason </w:t>
      </w:r>
      <w:r w:rsidRPr="002C6EF1">
        <w:rPr>
          <w:rFonts w:asciiTheme="minorHAnsi" w:hAnsiTheme="minorHAnsi" w:cstheme="minorHAnsi"/>
          <w:highlight w:val="cyan"/>
          <w:u w:val="single"/>
        </w:rPr>
        <w:t>we leave the state of nature</w:t>
      </w:r>
      <w:r w:rsidRPr="002C6EF1">
        <w:rPr>
          <w:rFonts w:asciiTheme="minorHAnsi" w:hAnsiTheme="minorHAnsi" w:cstheme="minorHAnsi"/>
          <w:u w:val="single"/>
        </w:rPr>
        <w:t xml:space="preserve"> is </w:t>
      </w:r>
      <w:r w:rsidRPr="002C6EF1">
        <w:rPr>
          <w:rFonts w:asciiTheme="minorHAnsi" w:hAnsiTheme="minorHAnsi" w:cstheme="minorHAnsi"/>
          <w:highlight w:val="cyan"/>
          <w:u w:val="single"/>
        </w:rPr>
        <w:t>to secure</w:t>
      </w:r>
      <w:r w:rsidRPr="002C6EF1">
        <w:rPr>
          <w:rFonts w:asciiTheme="minorHAnsi" w:hAnsiTheme="minorHAnsi" w:cstheme="minorHAnsi"/>
          <w:u w:val="single"/>
        </w:rPr>
        <w:t xml:space="preserve"> this sphere of </w:t>
      </w:r>
      <w:r w:rsidRPr="002C6EF1">
        <w:rPr>
          <w:rFonts w:asciiTheme="minorHAnsi" w:hAnsiTheme="minorHAnsi" w:cstheme="minorHAnsi"/>
          <w:highlight w:val="cyan"/>
          <w:u w:val="single"/>
        </w:rPr>
        <w:t>maximum</w:t>
      </w:r>
      <w:r w:rsidRPr="002C6EF1">
        <w:rPr>
          <w:rFonts w:asciiTheme="minorHAnsi" w:hAnsiTheme="minorHAnsi" w:cstheme="minorHAnsi"/>
          <w:u w:val="single"/>
        </w:rPr>
        <w:t xml:space="preserve"> </w:t>
      </w:r>
      <w:r w:rsidRPr="002C6EF1">
        <w:rPr>
          <w:rFonts w:asciiTheme="minorHAnsi" w:hAnsiTheme="minorHAnsi" w:cstheme="minorHAnsi"/>
          <w:highlight w:val="cyan"/>
          <w:u w:val="single"/>
        </w:rPr>
        <w:t>freedom compatible with the</w:t>
      </w:r>
      <w:r w:rsidRPr="002C6EF1">
        <w:rPr>
          <w:rFonts w:asciiTheme="minorHAnsi" w:hAnsiTheme="minorHAnsi" w:cstheme="minorHAnsi"/>
          <w:u w:val="single"/>
        </w:rPr>
        <w:t xml:space="preserve"> same </w:t>
      </w:r>
      <w:r w:rsidRPr="002C6EF1">
        <w:rPr>
          <w:rFonts w:asciiTheme="minorHAnsi" w:hAnsiTheme="minorHAnsi" w:cstheme="minorHAnsi"/>
          <w:highlight w:val="cyan"/>
          <w:u w:val="single"/>
        </w:rPr>
        <w:t>freedom of</w:t>
      </w:r>
      <w:r w:rsidRPr="002C6EF1">
        <w:rPr>
          <w:rFonts w:asciiTheme="minorHAnsi" w:hAnsiTheme="minorHAnsi" w:cstheme="minorHAnsi"/>
          <w:u w:val="single"/>
        </w:rPr>
        <w:t xml:space="preserve"> all </w:t>
      </w:r>
      <w:r w:rsidRPr="002C6EF1">
        <w:rPr>
          <w:rFonts w:asciiTheme="minorHAnsi" w:hAnsiTheme="minorHAnsi" w:cstheme="minorHAnsi"/>
          <w:highlight w:val="cyan"/>
          <w:u w:val="single"/>
        </w:rPr>
        <w:t>others</w:t>
      </w:r>
      <w:r w:rsidRPr="002C6EF1">
        <w:rPr>
          <w:rFonts w:asciiTheme="minorHAnsi" w:hAnsiTheme="minorHAnsi" w:cstheme="minorHAnsi"/>
          <w:sz w:val="16"/>
        </w:rPr>
        <w:t xml:space="preserve">. </w:t>
      </w:r>
      <w:r w:rsidRPr="002C6EF1">
        <w:rPr>
          <w:rFonts w:asciiTheme="minorHAnsi" w:hAnsiTheme="minorHAnsi" w:cstheme="minorHAnsi"/>
          <w:u w:val="single"/>
        </w:rPr>
        <w:t>Because this freedom must be complete</w:t>
      </w:r>
      <w:r w:rsidRPr="002C6EF1">
        <w:rPr>
          <w:rFonts w:asciiTheme="minorHAnsi" w:hAnsiTheme="minorHAnsi" w:cstheme="minorHAnsi"/>
          <w:sz w:val="16"/>
        </w:rPr>
        <w:t xml:space="preserve">, in the sense of being as full as possible given the existence of other persons who demand similar freedom, </w:t>
      </w:r>
      <w:r w:rsidRPr="002C6EF1">
        <w:rPr>
          <w:rFonts w:asciiTheme="minorHAnsi" w:hAnsiTheme="minorHAnsi" w:cstheme="minorHAnsi"/>
          <w:u w:val="single"/>
        </w:rPr>
        <w:t>it entails that the state may</w:t>
      </w:r>
      <w:r w:rsidRPr="002C6EF1">
        <w:rPr>
          <w:rFonts w:asciiTheme="minorHAnsi" w:hAnsiTheme="minorHAnsi" w:cstheme="minorHAnsi"/>
          <w:sz w:val="16"/>
        </w:rPr>
        <w:t>—indeed, must—</w:t>
      </w:r>
      <w:r w:rsidRPr="002C6EF1">
        <w:rPr>
          <w:rFonts w:asciiTheme="minorHAnsi" w:hAnsiTheme="minorHAnsi" w:cstheme="minorHAnsi"/>
          <w:u w:val="single"/>
        </w:rPr>
        <w:t xml:space="preserve">secure this condition of freedom, but </w:t>
      </w:r>
      <w:r w:rsidRPr="002C6EF1">
        <w:rPr>
          <w:rFonts w:asciiTheme="minorHAnsi" w:hAnsiTheme="minorHAnsi" w:cstheme="minorHAnsi"/>
          <w:sz w:val="16"/>
        </w:rPr>
        <w:t xml:space="preserve">undertake to </w:t>
      </w:r>
      <w:r w:rsidRPr="002C6EF1">
        <w:rPr>
          <w:rFonts w:asciiTheme="minorHAnsi" w:hAnsiTheme="minorHAnsi" w:cstheme="minorHAnsi"/>
          <w:u w:val="single"/>
        </w:rPr>
        <w:t xml:space="preserve">do nothing else because any </w:t>
      </w:r>
      <w:r w:rsidRPr="002C6EF1">
        <w:rPr>
          <w:rFonts w:asciiTheme="minorHAnsi" w:hAnsiTheme="minorHAnsi" w:cstheme="minorHAnsi"/>
          <w:highlight w:val="cyan"/>
          <w:u w:val="single"/>
        </w:rPr>
        <w:t>other</w:t>
      </w:r>
      <w:r w:rsidRPr="002C6EF1">
        <w:rPr>
          <w:rFonts w:asciiTheme="minorHAnsi" w:hAnsiTheme="minorHAnsi" w:cstheme="minorHAnsi"/>
          <w:u w:val="single"/>
        </w:rPr>
        <w:t xml:space="preserve"> state </w:t>
      </w:r>
      <w:r w:rsidRPr="002C6EF1">
        <w:rPr>
          <w:rFonts w:asciiTheme="minorHAnsi" w:hAnsiTheme="minorHAnsi" w:cstheme="minorHAnsi"/>
          <w:highlight w:val="cyan"/>
          <w:u w:val="single"/>
        </w:rPr>
        <w:t>activities</w:t>
      </w:r>
      <w:r w:rsidRPr="002C6EF1">
        <w:rPr>
          <w:rFonts w:asciiTheme="minorHAnsi" w:hAnsiTheme="minorHAnsi" w:cstheme="minorHAnsi"/>
          <w:u w:val="single"/>
        </w:rPr>
        <w:t xml:space="preserve"> would </w:t>
      </w:r>
      <w:r w:rsidRPr="002C6EF1">
        <w:rPr>
          <w:rFonts w:asciiTheme="minorHAnsi" w:hAnsiTheme="minorHAnsi" w:cstheme="minorHAnsi"/>
          <w:highlight w:val="cyan"/>
          <w:u w:val="single"/>
        </w:rPr>
        <w:t>compromise the very autonomy the state seeks to defend</w:t>
      </w:r>
      <w:r w:rsidRPr="002C6EF1">
        <w:rPr>
          <w:rFonts w:asciiTheme="minorHAnsi" w:hAnsiTheme="minorHAnsi" w:cstheme="minorHAnsi"/>
          <w:sz w:val="16"/>
        </w:rPr>
        <w:t xml:space="preserve">. Kant’s position thus outlines and implies a political philosophy that is broadly libertarian; that is, it endorses a state constructed with the sole aim of protecting its citizens against invasions of their liberty. </w:t>
      </w:r>
      <w:r w:rsidRPr="002C6EF1">
        <w:rPr>
          <w:rFonts w:asciiTheme="minorHAnsi" w:hAnsiTheme="minorHAnsi" w:cstheme="minorHAnsi"/>
          <w:u w:val="single"/>
        </w:rPr>
        <w:t xml:space="preserve">For Kant, </w:t>
      </w:r>
      <w:r w:rsidRPr="002C6EF1">
        <w:rPr>
          <w:rFonts w:asciiTheme="minorHAnsi" w:hAnsiTheme="minorHAnsi" w:cstheme="minorHAnsi"/>
          <w:highlight w:val="cyan"/>
          <w:u w:val="single"/>
        </w:rPr>
        <w:t>individuals create a state to protect their moral agency</w:t>
      </w:r>
      <w:r w:rsidRPr="002C6EF1">
        <w:rPr>
          <w:rFonts w:asciiTheme="minorHAnsi" w:hAnsiTheme="minorHAnsi" w:cstheme="minorHAnsi"/>
          <w:u w:val="single"/>
        </w:rPr>
        <w:t>, and</w:t>
      </w:r>
      <w:r w:rsidRPr="002C6EF1">
        <w:rPr>
          <w:rFonts w:asciiTheme="minorHAnsi" w:hAnsiTheme="minorHAnsi" w:cstheme="minorHAnsi"/>
          <w:sz w:val="16"/>
        </w:rPr>
        <w:t xml:space="preserve"> in doing so they </w:t>
      </w:r>
      <w:r w:rsidRPr="002C6EF1">
        <w:rPr>
          <w:rFonts w:asciiTheme="minorHAnsi" w:hAnsiTheme="minorHAnsi" w:cstheme="minorHAnsi"/>
          <w:u w:val="single"/>
        </w:rPr>
        <w:t>consent to coercion only insofar as it is required to prevent themselves</w:t>
      </w:r>
      <w:r w:rsidRPr="002C6EF1">
        <w:rPr>
          <w:rFonts w:asciiTheme="minorHAnsi" w:hAnsiTheme="minorHAnsi" w:cstheme="minorHAnsi"/>
          <w:sz w:val="16"/>
        </w:rPr>
        <w:t xml:space="preserve"> or others </w:t>
      </w:r>
      <w:r w:rsidRPr="002C6EF1">
        <w:rPr>
          <w:rFonts w:asciiTheme="minorHAnsi" w:hAnsiTheme="minorHAnsi" w:cstheme="minorHAnsi"/>
          <w:u w:val="single"/>
        </w:rPr>
        <w:t>from impinging on their own or others’ agency.</w:t>
      </w:r>
      <w:r w:rsidRPr="002C6EF1">
        <w:rPr>
          <w:rFonts w:asciiTheme="minorHAnsi" w:hAnsiTheme="minorHAnsi" w:cstheme="minorHAnsi"/>
          <w:sz w:val="16"/>
        </w:rPr>
        <w:t xml:space="preserve"> In his argument, </w:t>
      </w:r>
      <w:r w:rsidRPr="002C6EF1">
        <w:rPr>
          <w:rFonts w:asciiTheme="minorHAnsi" w:hAnsiTheme="minorHAnsi" w:cstheme="minorHAnsi"/>
          <w:u w:val="single"/>
        </w:rPr>
        <w:t>individuals cannot rationally consent to a state that</w:t>
      </w:r>
      <w:r w:rsidRPr="002C6EF1">
        <w:rPr>
          <w:rFonts w:asciiTheme="minorHAnsi" w:hAnsiTheme="minorHAnsi" w:cstheme="minorHAnsi"/>
          <w:sz w:val="16"/>
        </w:rPr>
        <w:t xml:space="preserve"> instructs </w:t>
      </w:r>
      <w:r w:rsidRPr="002C6EF1">
        <w:rPr>
          <w:rFonts w:asciiTheme="minorHAnsi" w:hAnsiTheme="minorHAnsi" w:cstheme="minorHAnsi"/>
          <w:sz w:val="16"/>
        </w:rPr>
        <w:lastRenderedPageBreak/>
        <w:t xml:space="preserve">them in morals, </w:t>
      </w:r>
      <w:r w:rsidRPr="002C6EF1">
        <w:rPr>
          <w:rFonts w:asciiTheme="minorHAnsi" w:hAnsiTheme="minorHAnsi" w:cstheme="minorHAnsi"/>
          <w:u w:val="single"/>
        </w:rPr>
        <w:t>coerces</w:t>
      </w:r>
      <w:r w:rsidRPr="002C6EF1">
        <w:rPr>
          <w:rFonts w:asciiTheme="minorHAnsi" w:hAnsiTheme="minorHAnsi" w:cstheme="minorHAnsi"/>
          <w:sz w:val="16"/>
        </w:rPr>
        <w:t xml:space="preserve"> virtuous </w:t>
      </w:r>
      <w:r w:rsidRPr="002C6EF1">
        <w:rPr>
          <w:rFonts w:asciiTheme="minorHAnsi" w:hAnsiTheme="minorHAnsi" w:cstheme="minorHAnsi"/>
          <w:u w:val="single"/>
        </w:rPr>
        <w:t>behavior</w:t>
      </w:r>
      <w:r w:rsidRPr="002C6EF1">
        <w:rPr>
          <w:rFonts w:asciiTheme="minorHAnsi" w:hAnsiTheme="minorHAnsi" w:cstheme="minorHAnsi"/>
          <w:sz w:val="16"/>
        </w:rPr>
        <w:t xml:space="preserve">, </w:t>
      </w:r>
      <w:r w:rsidRPr="002C6EF1">
        <w:rPr>
          <w:rFonts w:asciiTheme="minorHAnsi" w:hAnsiTheme="minorHAnsi" w:cstheme="minorHAnsi"/>
          <w:u w:val="single"/>
        </w:rPr>
        <w:t>commands them to trade or not,</w:t>
      </w:r>
      <w:r w:rsidRPr="002C6EF1">
        <w:rPr>
          <w:rFonts w:asciiTheme="minorHAnsi" w:hAnsiTheme="minorHAnsi" w:cstheme="minorHAnsi"/>
          <w:sz w:val="16"/>
        </w:rPr>
        <w:t xml:space="preserve"> directs their pursuit of happiness, </w:t>
      </w:r>
      <w:r w:rsidRPr="002C6EF1">
        <w:rPr>
          <w:rFonts w:asciiTheme="minorHAnsi" w:hAnsiTheme="minorHAnsi" w:cstheme="minorHAnsi"/>
          <w:u w:val="single"/>
        </w:rPr>
        <w:t>or forcibly requires them to provide for their own or others’ pursuits of happiness</w:t>
      </w:r>
      <w:r w:rsidRPr="002C6EF1">
        <w:rPr>
          <w:rFonts w:asciiTheme="minorHAnsi" w:hAnsiTheme="minorHAnsi" w:cstheme="minorHAnsi"/>
          <w:sz w:val="16"/>
        </w:rPr>
        <w:t xml:space="preserve">. And except in cases of punishment for wrongdoing,6 </w:t>
      </w:r>
      <w:r w:rsidRPr="002C6EF1">
        <w:rPr>
          <w:rFonts w:asciiTheme="minorHAnsi" w:hAnsiTheme="minorHAnsi" w:cstheme="minorHAnsi"/>
          <w:highlight w:val="cyan"/>
          <w:u w:val="single"/>
        </w:rPr>
        <w:t>this</w:t>
      </w:r>
      <w:r w:rsidRPr="002C6EF1">
        <w:rPr>
          <w:rFonts w:asciiTheme="minorHAnsi" w:hAnsiTheme="minorHAnsi" w:cstheme="minorHAnsi"/>
          <w:u w:val="single"/>
        </w:rPr>
        <w:t xml:space="preserve"> severe </w:t>
      </w:r>
      <w:r w:rsidRPr="002C6EF1">
        <w:rPr>
          <w:rFonts w:asciiTheme="minorHAnsi" w:hAnsiTheme="minorHAnsi" w:cstheme="minorHAnsi"/>
          <w:highlight w:val="cyan"/>
          <w:u w:val="single"/>
        </w:rPr>
        <w:t>limitation</w:t>
      </w:r>
      <w:r w:rsidRPr="002C6EF1">
        <w:rPr>
          <w:rFonts w:asciiTheme="minorHAnsi" w:hAnsiTheme="minorHAnsi" w:cstheme="minorHAnsi"/>
          <w:u w:val="single"/>
        </w:rPr>
        <w:t xml:space="preserve"> on the scope of the state’s authority </w:t>
      </w:r>
      <w:r w:rsidRPr="002C6EF1">
        <w:rPr>
          <w:rFonts w:asciiTheme="minorHAnsi" w:hAnsiTheme="minorHAnsi" w:cstheme="minorHAnsi"/>
          <w:highlight w:val="cyan"/>
          <w:u w:val="single"/>
        </w:rPr>
        <w:t>must always be respected</w:t>
      </w:r>
      <w:r w:rsidRPr="002C6EF1">
        <w:rPr>
          <w:rFonts w:asciiTheme="minorHAnsi" w:hAnsiTheme="minorHAnsi" w:cstheme="minorHAnsi"/>
          <w:sz w:val="16"/>
        </w:rPr>
        <w:t>: “</w:t>
      </w:r>
      <w:r w:rsidRPr="002C6EF1">
        <w:rPr>
          <w:rFonts w:asciiTheme="minorHAnsi" w:hAnsiTheme="minorHAnsi" w:cstheme="minorHAnsi"/>
          <w:u w:val="single"/>
        </w:rPr>
        <w:t xml:space="preserve">The rights of man must be held sacred, </w:t>
      </w:r>
      <w:r w:rsidRPr="002C6EF1">
        <w:rPr>
          <w:rFonts w:asciiTheme="minorHAnsi" w:hAnsiTheme="minorHAnsi" w:cstheme="minorHAnsi"/>
          <w:highlight w:val="cyan"/>
          <w:u w:val="single"/>
        </w:rPr>
        <w:t>however great a sacrifice the ruling power may have to make</w:t>
      </w:r>
      <w:r w:rsidRPr="002C6EF1">
        <w:rPr>
          <w:rFonts w:asciiTheme="minorHAnsi" w:hAnsiTheme="minorHAnsi" w:cstheme="minorHAnsi"/>
          <w:sz w:val="16"/>
        </w:rPr>
        <w:t xml:space="preserve">. There can be no half measures here; </w:t>
      </w:r>
      <w:r w:rsidRPr="002C6EF1">
        <w:rPr>
          <w:rFonts w:asciiTheme="minorHAnsi" w:hAnsiTheme="minorHAnsi" w:cstheme="minorHAnsi"/>
          <w:u w:val="single"/>
        </w:rPr>
        <w:t>it is no use devising hybrid solutions</w:t>
      </w:r>
      <w:r w:rsidRPr="002C6EF1">
        <w:rPr>
          <w:rFonts w:asciiTheme="minorHAnsi" w:hAnsiTheme="minorHAnsi" w:cstheme="minorHAnsi"/>
          <w:sz w:val="16"/>
        </w:rPr>
        <w:t xml:space="preserve"> such as a pragmatically conditioned right halfway </w:t>
      </w:r>
      <w:r w:rsidRPr="002C6EF1">
        <w:rPr>
          <w:rFonts w:asciiTheme="minorHAnsi" w:hAnsiTheme="minorHAnsi" w:cstheme="minorHAnsi"/>
          <w:u w:val="single"/>
        </w:rPr>
        <w:t>between right and utility.</w:t>
      </w:r>
      <w:r w:rsidRPr="002C6EF1">
        <w:rPr>
          <w:rFonts w:asciiTheme="minorHAnsi" w:hAnsiTheme="minorHAnsi" w:cstheme="minorHAnsi"/>
          <w:sz w:val="16"/>
        </w:rPr>
        <w:t xml:space="preserve"> For </w:t>
      </w:r>
      <w:r w:rsidRPr="002C6EF1">
        <w:rPr>
          <w:rFonts w:asciiTheme="minorHAnsi" w:hAnsiTheme="minorHAnsi" w:cstheme="minorHAnsi"/>
          <w:u w:val="single"/>
        </w:rPr>
        <w:t>all politics must bend the knee before right</w:t>
      </w:r>
      <w:r w:rsidRPr="002C6EF1">
        <w:rPr>
          <w:rFonts w:asciiTheme="minorHAnsi" w:hAnsiTheme="minorHAnsi" w:cstheme="minorHAnsi"/>
          <w:sz w:val="16"/>
        </w:rPr>
        <w:t xml:space="preserve">, although politics may hope in return to arrive, however slowly, at a stage of lasting brilliance” (Perpetual Peace, 1991, 125). The implication is that </w:t>
      </w:r>
      <w:r w:rsidRPr="002C6EF1">
        <w:rPr>
          <w:rFonts w:asciiTheme="minorHAnsi" w:hAnsiTheme="minorHAnsi" w:cstheme="minorHAnsi"/>
          <w:highlight w:val="cyan"/>
          <w:u w:val="single"/>
        </w:rPr>
        <w:t xml:space="preserve">a Kantian state protects against invasions of freedom </w:t>
      </w:r>
      <w:r w:rsidRPr="002C6EF1">
        <w:rPr>
          <w:rFonts w:asciiTheme="minorHAnsi" w:hAnsiTheme="minorHAnsi" w:cstheme="minorHAnsi"/>
          <w:u w:val="single"/>
        </w:rPr>
        <w:t>and does nothing else</w:t>
      </w:r>
      <w:r w:rsidRPr="002C6EF1">
        <w:rPr>
          <w:rFonts w:asciiTheme="minorHAnsi" w:hAnsiTheme="minorHAnsi" w:cstheme="minorHAnsi"/>
          <w:sz w:val="16"/>
          <w:szCs w:val="16"/>
        </w:rPr>
        <w:t>;</w:t>
      </w:r>
      <w:r w:rsidRPr="002C6EF1">
        <w:rPr>
          <w:rFonts w:asciiTheme="minorHAnsi" w:hAnsiTheme="minorHAnsi" w:cstheme="minorHAnsi"/>
          <w:sz w:val="16"/>
        </w:rPr>
        <w:t xml:space="preserve"> in the absence of invasions or threats of invasions, it is inactive.</w:t>
      </w:r>
    </w:p>
    <w:p w14:paraId="0B9FFB6F" w14:textId="77777777" w:rsidR="00B64DE3" w:rsidRPr="00575CE2" w:rsidRDefault="00B64DE3" w:rsidP="00B64DE3"/>
    <w:p w14:paraId="137D7644" w14:textId="77777777" w:rsidR="00B64DE3" w:rsidRPr="00E94657" w:rsidRDefault="00B64DE3" w:rsidP="00B64DE3">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xml:space="preserve">] Universality </w:t>
      </w:r>
      <w:r>
        <w:rPr>
          <w:rFonts w:asciiTheme="minorHAnsi" w:hAnsiTheme="minorHAnsi" w:cstheme="minorHAnsi"/>
        </w:rPr>
        <w:t>– any universal ethic necessitates freedom as unconditionally good.</w:t>
      </w:r>
    </w:p>
    <w:p w14:paraId="4F2ED73C" w14:textId="77777777" w:rsidR="00B64DE3" w:rsidRPr="006E6E3B" w:rsidRDefault="00B64DE3" w:rsidP="00B64DE3">
      <w:pPr>
        <w:rPr>
          <w:rFonts w:asciiTheme="minorHAnsi" w:hAnsiTheme="minorHAnsi" w:cstheme="minorHAnsi"/>
          <w:szCs w:val="16"/>
        </w:rPr>
      </w:pPr>
      <w:proofErr w:type="spellStart"/>
      <w:r w:rsidRPr="006E6E3B">
        <w:rPr>
          <w:rStyle w:val="Style13ptBold"/>
          <w:rFonts w:asciiTheme="minorHAnsi" w:hAnsiTheme="minorHAnsi" w:cstheme="minorHAnsi"/>
        </w:rPr>
        <w:t>Sorens</w:t>
      </w:r>
      <w:proofErr w:type="spellEnd"/>
      <w:r w:rsidRPr="006E6E3B">
        <w:rPr>
          <w:rStyle w:val="Style13ptBold"/>
          <w:rFonts w:asciiTheme="minorHAnsi" w:hAnsiTheme="minorHAnsi" w:cstheme="minorHAnsi"/>
        </w:rPr>
        <w:t xml:space="preserve"> 17 </w:t>
      </w:r>
      <w:r w:rsidRPr="006E6E3B">
        <w:rPr>
          <w:rFonts w:asciiTheme="minorHAnsi" w:hAnsiTheme="minorHAnsi" w:cstheme="minorHAnsi"/>
          <w:szCs w:val="16"/>
        </w:rPr>
        <w:t xml:space="preserve">Jason </w:t>
      </w:r>
      <w:proofErr w:type="spellStart"/>
      <w:r w:rsidRPr="006E6E3B">
        <w:rPr>
          <w:rFonts w:asciiTheme="minorHAnsi" w:hAnsiTheme="minorHAnsi" w:cstheme="minorHAnsi"/>
          <w:szCs w:val="16"/>
        </w:rPr>
        <w:t>Sorens</w:t>
      </w:r>
      <w:proofErr w:type="spellEnd"/>
      <w:r w:rsidRPr="006E6E3B">
        <w:rPr>
          <w:rFonts w:asciiTheme="minorHAnsi" w:hAnsiTheme="minorHAnsi" w:cstheme="minorHAnsi"/>
          <w:szCs w:val="16"/>
        </w:rPr>
        <w:t xml:space="preserve">, 2-10-2017, "Immanuel Kant and the Philosophy of Freedom," No Publication, </w:t>
      </w:r>
      <w:hyperlink r:id="rId7" w:history="1">
        <w:r w:rsidRPr="006E6E3B">
          <w:rPr>
            <w:rStyle w:val="Hyperlink"/>
            <w:rFonts w:asciiTheme="minorHAnsi" w:hAnsiTheme="minorHAnsi" w:cstheme="minorHAnsi"/>
            <w:color w:val="000000"/>
            <w:szCs w:val="16"/>
            <w:u w:val="single"/>
          </w:rPr>
          <w:t>https://fee.org/articles/immanuel-kant-and-the-philosophy-of-freedom/</w:t>
        </w:r>
      </w:hyperlink>
    </w:p>
    <w:p w14:paraId="5303EC0B" w14:textId="77777777" w:rsidR="00B64DE3" w:rsidRDefault="00B64DE3" w:rsidP="00B64DE3">
      <w:pPr>
        <w:rPr>
          <w:rFonts w:asciiTheme="minorHAnsi" w:hAnsiTheme="minorHAnsi" w:cstheme="minorHAnsi"/>
          <w:u w:val="single"/>
        </w:rPr>
      </w:pPr>
      <w:r w:rsidRPr="006E6E3B">
        <w:rPr>
          <w:rFonts w:asciiTheme="minorHAnsi" w:hAnsiTheme="minorHAnsi" w:cstheme="minorHAnsi"/>
          <w:sz w:val="16"/>
        </w:rPr>
        <w:t xml:space="preserve">The Categorical Imperative </w:t>
      </w:r>
      <w:r w:rsidRPr="006702FF">
        <w:rPr>
          <w:rFonts w:asciiTheme="minorHAnsi" w:hAnsiTheme="minorHAnsi" w:cstheme="minorHAnsi"/>
          <w:u w:val="single"/>
        </w:rPr>
        <w:t xml:space="preserve">The </w:t>
      </w:r>
      <w:r w:rsidRPr="00881F9B">
        <w:rPr>
          <w:rFonts w:asciiTheme="minorHAnsi" w:hAnsiTheme="minorHAnsi" w:cstheme="minorHAnsi"/>
          <w:u w:val="single"/>
        </w:rPr>
        <w:t>moral law takes the form of a</w:t>
      </w:r>
      <w:r w:rsidRPr="00E03797">
        <w:rPr>
          <w:rFonts w:asciiTheme="minorHAnsi" w:hAnsiTheme="minorHAnsi" w:cstheme="minorHAnsi"/>
          <w:u w:val="single"/>
        </w:rPr>
        <w:t>n unconditional</w:t>
      </w:r>
      <w:r w:rsidRPr="006E6E3B">
        <w:rPr>
          <w:rFonts w:asciiTheme="minorHAnsi" w:hAnsiTheme="minorHAnsi" w:cstheme="minorHAnsi"/>
          <w:u w:val="single"/>
        </w:rPr>
        <w:t xml:space="preserve"> or </w:t>
      </w:r>
      <w:r w:rsidRPr="00E03797">
        <w:rPr>
          <w:rFonts w:asciiTheme="minorHAnsi" w:hAnsiTheme="minorHAnsi" w:cstheme="minorHAnsi"/>
          <w:highlight w:val="cyan"/>
          <w:u w:val="single"/>
        </w:rPr>
        <w:t>categorical imperative</w:t>
      </w:r>
      <w:r w:rsidRPr="006E6E3B">
        <w:rPr>
          <w:rFonts w:asciiTheme="minorHAnsi" w:hAnsiTheme="minorHAnsi" w:cstheme="minorHAnsi"/>
          <w:u w:val="single"/>
        </w:rPr>
        <w:t>.</w:t>
      </w:r>
      <w:r w:rsidRPr="006E6E3B">
        <w:rPr>
          <w:rFonts w:asciiTheme="minorHAnsi" w:hAnsiTheme="minorHAnsi" w:cstheme="minorHAnsi"/>
          <w:sz w:val="16"/>
        </w:rPr>
        <w:t xml:space="preserve"> It says, for instance, “Do not murder, even if you can achieve your goals by doing so.” </w:t>
      </w:r>
      <w:r w:rsidRPr="006E6E3B">
        <w:rPr>
          <w:rFonts w:asciiTheme="minorHAnsi" w:hAnsiTheme="minorHAnsi" w:cstheme="minorHAnsi"/>
          <w:u w:val="single"/>
        </w:rPr>
        <w:t>It’s not a hypothetical imperative</w:t>
      </w:r>
      <w:r w:rsidRPr="006E6E3B">
        <w:rPr>
          <w:rFonts w:asciiTheme="minorHAnsi" w:hAnsiTheme="minorHAnsi" w:cstheme="minorHAnsi"/>
          <w:sz w:val="16"/>
        </w:rPr>
        <w:t xml:space="preserve"> like “if you don’t want to burn your hand, don’t touch the hot stove,” or “if you don’t want to go to jail, don’t murder.” </w:t>
      </w:r>
      <w:r w:rsidRPr="006E6E3B">
        <w:rPr>
          <w:rFonts w:asciiTheme="minorHAnsi" w:hAnsiTheme="minorHAnsi" w:cstheme="minorHAnsi"/>
          <w:u w:val="single"/>
        </w:rPr>
        <w:t>It commands our wills regardless of what our particular goals are</w:t>
      </w:r>
      <w:r w:rsidRPr="006E6E3B">
        <w:rPr>
          <w:rFonts w:asciiTheme="minorHAnsi" w:hAnsiTheme="minorHAnsi" w:cstheme="minorHAnsi"/>
          <w:sz w:val="16"/>
        </w:rPr>
        <w:t xml:space="preserve">. Kant thinks all particular moral commands can be summed up in a fundamental, categorical imperative. It takes three forms. I’ll mention two of them here. </w:t>
      </w:r>
      <w:r w:rsidRPr="006E6E3B">
        <w:rPr>
          <w:rFonts w:asciiTheme="minorHAnsi" w:hAnsiTheme="minorHAnsi" w:cstheme="minorHAnsi"/>
          <w:u w:val="single"/>
        </w:rPr>
        <w:t>The equal freedom of each individual is perfectly consistent with the utmost inequality in the degree of possessions</w:t>
      </w:r>
      <w:r w:rsidRPr="006E6E3B">
        <w:rPr>
          <w:rFonts w:asciiTheme="minorHAnsi" w:hAnsiTheme="minorHAnsi" w:cstheme="minorHAnsi"/>
          <w:sz w:val="16"/>
        </w:rPr>
        <w:t xml:space="preserve">. One form of the categorical imperative focuses on the notion that </w:t>
      </w:r>
      <w:r w:rsidRPr="006E6E3B">
        <w:rPr>
          <w:rFonts w:asciiTheme="minorHAnsi" w:hAnsiTheme="minorHAnsi" w:cstheme="minorHAnsi"/>
          <w:u w:val="single"/>
        </w:rPr>
        <w:t xml:space="preserve">human beings are special because of </w:t>
      </w:r>
      <w:r w:rsidRPr="00E03797">
        <w:rPr>
          <w:rFonts w:asciiTheme="minorHAnsi" w:hAnsiTheme="minorHAnsi" w:cstheme="minorHAnsi"/>
          <w:u w:val="single"/>
        </w:rPr>
        <w:t>our capacity for moral responsibility</w:t>
      </w:r>
      <w:r w:rsidRPr="00E03797">
        <w:rPr>
          <w:rFonts w:asciiTheme="minorHAnsi" w:hAnsiTheme="minorHAnsi" w:cstheme="minorHAnsi"/>
          <w:sz w:val="16"/>
        </w:rPr>
        <w:t>.</w:t>
      </w:r>
      <w:r w:rsidRPr="006E6E3B">
        <w:rPr>
          <w:rFonts w:asciiTheme="minorHAnsi" w:hAnsiTheme="minorHAnsi" w:cstheme="minorHAnsi"/>
          <w:sz w:val="16"/>
        </w:rPr>
        <w:t xml:space="preserve"> Kant assumes that </w:t>
      </w:r>
      <w:r w:rsidRPr="006E6E3B">
        <w:rPr>
          <w:rFonts w:asciiTheme="minorHAnsi" w:hAnsiTheme="minorHAnsi" w:cstheme="minorHAnsi"/>
          <w:u w:val="single"/>
        </w:rPr>
        <w:t xml:space="preserve">this capacity </w:t>
      </w:r>
      <w:r w:rsidRPr="00E03797">
        <w:rPr>
          <w:rFonts w:asciiTheme="minorHAnsi" w:hAnsiTheme="minorHAnsi" w:cstheme="minorHAnsi"/>
          <w:u w:val="single"/>
        </w:rPr>
        <w:t>gives each individual</w:t>
      </w:r>
      <w:r w:rsidRPr="006E6E3B">
        <w:rPr>
          <w:rFonts w:asciiTheme="minorHAnsi" w:hAnsiTheme="minorHAnsi" w:cstheme="minorHAnsi"/>
          <w:u w:val="single"/>
        </w:rPr>
        <w:t xml:space="preserve"> human being a </w:t>
      </w:r>
      <w:r w:rsidRPr="00E03797">
        <w:rPr>
          <w:rFonts w:asciiTheme="minorHAnsi" w:hAnsiTheme="minorHAnsi" w:cstheme="minorHAnsi"/>
          <w:u w:val="single"/>
        </w:rPr>
        <w:t>dignity</w:t>
      </w:r>
      <w:r w:rsidRPr="006E6E3B">
        <w:rPr>
          <w:rFonts w:asciiTheme="minorHAnsi" w:hAnsiTheme="minorHAnsi" w:cstheme="minorHAnsi"/>
          <w:sz w:val="16"/>
        </w:rPr>
        <w:t xml:space="preserve">, not a price. What that means is that </w:t>
      </w:r>
      <w:r w:rsidRPr="006E6E3B">
        <w:rPr>
          <w:rFonts w:asciiTheme="minorHAnsi" w:hAnsiTheme="minorHAnsi" w:cstheme="minorHAnsi"/>
          <w:u w:val="single"/>
        </w:rPr>
        <w:t xml:space="preserve">we must not trade off the legitimate rights </w:t>
      </w:r>
      <w:r w:rsidRPr="0087738F">
        <w:rPr>
          <w:rFonts w:asciiTheme="minorHAnsi" w:hAnsiTheme="minorHAnsi" w:cstheme="minorHAnsi"/>
          <w:u w:val="single"/>
        </w:rPr>
        <w:t>and</w:t>
      </w:r>
      <w:r w:rsidRPr="006E6E3B">
        <w:rPr>
          <w:rFonts w:asciiTheme="minorHAnsi" w:hAnsiTheme="minorHAnsi" w:cstheme="minorHAnsi"/>
          <w:u w:val="single"/>
        </w:rPr>
        <w:t xml:space="preserve"> interests of any human being for anything else.</w:t>
      </w:r>
      <w:r w:rsidRPr="006E6E3B">
        <w:rPr>
          <w:rFonts w:asciiTheme="minorHAnsi" w:hAnsiTheme="minorHAnsi" w:cstheme="minorHAnsi"/>
          <w:sz w:val="16"/>
        </w:rPr>
        <w:t xml:space="preserve"> </w:t>
      </w:r>
      <w:r w:rsidRPr="00E03797">
        <w:rPr>
          <w:rFonts w:asciiTheme="minorHAnsi" w:hAnsiTheme="minorHAnsi" w:cstheme="minorHAnsi"/>
          <w:u w:val="single"/>
        </w:rPr>
        <w:t>We must not treat other</w:t>
      </w:r>
      <w:r w:rsidRPr="0087738F">
        <w:rPr>
          <w:rFonts w:asciiTheme="minorHAnsi" w:hAnsiTheme="minorHAnsi" w:cstheme="minorHAnsi"/>
          <w:u w:val="single"/>
        </w:rPr>
        <w:t xml:space="preserve"> </w:t>
      </w:r>
      <w:r w:rsidRPr="006E6E3B">
        <w:rPr>
          <w:rFonts w:asciiTheme="minorHAnsi" w:hAnsiTheme="minorHAnsi" w:cstheme="minorHAnsi"/>
          <w:u w:val="single"/>
        </w:rPr>
        <w:t>people or ourselve</w:t>
      </w:r>
      <w:r w:rsidRPr="00E03797">
        <w:rPr>
          <w:rFonts w:asciiTheme="minorHAnsi" w:hAnsiTheme="minorHAnsi" w:cstheme="minorHAnsi"/>
          <w:u w:val="single"/>
        </w:rPr>
        <w:t>s as</w:t>
      </w:r>
      <w:r w:rsidRPr="006E6E3B">
        <w:rPr>
          <w:rFonts w:asciiTheme="minorHAnsi" w:hAnsiTheme="minorHAnsi" w:cstheme="minorHAnsi"/>
          <w:u w:val="single"/>
        </w:rPr>
        <w:t xml:space="preserve"> </w:t>
      </w:r>
      <w:r w:rsidRPr="00E03797">
        <w:rPr>
          <w:rFonts w:asciiTheme="minorHAnsi" w:hAnsiTheme="minorHAnsi" w:cstheme="minorHAnsi"/>
          <w:u w:val="single"/>
        </w:rPr>
        <w:t>means</w:t>
      </w:r>
      <w:r w:rsidRPr="0087738F">
        <w:rPr>
          <w:rFonts w:asciiTheme="minorHAnsi" w:hAnsiTheme="minorHAnsi" w:cstheme="minorHAnsi"/>
          <w:u w:val="single"/>
        </w:rPr>
        <w:t xml:space="preserve"> </w:t>
      </w:r>
      <w:r w:rsidRPr="006702FF">
        <w:rPr>
          <w:rFonts w:asciiTheme="minorHAnsi" w:hAnsiTheme="minorHAnsi" w:cstheme="minorHAnsi"/>
          <w:u w:val="single"/>
        </w:rPr>
        <w:t xml:space="preserve">only to some </w:t>
      </w:r>
      <w:r w:rsidRPr="006E6E3B">
        <w:rPr>
          <w:rFonts w:asciiTheme="minorHAnsi" w:hAnsiTheme="minorHAnsi" w:cstheme="minorHAnsi"/>
          <w:u w:val="single"/>
        </w:rPr>
        <w:t xml:space="preserve">other </w:t>
      </w:r>
      <w:r w:rsidRPr="006702FF">
        <w:rPr>
          <w:rFonts w:asciiTheme="minorHAnsi" w:hAnsiTheme="minorHAnsi" w:cstheme="minorHAnsi"/>
          <w:u w:val="single"/>
        </w:rPr>
        <w:t xml:space="preserve">end, </w:t>
      </w:r>
      <w:r w:rsidRPr="0087738F">
        <w:rPr>
          <w:rFonts w:asciiTheme="minorHAnsi" w:hAnsiTheme="minorHAnsi" w:cstheme="minorHAnsi"/>
          <w:u w:val="single"/>
        </w:rPr>
        <w:t xml:space="preserve">but </w:t>
      </w:r>
      <w:r w:rsidRPr="00E03797">
        <w:rPr>
          <w:rFonts w:asciiTheme="minorHAnsi" w:hAnsiTheme="minorHAnsi" w:cstheme="minorHAnsi"/>
          <w:u w:val="single"/>
        </w:rPr>
        <w:t>always as ends</w:t>
      </w:r>
      <w:r w:rsidRPr="0087738F">
        <w:rPr>
          <w:rFonts w:asciiTheme="minorHAnsi" w:hAnsiTheme="minorHAnsi" w:cstheme="minorHAnsi"/>
          <w:u w:val="single"/>
        </w:rPr>
        <w:t xml:space="preserve"> in ourselves</w:t>
      </w:r>
      <w:r w:rsidRPr="006E6E3B">
        <w:rPr>
          <w:rFonts w:asciiTheme="minorHAnsi" w:hAnsiTheme="minorHAnsi" w:cstheme="minorHAnsi"/>
          <w:sz w:val="16"/>
        </w:rPr>
        <w:t>. The other, perhaps more frequently cited form of the imperative is highly abstract: “</w:t>
      </w:r>
      <w:r w:rsidRPr="001C59C9">
        <w:rPr>
          <w:rFonts w:asciiTheme="minorHAnsi" w:hAnsiTheme="minorHAnsi" w:cstheme="minorHAnsi"/>
          <w:highlight w:val="cyan"/>
          <w:u w:val="single"/>
        </w:rPr>
        <w:t>Always act</w:t>
      </w:r>
      <w:r w:rsidRPr="006E6E3B">
        <w:rPr>
          <w:rFonts w:asciiTheme="minorHAnsi" w:hAnsiTheme="minorHAnsi" w:cstheme="minorHAnsi"/>
          <w:u w:val="single"/>
        </w:rPr>
        <w:t xml:space="preserve"> according to </w:t>
      </w:r>
      <w:r w:rsidRPr="001C59C9">
        <w:rPr>
          <w:rFonts w:asciiTheme="minorHAnsi" w:hAnsiTheme="minorHAnsi" w:cstheme="minorHAnsi"/>
          <w:highlight w:val="cyan"/>
          <w:u w:val="single"/>
        </w:rPr>
        <w:t>that</w:t>
      </w:r>
      <w:r w:rsidRPr="006E6E3B">
        <w:rPr>
          <w:rFonts w:asciiTheme="minorHAnsi" w:hAnsiTheme="minorHAnsi" w:cstheme="minorHAnsi"/>
          <w:u w:val="single"/>
        </w:rPr>
        <w:t xml:space="preserve"> maxim that </w:t>
      </w:r>
      <w:r w:rsidRPr="001C59C9">
        <w:rPr>
          <w:rFonts w:asciiTheme="minorHAnsi" w:hAnsiTheme="minorHAnsi" w:cstheme="minorHAnsi"/>
          <w:highlight w:val="cyan"/>
          <w:u w:val="single"/>
        </w:rPr>
        <w:t>you can will as a universal law</w:t>
      </w:r>
      <w:r w:rsidRPr="006E6E3B">
        <w:rPr>
          <w:rFonts w:asciiTheme="minorHAnsi" w:hAnsiTheme="minorHAnsi" w:cstheme="minorHAnsi"/>
          <w:u w:val="single"/>
        </w:rPr>
        <w:t xml:space="preserve"> of nature.”</w:t>
      </w:r>
      <w:r w:rsidRPr="006E6E3B">
        <w:rPr>
          <w:rFonts w:asciiTheme="minorHAnsi" w:hAnsiTheme="minorHAnsi" w:cstheme="minorHAnsi"/>
          <w:sz w:val="16"/>
        </w:rPr>
        <w:t xml:space="preserve"> </w:t>
      </w:r>
      <w:r w:rsidRPr="006E6E3B">
        <w:rPr>
          <w:rFonts w:asciiTheme="minorHAnsi" w:hAnsiTheme="minorHAnsi" w:cstheme="minorHAnsi"/>
          <w:u w:val="single"/>
        </w:rPr>
        <w:t xml:space="preserve">In other words, think about the principle or rule that justifies your action; then figure out whether it’s universalizable. </w:t>
      </w:r>
      <w:r w:rsidRPr="006E6E3B">
        <w:rPr>
          <w:rFonts w:asciiTheme="minorHAnsi" w:hAnsiTheme="minorHAnsi" w:cstheme="minorHAnsi"/>
          <w:sz w:val="16"/>
        </w:rPr>
        <w:t>If so, it is an acceptable principle or rule for you to follow; if not, it is not. “</w:t>
      </w:r>
      <w:r w:rsidRPr="006E6E3B">
        <w:rPr>
          <w:rFonts w:asciiTheme="minorHAnsi" w:hAnsiTheme="minorHAnsi" w:cstheme="minorHAnsi"/>
          <w:u w:val="single"/>
        </w:rPr>
        <w:t xml:space="preserve">Steal when I can gain an advantage thereby” </w:t>
      </w:r>
      <w:r w:rsidRPr="006702FF">
        <w:rPr>
          <w:rFonts w:asciiTheme="minorHAnsi" w:hAnsiTheme="minorHAnsi" w:cstheme="minorHAnsi"/>
          <w:highlight w:val="cyan"/>
          <w:u w:val="single"/>
        </w:rPr>
        <w:t>[stealing</w:t>
      </w:r>
      <w:r w:rsidRPr="006E6E3B">
        <w:rPr>
          <w:rFonts w:asciiTheme="minorHAnsi" w:hAnsiTheme="minorHAnsi" w:cstheme="minorHAnsi"/>
          <w:highlight w:val="cyan"/>
          <w:u w:val="single"/>
        </w:rPr>
        <w:t xml:space="preserve">] is not universalizable </w:t>
      </w:r>
      <w:r w:rsidRPr="00881F9B">
        <w:rPr>
          <w:rFonts w:asciiTheme="minorHAnsi" w:hAnsiTheme="minorHAnsi" w:cstheme="minorHAnsi"/>
          <w:highlight w:val="cyan"/>
          <w:u w:val="single"/>
        </w:rPr>
        <w:t>because</w:t>
      </w:r>
      <w:r w:rsidRPr="00881F9B">
        <w:rPr>
          <w:rFonts w:asciiTheme="minorHAnsi" w:hAnsiTheme="minorHAnsi" w:cstheme="minorHAnsi"/>
          <w:u w:val="single"/>
        </w:rPr>
        <w:t xml:space="preserve"> it implies</w:t>
      </w:r>
      <w:r w:rsidRPr="0035624E">
        <w:rPr>
          <w:rFonts w:asciiTheme="minorHAnsi" w:hAnsiTheme="minorHAnsi" w:cstheme="minorHAnsi"/>
          <w:u w:val="single"/>
        </w:rPr>
        <w:t xml:space="preserve"> that </w:t>
      </w:r>
      <w:r w:rsidRPr="00881F9B">
        <w:rPr>
          <w:rFonts w:asciiTheme="minorHAnsi" w:hAnsiTheme="minorHAnsi" w:cstheme="minorHAnsi"/>
          <w:highlight w:val="cyan"/>
          <w:u w:val="single"/>
        </w:rPr>
        <w:t>others</w:t>
      </w:r>
      <w:r w:rsidRPr="00881F9B">
        <w:rPr>
          <w:rFonts w:asciiTheme="minorHAnsi" w:hAnsiTheme="minorHAnsi" w:cstheme="minorHAnsi"/>
          <w:u w:val="single"/>
        </w:rPr>
        <w:t xml:space="preserve"> may</w:t>
      </w:r>
      <w:r w:rsidRPr="006E6E3B">
        <w:rPr>
          <w:rFonts w:asciiTheme="minorHAnsi" w:hAnsiTheme="minorHAnsi" w:cstheme="minorHAnsi"/>
          <w:sz w:val="16"/>
        </w:rPr>
        <w:t xml:space="preserve"> steal from me, that is, </w:t>
      </w:r>
      <w:r w:rsidRPr="006E6E3B">
        <w:rPr>
          <w:rFonts w:asciiTheme="minorHAnsi" w:hAnsiTheme="minorHAnsi" w:cstheme="minorHAnsi"/>
          <w:highlight w:val="cyan"/>
          <w:u w:val="single"/>
        </w:rPr>
        <w:t>take what I own against my will. But I cannot will against my own will.</w:t>
      </w:r>
      <w:r w:rsidRPr="006E6E3B">
        <w:rPr>
          <w:rFonts w:asciiTheme="minorHAnsi" w:hAnsiTheme="minorHAnsi" w:cstheme="minorHAnsi"/>
          <w:sz w:val="16"/>
        </w:rPr>
        <w:t xml:space="preserve"> Rights and Freedoms Now, </w:t>
      </w:r>
      <w:r w:rsidRPr="006E6E3B">
        <w:rPr>
          <w:rFonts w:asciiTheme="minorHAnsi" w:hAnsiTheme="minorHAnsi" w:cstheme="minorHAnsi"/>
          <w:highlight w:val="cyan"/>
          <w:u w:val="single"/>
        </w:rPr>
        <w:t>this</w:t>
      </w:r>
      <w:r w:rsidRPr="006E6E3B">
        <w:rPr>
          <w:rFonts w:asciiTheme="minorHAnsi" w:hAnsiTheme="minorHAnsi" w:cstheme="minorHAnsi"/>
          <w:u w:val="single"/>
        </w:rPr>
        <w:t xml:space="preserve"> understanding of the dignity of the individual human being </w:t>
      </w:r>
      <w:r w:rsidRPr="006E6E3B">
        <w:rPr>
          <w:rFonts w:asciiTheme="minorHAnsi" w:hAnsiTheme="minorHAnsi" w:cstheme="minorHAnsi"/>
          <w:highlight w:val="cyan"/>
          <w:u w:val="single"/>
        </w:rPr>
        <w:t>implies</w:t>
      </w:r>
      <w:r w:rsidRPr="006E6E3B">
        <w:rPr>
          <w:rFonts w:asciiTheme="minorHAnsi" w:hAnsiTheme="minorHAnsi" w:cstheme="minorHAnsi"/>
          <w:u w:val="single"/>
        </w:rPr>
        <w:t xml:space="preserve"> that persons have rights,</w:t>
      </w:r>
      <w:r w:rsidRPr="006E6E3B">
        <w:rPr>
          <w:rFonts w:asciiTheme="minorHAnsi" w:hAnsiTheme="minorHAnsi" w:cstheme="minorHAnsi"/>
          <w:sz w:val="16"/>
        </w:rPr>
        <w:t xml:space="preserve"> in other words, that we have an enforceable duty to respect the freedoms of all persons. </w:t>
      </w:r>
      <w:r w:rsidRPr="006E6E3B">
        <w:rPr>
          <w:rFonts w:asciiTheme="minorHAnsi" w:hAnsiTheme="minorHAnsi" w:cstheme="minorHAnsi"/>
          <w:u w:val="single"/>
        </w:rPr>
        <w:t xml:space="preserve">So </w:t>
      </w:r>
      <w:r w:rsidRPr="006E6E3B">
        <w:rPr>
          <w:rFonts w:asciiTheme="minorHAnsi" w:hAnsiTheme="minorHAnsi" w:cstheme="minorHAnsi"/>
          <w:highlight w:val="cyan"/>
          <w:u w:val="single"/>
        </w:rPr>
        <w:t>we can’t trample on the freedoms of one</w:t>
      </w:r>
      <w:r w:rsidRPr="006E6E3B">
        <w:rPr>
          <w:rFonts w:asciiTheme="minorHAnsi" w:hAnsiTheme="minorHAnsi" w:cstheme="minorHAnsi"/>
          <w:u w:val="single"/>
        </w:rPr>
        <w:t xml:space="preserve"> person </w:t>
      </w:r>
      <w:r w:rsidRPr="006E6E3B">
        <w:rPr>
          <w:rFonts w:asciiTheme="minorHAnsi" w:hAnsiTheme="minorHAnsi" w:cstheme="minorHAnsi"/>
          <w:highlight w:val="cyan"/>
          <w:u w:val="single"/>
        </w:rPr>
        <w:t>to help</w:t>
      </w:r>
      <w:r w:rsidRPr="006E6E3B">
        <w:rPr>
          <w:rFonts w:asciiTheme="minorHAnsi" w:hAnsiTheme="minorHAnsi" w:cstheme="minorHAnsi"/>
          <w:u w:val="single"/>
        </w:rPr>
        <w:t xml:space="preserve"> one or many </w:t>
      </w:r>
      <w:r w:rsidRPr="006E6E3B">
        <w:rPr>
          <w:rFonts w:asciiTheme="minorHAnsi" w:hAnsiTheme="minorHAnsi" w:cstheme="minorHAnsi"/>
          <w:highlight w:val="cyan"/>
          <w:u w:val="single"/>
        </w:rPr>
        <w:t>others</w:t>
      </w:r>
      <w:r w:rsidRPr="006E6E3B">
        <w:rPr>
          <w:rFonts w:asciiTheme="minorHAnsi" w:hAnsiTheme="minorHAnsi" w:cstheme="minorHAnsi"/>
          <w:sz w:val="16"/>
        </w:rPr>
        <w:t xml:space="preserve"> (contra the “act </w:t>
      </w:r>
      <w:proofErr w:type="spellStart"/>
      <w:r w:rsidRPr="006E6E3B">
        <w:rPr>
          <w:rFonts w:asciiTheme="minorHAnsi" w:hAnsiTheme="minorHAnsi" w:cstheme="minorHAnsi"/>
          <w:sz w:val="16"/>
        </w:rPr>
        <w:t>utilitarians</w:t>
      </w:r>
      <w:proofErr w:type="spellEnd"/>
      <w:r w:rsidRPr="006E6E3B">
        <w:rPr>
          <w:rFonts w:asciiTheme="minorHAnsi" w:hAnsiTheme="minorHAnsi" w:cstheme="minorHAnsi"/>
          <w:sz w:val="16"/>
        </w:rPr>
        <w:t xml:space="preserve">”). </w:t>
      </w:r>
      <w:r w:rsidRPr="006E6E3B">
        <w:rPr>
          <w:rFonts w:asciiTheme="minorHAnsi" w:hAnsiTheme="minorHAnsi" w:cstheme="minorHAnsi"/>
          <w:u w:val="single"/>
        </w:rPr>
        <w:t xml:space="preserve">For instance, </w:t>
      </w:r>
      <w:r w:rsidRPr="006E6E3B">
        <w:rPr>
          <w:rFonts w:asciiTheme="minorHAnsi" w:hAnsiTheme="minorHAnsi" w:cstheme="minorHAnsi"/>
          <w:highlight w:val="cyan"/>
          <w:u w:val="single"/>
        </w:rPr>
        <w:t xml:space="preserve">it would be wrong to kill one healthy person to distribute </w:t>
      </w:r>
      <w:r>
        <w:rPr>
          <w:rFonts w:asciiTheme="minorHAnsi" w:hAnsiTheme="minorHAnsi" w:cstheme="minorHAnsi"/>
          <w:highlight w:val="cyan"/>
          <w:u w:val="single"/>
        </w:rPr>
        <w:t>[t]</w:t>
      </w:r>
      <w:r w:rsidRPr="006E6E3B">
        <w:rPr>
          <w:rFonts w:asciiTheme="minorHAnsi" w:hAnsiTheme="minorHAnsi" w:cstheme="minorHAnsi"/>
          <w:highlight w:val="cyan"/>
          <w:u w:val="single"/>
        </w:rPr>
        <w:t>he</w:t>
      </w:r>
      <w:r>
        <w:rPr>
          <w:rFonts w:asciiTheme="minorHAnsi" w:hAnsiTheme="minorHAnsi" w:cstheme="minorHAnsi"/>
          <w:highlight w:val="cyan"/>
          <w:u w:val="single"/>
        </w:rPr>
        <w:t>[</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w:t>
      </w:r>
      <w:r w:rsidRPr="006E6E3B">
        <w:rPr>
          <w:rFonts w:asciiTheme="minorHAnsi" w:hAnsiTheme="minorHAnsi" w:cstheme="minorHAnsi"/>
          <w:highlight w:val="cyan"/>
          <w:u w:val="single"/>
        </w:rPr>
        <w:t xml:space="preserve">r organs </w:t>
      </w:r>
      <w:r w:rsidRPr="00881F9B">
        <w:rPr>
          <w:rFonts w:asciiTheme="minorHAnsi" w:hAnsiTheme="minorHAnsi" w:cstheme="minorHAnsi"/>
          <w:u w:val="single"/>
        </w:rPr>
        <w:t xml:space="preserve">to several sick people, </w:t>
      </w:r>
      <w:r w:rsidRPr="006E6E3B">
        <w:rPr>
          <w:rFonts w:asciiTheme="minorHAnsi" w:hAnsiTheme="minorHAnsi" w:cstheme="minorHAnsi"/>
          <w:highlight w:val="cyan"/>
          <w:u w:val="single"/>
        </w:rPr>
        <w:t xml:space="preserve">even if doing so </w:t>
      </w:r>
      <w:r w:rsidRPr="006E6E3B">
        <w:rPr>
          <w:rFonts w:asciiTheme="minorHAnsi" w:hAnsiTheme="minorHAnsi" w:cstheme="minorHAnsi"/>
          <w:u w:val="single"/>
        </w:rPr>
        <w:t xml:space="preserve">was necessary to </w:t>
      </w:r>
      <w:r w:rsidRPr="006E6E3B">
        <w:rPr>
          <w:rFonts w:asciiTheme="minorHAnsi" w:hAnsiTheme="minorHAnsi" w:cstheme="minorHAnsi"/>
          <w:highlight w:val="cyan"/>
          <w:u w:val="single"/>
        </w:rPr>
        <w:t>[would] save</w:t>
      </w:r>
      <w:r w:rsidRPr="006E6E3B">
        <w:rPr>
          <w:rFonts w:asciiTheme="minorHAnsi" w:hAnsiTheme="minorHAnsi" w:cstheme="minorHAnsi"/>
          <w:u w:val="single"/>
        </w:rPr>
        <w:t xml:space="preserve"> two or </w:t>
      </w:r>
      <w:r w:rsidRPr="006E6E3B">
        <w:rPr>
          <w:rFonts w:asciiTheme="minorHAnsi" w:hAnsiTheme="minorHAnsi" w:cstheme="minorHAnsi"/>
          <w:highlight w:val="cyan"/>
          <w:u w:val="single"/>
        </w:rPr>
        <w:t>more lives</w:t>
      </w:r>
      <w:r w:rsidRPr="006E6E3B">
        <w:rPr>
          <w:rFonts w:asciiTheme="minorHAnsi" w:hAnsiTheme="minorHAnsi" w:cstheme="minorHAnsi"/>
          <w:u w:val="single"/>
        </w:rPr>
        <w:t>.</w:t>
      </w:r>
      <w:r w:rsidRPr="006E6E3B">
        <w:rPr>
          <w:rFonts w:asciiTheme="minorHAnsi" w:hAnsiTheme="minorHAnsi" w:cstheme="minorHAnsi"/>
          <w:sz w:val="16"/>
        </w:rPr>
        <w:t xml:space="preserve"> Each person has a dignity that must not be trampled, no matter what. (Another misunderstanding of Kant says that he thinks your intentions are the only thing that matter and you can ignore the consequences of your actions. To the contrary, to ignore consequences is to act with ill intent. Consequentialists differ from Kant in believing that only aggregate consequences of actions need be taken into account. Kant’s political theory is individualistic, while consequentialist theories are inevitably collectivist.) In an essay titled “Theory and Practice” (short for a much longer title), </w:t>
      </w:r>
      <w:r w:rsidRPr="006E6E3B">
        <w:rPr>
          <w:rFonts w:asciiTheme="minorHAnsi" w:hAnsiTheme="minorHAnsi" w:cstheme="minorHAnsi"/>
          <w:u w:val="single"/>
        </w:rPr>
        <w:t>Kant gives an overview of his political theory</w:t>
      </w:r>
      <w:r w:rsidRPr="006E6E3B">
        <w:rPr>
          <w:rFonts w:asciiTheme="minorHAnsi" w:hAnsiTheme="minorHAnsi" w:cstheme="minorHAnsi"/>
          <w:sz w:val="16"/>
        </w:rPr>
        <w:t xml:space="preserve">. </w:t>
      </w:r>
      <w:r w:rsidRPr="006E6E3B">
        <w:rPr>
          <w:rFonts w:asciiTheme="minorHAnsi" w:hAnsiTheme="minorHAnsi" w:cstheme="minorHAnsi"/>
          <w:u w:val="single"/>
        </w:rPr>
        <w:t xml:space="preserve">Once </w:t>
      </w:r>
      <w:r w:rsidRPr="006702FF">
        <w:rPr>
          <w:rFonts w:asciiTheme="minorHAnsi" w:hAnsiTheme="minorHAnsi" w:cstheme="minorHAnsi"/>
          <w:highlight w:val="cyan"/>
          <w:u w:val="single"/>
        </w:rPr>
        <w:t>a civil state</w:t>
      </w:r>
      <w:r w:rsidRPr="006E6E3B">
        <w:rPr>
          <w:rFonts w:asciiTheme="minorHAnsi" w:hAnsiTheme="minorHAnsi" w:cstheme="minorHAnsi"/>
          <w:u w:val="single"/>
        </w:rPr>
        <w:t xml:space="preserve"> has been established to secure our rights</w:t>
      </w:r>
      <w:r w:rsidRPr="006E6E3B">
        <w:rPr>
          <w:rFonts w:asciiTheme="minorHAnsi" w:hAnsiTheme="minorHAnsi" w:cstheme="minorHAnsi"/>
          <w:sz w:val="16"/>
        </w:rPr>
        <w:t xml:space="preserve">, he says, No one can compel me to be happy in accordance with his conception of the welfare of others, for </w:t>
      </w:r>
      <w:r w:rsidRPr="006E6E3B">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sidRPr="006E6E3B">
        <w:rPr>
          <w:rFonts w:asciiTheme="minorHAnsi" w:hAnsiTheme="minorHAnsi" w:cstheme="minorHAnsi"/>
          <w:sz w:val="16"/>
        </w:rPr>
        <w:t xml:space="preserve"> — i.e. he must accord to others the same right as he enjoys himself. </w:t>
      </w:r>
      <w:r w:rsidRPr="006702FF">
        <w:rPr>
          <w:rFonts w:asciiTheme="minorHAnsi" w:hAnsiTheme="minorHAnsi" w:cstheme="minorHAnsi"/>
          <w:u w:val="single"/>
        </w:rPr>
        <w:t>Kant</w:t>
      </w:r>
      <w:r w:rsidRPr="006E6E3B">
        <w:rPr>
          <w:rFonts w:asciiTheme="minorHAnsi" w:hAnsiTheme="minorHAnsi" w:cstheme="minorHAnsi"/>
          <w:u w:val="single"/>
        </w:rPr>
        <w:t xml:space="preserve">, </w:t>
      </w:r>
      <w:r w:rsidRPr="006702FF">
        <w:rPr>
          <w:rFonts w:asciiTheme="minorHAnsi" w:hAnsiTheme="minorHAnsi" w:cstheme="minorHAnsi"/>
          <w:highlight w:val="cyan"/>
          <w:u w:val="single"/>
        </w:rPr>
        <w:t>therefore, endorses</w:t>
      </w:r>
      <w:r w:rsidRPr="006E6E3B">
        <w:rPr>
          <w:rFonts w:asciiTheme="minorHAnsi" w:hAnsiTheme="minorHAnsi" w:cstheme="minorHAnsi"/>
          <w:u w:val="single"/>
        </w:rPr>
        <w:t xml:space="preserve"> the </w:t>
      </w:r>
      <w:r w:rsidRPr="006E6E3B">
        <w:rPr>
          <w:rFonts w:asciiTheme="minorHAnsi" w:hAnsiTheme="minorHAnsi" w:cstheme="minorHAnsi"/>
          <w:highlight w:val="cyan"/>
          <w:u w:val="single"/>
        </w:rPr>
        <w:t>law of equal freedom</w:t>
      </w:r>
      <w:r w:rsidRPr="006E6E3B">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sidRPr="006702FF">
        <w:rPr>
          <w:rFonts w:asciiTheme="minorHAnsi" w:hAnsiTheme="minorHAnsi" w:cstheme="minorHAnsi"/>
          <w:u w:val="single"/>
        </w:rPr>
        <w:t>The only justification for coercion</w:t>
      </w:r>
      <w:r w:rsidRPr="006E6E3B">
        <w:rPr>
          <w:rFonts w:asciiTheme="minorHAnsi" w:hAnsiTheme="minorHAnsi" w:cstheme="minorHAnsi"/>
          <w:u w:val="single"/>
        </w:rPr>
        <w:t xml:space="preserve"> in his philosophy seems to be </w:t>
      </w:r>
      <w:r w:rsidRPr="006702FF">
        <w:rPr>
          <w:rFonts w:asciiTheme="minorHAnsi" w:hAnsiTheme="minorHAnsi" w:cstheme="minorHAnsi"/>
          <w:u w:val="single"/>
        </w:rPr>
        <w:t xml:space="preserve">[is] the </w:t>
      </w:r>
      <w:r w:rsidRPr="006702FF">
        <w:rPr>
          <w:rFonts w:asciiTheme="minorHAnsi" w:hAnsiTheme="minorHAnsi" w:cstheme="minorHAnsi"/>
          <w:u w:val="single"/>
        </w:rPr>
        <w:lastRenderedPageBreak/>
        <w:t>defense of self</w:t>
      </w:r>
      <w:r w:rsidRPr="006E6E3B">
        <w:rPr>
          <w:rFonts w:asciiTheme="minorHAnsi" w:hAnsiTheme="minorHAnsi" w:cstheme="minorHAnsi"/>
          <w:u w:val="single"/>
        </w:rPr>
        <w:t xml:space="preserve"> or others.</w:t>
      </w:r>
      <w:r w:rsidRPr="006E6E3B">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sidRPr="006E6E3B">
        <w:rPr>
          <w:rFonts w:asciiTheme="minorHAnsi" w:hAnsiTheme="minorHAnsi" w:cstheme="minorHAnsi"/>
          <w:u w:val="single"/>
        </w:rPr>
        <w:t>liberty upsets patterns and should be preserved in spite of (or because of) that</w:t>
      </w:r>
      <w:r w:rsidRPr="006E6E3B">
        <w:rPr>
          <w:rFonts w:asciiTheme="minorHAnsi" w:hAnsiTheme="minorHAnsi" w:cstheme="minorHAnsi"/>
          <w:sz w:val="16"/>
        </w:rPr>
        <w:t xml:space="preserve">. In the same essay, Kant endorses Locke’s view of the social contract. </w:t>
      </w:r>
      <w:r w:rsidRPr="006E6E3B">
        <w:rPr>
          <w:rFonts w:asciiTheme="minorHAnsi" w:hAnsiTheme="minorHAnsi" w:cstheme="minorHAnsi"/>
          <w:u w:val="single"/>
        </w:rPr>
        <w:t>A legitimate state with a right to rule can emerge only after unanimous consent to the initial contract.</w:t>
      </w:r>
      <w:r w:rsidRPr="006E6E3B">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sidRPr="006702FF">
        <w:rPr>
          <w:rFonts w:asciiTheme="minorHAnsi" w:hAnsiTheme="minorHAnsi" w:cstheme="minorHAnsi"/>
          <w:u w:val="single"/>
        </w:rPr>
        <w:t>Kant’s</w:t>
      </w:r>
      <w:r w:rsidRPr="006E6E3B">
        <w:rPr>
          <w:rFonts w:asciiTheme="minorHAnsi" w:hAnsiTheme="minorHAnsi" w:cstheme="minorHAnsi"/>
          <w:u w:val="single"/>
        </w:rPr>
        <w:t xml:space="preserve"> strong </w:t>
      </w:r>
      <w:r w:rsidRPr="006702FF">
        <w:rPr>
          <w:rFonts w:asciiTheme="minorHAnsi" w:hAnsiTheme="minorHAnsi" w:cstheme="minorHAnsi"/>
          <w:u w:val="single"/>
        </w:rPr>
        <w:t>theory of</w:t>
      </w:r>
      <w:r w:rsidRPr="006E6E3B">
        <w:rPr>
          <w:rFonts w:asciiTheme="minorHAnsi" w:hAnsiTheme="minorHAnsi" w:cstheme="minorHAnsi"/>
          <w:u w:val="single"/>
        </w:rPr>
        <w:t xml:space="preserve"> individual rights sets us up for a rejection of political authority.</w:t>
      </w:r>
      <w:r w:rsidRPr="006E6E3B">
        <w:rPr>
          <w:rFonts w:asciiTheme="minorHAnsi" w:hAnsiTheme="minorHAnsi" w:cstheme="minorHAnsi"/>
          <w:sz w:val="16"/>
        </w:rPr>
        <w:t xml:space="preserve"> </w:t>
      </w:r>
      <w:r w:rsidRPr="006E6E3B">
        <w:rPr>
          <w:rFonts w:asciiTheme="minorHAnsi" w:hAnsiTheme="minorHAnsi" w:cstheme="minorHAnsi"/>
          <w:u w:val="single"/>
        </w:rPr>
        <w:t xml:space="preserve">If we reject political authority, </w:t>
      </w:r>
      <w:r w:rsidRPr="006E6E3B">
        <w:rPr>
          <w:rFonts w:asciiTheme="minorHAnsi" w:hAnsiTheme="minorHAnsi" w:cstheme="minorHAnsi"/>
          <w:highlight w:val="cyan"/>
          <w:u w:val="single"/>
        </w:rPr>
        <w:t>the largest state we can possibly justify is a minimal state</w:t>
      </w:r>
      <w:r w:rsidRPr="006E6E3B">
        <w:rPr>
          <w:rFonts w:asciiTheme="minorHAnsi" w:hAnsiTheme="minorHAnsi" w:cstheme="minorHAnsi"/>
          <w:sz w:val="16"/>
        </w:rPr>
        <w:t xml:space="preserve">, and, according to some, not even that. Kantian Liberalism </w:t>
      </w:r>
      <w:r w:rsidRPr="006E6E3B">
        <w:rPr>
          <w:rFonts w:asciiTheme="minorHAnsi" w:hAnsiTheme="minorHAnsi" w:cstheme="minorHAnsi"/>
          <w:u w:val="single"/>
        </w:rPr>
        <w:t>Kant’s moral philosophy justifies extremely strong individual rights against coercion.</w:t>
      </w:r>
      <w:r w:rsidRPr="006E6E3B">
        <w:rPr>
          <w:rFonts w:asciiTheme="minorHAnsi" w:hAnsiTheme="minorHAnsi" w:cstheme="minorHAnsi"/>
          <w:sz w:val="16"/>
        </w:rPr>
        <w:t xml:space="preserve"> </w:t>
      </w:r>
      <w:r w:rsidRPr="006E6E3B">
        <w:rPr>
          <w:rFonts w:asciiTheme="minorHAnsi" w:hAnsiTheme="minorHAnsi" w:cstheme="minorHAnsi"/>
          <w:u w:val="single"/>
        </w:rPr>
        <w:t>The only justification for coercion in his philosophy seems to be the defense of self or others. His ideal government,</w:t>
      </w:r>
      <w:r w:rsidRPr="006E6E3B">
        <w:rPr>
          <w:rFonts w:asciiTheme="minorHAnsi" w:hAnsiTheme="minorHAnsi" w:cstheme="minorHAnsi"/>
          <w:sz w:val="16"/>
        </w:rPr>
        <w:t xml:space="preserve"> therefore, </w:t>
      </w:r>
      <w:r w:rsidRPr="006E6E3B">
        <w:rPr>
          <w:rFonts w:asciiTheme="minorHAnsi" w:hAnsiTheme="minorHAnsi" w:cstheme="minorHAnsi"/>
          <w:u w:val="single"/>
        </w:rPr>
        <w:t>seems to be extremely limited and to allow for the free play of citizens’ imaginations, enterprise, and experiments in living.</w:t>
      </w:r>
    </w:p>
    <w:p w14:paraId="58833444" w14:textId="77777777" w:rsidR="00B64DE3" w:rsidRPr="00E94657" w:rsidRDefault="00B64DE3" w:rsidP="00B64DE3">
      <w:pPr>
        <w:pStyle w:val="Heading4"/>
        <w:rPr>
          <w:rFonts w:asciiTheme="minorHAnsi" w:hAnsiTheme="minorHAnsi" w:cstheme="minorHAnsi"/>
        </w:rPr>
      </w:pPr>
      <w:r>
        <w:rPr>
          <w:rFonts w:asciiTheme="minorHAnsi" w:hAnsiTheme="minorHAnsi" w:cstheme="minorHAnsi"/>
        </w:rPr>
        <w:t>3</w:t>
      </w:r>
      <w:r w:rsidRPr="00E94657">
        <w:rPr>
          <w:rFonts w:asciiTheme="minorHAnsi" w:hAnsiTheme="minorHAnsi" w:cstheme="minorHAnsi"/>
        </w:rPr>
        <w:t>] The structure of action necessitates that freedom is the first and primary good.</w:t>
      </w:r>
    </w:p>
    <w:p w14:paraId="3C78FF7A" w14:textId="77777777" w:rsidR="00B64DE3" w:rsidRPr="00E94657" w:rsidRDefault="00B64DE3" w:rsidP="00B64DE3">
      <w:pPr>
        <w:spacing w:line="276" w:lineRule="auto"/>
        <w:rPr>
          <w:rStyle w:val="Style13ptBold"/>
          <w:rFonts w:asciiTheme="minorHAnsi" w:hAnsiTheme="minorHAnsi" w:cstheme="minorHAnsi"/>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08EDBEF2" w14:textId="77777777" w:rsidR="00B64DE3" w:rsidRPr="00E94657" w:rsidRDefault="00B64DE3" w:rsidP="00B64DE3">
      <w:pPr>
        <w:spacing w:line="276" w:lineRule="auto"/>
        <w:rPr>
          <w:rFonts w:asciiTheme="minorHAnsi" w:hAnsiTheme="minorHAnsi" w:cstheme="minorHAnsi"/>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sidRPr="007675FF">
        <w:rPr>
          <w:rFonts w:asciiTheme="minorHAnsi" w:hAnsiTheme="minorHAnsi" w:cstheme="minorHAnsi"/>
          <w:u w:val="single"/>
        </w:rPr>
        <w:t>every agent logically must</w:t>
      </w:r>
      <w:r>
        <w:rPr>
          <w:rFonts w:asciiTheme="minorHAnsi" w:hAnsiTheme="minorHAnsi" w:cstheme="minorHAnsi"/>
          <w:u w:val="single"/>
        </w:rPr>
        <w:t xml:space="preserve"> hold or </w:t>
      </w:r>
      <w:r w:rsidRPr="007675FF">
        <w:rPr>
          <w:rFonts w:asciiTheme="minorHAnsi" w:hAnsiTheme="minorHAnsi" w:cstheme="minorHAnsi"/>
          <w:u w:val="single"/>
        </w:rPr>
        <w:t>accept</w:t>
      </w:r>
      <w:r>
        <w:rPr>
          <w:rFonts w:asciiTheme="minorHAnsi" w:hAnsiTheme="minorHAnsi" w:cstheme="minorHAnsi"/>
          <w:u w:val="single"/>
        </w:rPr>
        <w:t xml:space="preserve"> that he has </w:t>
      </w:r>
      <w:r w:rsidRPr="007675FF">
        <w:rPr>
          <w:rFonts w:asciiTheme="minorHAnsi" w:hAnsiTheme="minorHAnsi" w:cstheme="minorHAnsi"/>
          <w:u w:val="single"/>
        </w:rPr>
        <w:t xml:space="preserve">rights </w:t>
      </w:r>
      <w:r>
        <w:rPr>
          <w:rFonts w:asciiTheme="minorHAnsi" w:hAnsiTheme="minorHAnsi" w:cstheme="minorHAnsi"/>
          <w:u w:val="single"/>
        </w:rPr>
        <w:t>to these conditions.</w:t>
      </w:r>
      <w:r>
        <w:rPr>
          <w:rFonts w:asciiTheme="minorHAnsi" w:hAnsiTheme="minorHAnsi" w:cstheme="minorHAnsi"/>
          <w:sz w:val="14"/>
        </w:rPr>
        <w:t xml:space="preserve"> For </w:t>
      </w:r>
      <w:r>
        <w:rPr>
          <w:rFonts w:asciiTheme="minorHAnsi" w:hAnsiTheme="minorHAnsi" w:cstheme="minorHAnsi"/>
          <w:u w:val="single"/>
        </w:rPr>
        <w:t xml:space="preserve">if he were </w:t>
      </w:r>
      <w:r w:rsidRPr="00232BA6">
        <w:rPr>
          <w:rFonts w:asciiTheme="minorHAnsi" w:hAnsiTheme="minorHAnsi" w:cstheme="minorHAnsi"/>
          <w:u w:val="single"/>
        </w:rPr>
        <w:t>to deny</w:t>
      </w:r>
      <w:r>
        <w:rPr>
          <w:rFonts w:asciiTheme="minorHAnsi" w:hAnsiTheme="minorHAnsi" w:cstheme="minorHAnsi"/>
          <w:u w:val="single"/>
        </w:rPr>
        <w:t xml:space="preserve"> that he has </w:t>
      </w:r>
      <w:r w:rsidRPr="00232BA6">
        <w:rPr>
          <w:rFonts w:asciiTheme="minorHAnsi" w:hAnsiTheme="minorHAnsi" w:cstheme="minorHAnsi"/>
          <w:u w:val="single"/>
        </w:rPr>
        <w:t>these</w:t>
      </w:r>
      <w:r w:rsidRPr="007675FF">
        <w:rPr>
          <w:rFonts w:asciiTheme="minorHAnsi" w:hAnsiTheme="minorHAnsi" w:cstheme="minorHAnsi"/>
          <w:u w:val="single"/>
        </w:rPr>
        <w:t xml:space="preserve"> </w:t>
      </w:r>
      <w:r w:rsidRPr="00232BA6">
        <w:rPr>
          <w:rFonts w:asciiTheme="minorHAnsi" w:hAnsiTheme="minorHAnsi" w:cstheme="minorHAnsi"/>
          <w:u w:val="single"/>
        </w:rPr>
        <w:t>rights</w:t>
      </w:r>
      <w:r>
        <w:rPr>
          <w:rFonts w:asciiTheme="minorHAnsi" w:hAnsiTheme="minorHAnsi" w:cstheme="minorHAnsi"/>
          <w:u w:val="single"/>
        </w:rPr>
        <w:t xml:space="preserve">, then he </w:t>
      </w:r>
      <w:r w:rsidRPr="00232BA6">
        <w:rPr>
          <w:rFonts w:asciiTheme="minorHAnsi" w:hAnsiTheme="minorHAnsi" w:cstheme="minorHAnsi"/>
          <w:u w:val="single"/>
        </w:rPr>
        <w:t>would</w:t>
      </w:r>
      <w:r>
        <w:rPr>
          <w:rFonts w:asciiTheme="minorHAnsi" w:hAnsiTheme="minorHAnsi" w:cstheme="minorHAnsi"/>
          <w:u w:val="single"/>
        </w:rPr>
        <w:t xml:space="preserve"> have to </w:t>
      </w:r>
      <w:r w:rsidRPr="00232BA6">
        <w:rPr>
          <w:rFonts w:asciiTheme="minorHAnsi" w:hAnsiTheme="minorHAnsi" w:cstheme="minorHAnsi"/>
          <w:u w:val="single"/>
        </w:rPr>
        <w:t>admit that</w:t>
      </w:r>
      <w:r w:rsidRPr="007675FF">
        <w:rPr>
          <w:rFonts w:asciiTheme="minorHAnsi" w:hAnsiTheme="minorHAnsi" w:cstheme="minorHAnsi"/>
          <w:u w:val="single"/>
        </w:rPr>
        <w:t xml:space="preserve"> </w:t>
      </w:r>
      <w:r>
        <w:rPr>
          <w:rFonts w:asciiTheme="minorHAnsi" w:hAnsiTheme="minorHAnsi" w:cstheme="minorHAnsi"/>
          <w:u w:val="single"/>
        </w:rPr>
        <w:t xml:space="preserve">it is </w:t>
      </w:r>
      <w:r w:rsidRPr="00232BA6">
        <w:rPr>
          <w:rFonts w:asciiTheme="minorHAnsi" w:hAnsiTheme="minorHAnsi" w:cstheme="minorHAnsi"/>
          <w:u w:val="single"/>
        </w:rPr>
        <w:t>permissible for other</w:t>
      </w:r>
      <w:r>
        <w:rPr>
          <w:rFonts w:asciiTheme="minorHAnsi" w:hAnsiTheme="minorHAnsi" w:cstheme="minorHAnsi"/>
          <w:u w:val="single"/>
        </w:rPr>
        <w:t xml:space="preserve"> </w:t>
      </w:r>
      <w:r w:rsidRPr="00232BA6">
        <w:rPr>
          <w:rFonts w:asciiTheme="minorHAnsi" w:hAnsiTheme="minorHAnsi" w:cstheme="minorHAnsi"/>
          <w:u w:val="single"/>
        </w:rPr>
        <w:t>persons to remove</w:t>
      </w:r>
      <w:r>
        <w:rPr>
          <w:rFonts w:asciiTheme="minorHAnsi" w:hAnsiTheme="minorHAnsi" w:cstheme="minorHAnsi"/>
          <w:u w:val="single"/>
        </w:rPr>
        <w:t xml:space="preserve"> from him the very conditions of </w:t>
      </w:r>
      <w:r w:rsidRPr="00232BA6">
        <w:rPr>
          <w:rFonts w:asciiTheme="minorHAnsi" w:hAnsiTheme="minorHAnsi" w:cstheme="minorHAnsi"/>
          <w:u w:val="single"/>
        </w:rPr>
        <w:t>freedom</w:t>
      </w:r>
      <w:r>
        <w:rPr>
          <w:rFonts w:asciiTheme="minorHAnsi" w:hAnsiTheme="minorHAnsi" w:cstheme="minorHAnsi"/>
          <w:sz w:val="14"/>
        </w:rPr>
        <w:t xml:space="preserve"> and well-being </w:t>
      </w:r>
      <w:r w:rsidRPr="00232BA6">
        <w:rPr>
          <w:rFonts w:asciiTheme="minorHAnsi" w:hAnsiTheme="minorHAnsi" w:cstheme="minorHAnsi"/>
          <w:u w:val="single"/>
        </w:rPr>
        <w:t>that</w:t>
      </w:r>
      <w:r>
        <w:rPr>
          <w:rFonts w:asciiTheme="minorHAnsi" w:hAnsiTheme="minorHAnsi" w:cstheme="minorHAnsi"/>
          <w:u w:val="single"/>
        </w:rPr>
        <w:t xml:space="preserve">, as </w:t>
      </w:r>
      <w:r w:rsidRPr="00232BA6">
        <w:rPr>
          <w:rFonts w:asciiTheme="minorHAnsi" w:hAnsiTheme="minorHAnsi" w:cstheme="minorHAnsi"/>
          <w:u w:val="single"/>
        </w:rPr>
        <w:t>an agent</w:t>
      </w:r>
      <w:r>
        <w:rPr>
          <w:rFonts w:asciiTheme="minorHAnsi" w:hAnsiTheme="minorHAnsi" w:cstheme="minorHAnsi"/>
          <w:u w:val="single"/>
        </w:rPr>
        <w:t xml:space="preserve">, he </w:t>
      </w:r>
      <w:r w:rsidRPr="00232BA6">
        <w:rPr>
          <w:rFonts w:asciiTheme="minorHAnsi" w:hAnsiTheme="minorHAnsi" w:cstheme="minorHAnsi"/>
          <w:u w:val="single"/>
        </w:rPr>
        <w:t>must have</w:t>
      </w:r>
      <w:r>
        <w:rPr>
          <w:rFonts w:asciiTheme="minorHAnsi" w:hAnsiTheme="minorHAnsi" w:cstheme="minorHAnsi"/>
          <w:u w:val="single"/>
        </w:rPr>
        <w:t>. But it is contradictory for him to hold both that he must have these conditions and also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sidRPr="00232BA6">
        <w:rPr>
          <w:rFonts w:asciiTheme="minorHAnsi" w:hAnsiTheme="minorHAnsi" w:cstheme="minorHAnsi"/>
          <w:u w:val="single"/>
        </w:rPr>
        <w:t xml:space="preserve"> </w:t>
      </w:r>
      <w:r w:rsidRPr="007675FF">
        <w:rPr>
          <w:rFonts w:asciiTheme="minorHAnsi" w:hAnsiTheme="minorHAnsi" w:cstheme="minorHAnsi"/>
          <w:u w:val="single"/>
        </w:rPr>
        <w:t xml:space="preserve">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 xml:space="preserve">agents have the </w:t>
      </w:r>
      <w:r w:rsidRPr="007675FF">
        <w:rPr>
          <w:rFonts w:asciiTheme="minorHAnsi" w:hAnsiTheme="minorHAnsi" w:cstheme="minorHAnsi"/>
          <w:highlight w:val="cyan"/>
          <w:u w:val="single"/>
        </w:rPr>
        <w:t>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3C2F24D" w14:textId="77777777" w:rsidR="00B64DE3" w:rsidRPr="00E94657" w:rsidRDefault="00B64DE3" w:rsidP="00B64DE3">
      <w:pPr>
        <w:pStyle w:val="Heading4"/>
        <w:rPr>
          <w:rFonts w:asciiTheme="minorHAnsi" w:hAnsiTheme="minorHAnsi" w:cstheme="minorHAnsi"/>
        </w:rPr>
      </w:pPr>
      <w:r>
        <w:rPr>
          <w:rFonts w:asciiTheme="minorHAnsi" w:hAnsiTheme="minorHAnsi" w:cstheme="minorHAnsi"/>
        </w:rPr>
        <w:t>4</w:t>
      </w:r>
      <w:r w:rsidRPr="00E94657">
        <w:rPr>
          <w:rFonts w:asciiTheme="minorHAnsi" w:hAnsiTheme="minorHAnsi" w:cstheme="minorHAnsi"/>
        </w:rPr>
        <w:t>] Reject consequences – a] we can only observe the consequence of an action after it has occurred which means they can’t prescribe actions, b] the problem of induction precludes looking at consequences and undermines causality.</w:t>
      </w:r>
    </w:p>
    <w:p w14:paraId="08D64A25"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Vickers 14</w:t>
      </w:r>
      <w:r w:rsidRPr="00E94657">
        <w:rPr>
          <w:rFonts w:asciiTheme="minorHAnsi" w:hAnsiTheme="minorHAnsi" w:cstheme="minorHAnsi"/>
        </w:rPr>
        <w:t xml:space="preserve"> [John Vickers, 2014, The Problem of Induction, https://plato.stanford.edu/entries/induction-problem/]</w:t>
      </w:r>
    </w:p>
    <w:p w14:paraId="1FE71C93"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sz w:val="16"/>
        </w:rPr>
        <w:t xml:space="preserve">The original </w:t>
      </w:r>
      <w:r w:rsidRPr="00E94657">
        <w:rPr>
          <w:rFonts w:asciiTheme="minorHAnsi" w:hAnsiTheme="minorHAnsi" w:cstheme="minorHAnsi"/>
          <w:u w:val="single"/>
        </w:rPr>
        <w:t xml:space="preserve">problem of </w:t>
      </w:r>
      <w:r w:rsidRPr="00E94657">
        <w:rPr>
          <w:rFonts w:asciiTheme="minorHAnsi" w:hAnsiTheme="minorHAnsi" w:cstheme="minorHAnsi"/>
          <w:highlight w:val="cyan"/>
          <w:u w:val="single"/>
        </w:rPr>
        <w:t>induction</w:t>
      </w:r>
      <w:r w:rsidRPr="00E94657">
        <w:rPr>
          <w:rFonts w:asciiTheme="minorHAnsi" w:hAnsiTheme="minorHAnsi" w:cstheme="minorHAnsi"/>
          <w:sz w:val="16"/>
        </w:rPr>
        <w:t xml:space="preserve"> can be simply put. It </w:t>
      </w:r>
      <w:r w:rsidRPr="00E94657">
        <w:rPr>
          <w:rFonts w:asciiTheme="minorHAnsi" w:hAnsiTheme="minorHAnsi" w:cstheme="minorHAnsi"/>
          <w:u w:val="single"/>
        </w:rPr>
        <w:t>concerns the</w:t>
      </w:r>
      <w:r w:rsidRPr="00E94657">
        <w:rPr>
          <w:rFonts w:asciiTheme="minorHAnsi" w:hAnsiTheme="minorHAnsi" w:cstheme="minorHAnsi"/>
          <w:sz w:val="16"/>
        </w:rPr>
        <w:t xml:space="preserve"> support or </w:t>
      </w:r>
      <w:r w:rsidRPr="00E94657">
        <w:rPr>
          <w:rFonts w:asciiTheme="minorHAnsi" w:hAnsiTheme="minorHAnsi" w:cstheme="minorHAnsi"/>
          <w:u w:val="single"/>
        </w:rPr>
        <w:t>justification of inductive methods</w:t>
      </w:r>
      <w:r w:rsidRPr="00E94657">
        <w:rPr>
          <w:rFonts w:asciiTheme="minorHAnsi" w:hAnsiTheme="minorHAnsi" w:cstheme="minorHAnsi"/>
          <w:sz w:val="16"/>
        </w:rPr>
        <w:t xml:space="preserve">; methods that predict or infer, in Hume's words, </w:t>
      </w:r>
      <w:r w:rsidRPr="00E94657">
        <w:rPr>
          <w:rFonts w:asciiTheme="minorHAnsi" w:hAnsiTheme="minorHAnsi" w:cstheme="minorHAnsi"/>
          <w:u w:val="single"/>
        </w:rPr>
        <w:t>that “instances of which we have had no experience resemble those of which we have had experience</w:t>
      </w:r>
      <w:r w:rsidRPr="00E94657">
        <w:rPr>
          <w:rFonts w:asciiTheme="minorHAnsi" w:hAnsiTheme="minorHAnsi" w:cstheme="minorHAnsi"/>
          <w:sz w:val="16"/>
        </w:rPr>
        <w:t xml:space="preserve">” (THN, 89). </w:t>
      </w:r>
      <w:r w:rsidRPr="00E94657">
        <w:rPr>
          <w:rFonts w:asciiTheme="minorHAnsi" w:hAnsiTheme="minorHAnsi" w:cstheme="minorHAnsi"/>
          <w:u w:val="single"/>
        </w:rPr>
        <w:t>Such methods are</w:t>
      </w:r>
      <w:r w:rsidRPr="00E94657">
        <w:rPr>
          <w:rFonts w:asciiTheme="minorHAnsi" w:hAnsiTheme="minorHAnsi" w:cstheme="minorHAnsi"/>
          <w:sz w:val="16"/>
        </w:rPr>
        <w:t xml:space="preserve"> clearly </w:t>
      </w:r>
      <w:r w:rsidRPr="00E94657">
        <w:rPr>
          <w:rFonts w:asciiTheme="minorHAnsi" w:hAnsiTheme="minorHAnsi" w:cstheme="minorHAnsi"/>
          <w:u w:val="single"/>
        </w:rPr>
        <w:t>essential in scientific reasoning</w:t>
      </w:r>
      <w:r w:rsidRPr="00E94657">
        <w:rPr>
          <w:rFonts w:asciiTheme="minorHAnsi" w:hAnsiTheme="minorHAnsi" w:cstheme="minorHAnsi"/>
          <w:sz w:val="16"/>
        </w:rPr>
        <w:t xml:space="preserve"> as well as in the conduct of our everyday affairs. </w:t>
      </w:r>
      <w:r w:rsidRPr="00E94657">
        <w:rPr>
          <w:rFonts w:asciiTheme="minorHAnsi" w:hAnsiTheme="minorHAnsi" w:cstheme="minorHAnsi"/>
          <w:u w:val="single"/>
        </w:rPr>
        <w:t>The problem is how to support or justify them</w:t>
      </w:r>
      <w:r w:rsidRPr="00E94657">
        <w:rPr>
          <w:rFonts w:asciiTheme="minorHAnsi" w:hAnsiTheme="minorHAnsi" w:cstheme="minorHAnsi"/>
          <w:sz w:val="16"/>
        </w:rPr>
        <w:t xml:space="preserve"> and it </w:t>
      </w:r>
      <w:r w:rsidRPr="00E94657">
        <w:rPr>
          <w:rFonts w:asciiTheme="minorHAnsi" w:hAnsiTheme="minorHAnsi" w:cstheme="minorHAnsi"/>
          <w:u w:val="single"/>
        </w:rPr>
        <w:t>leads to a dilemma</w:t>
      </w:r>
      <w:r w:rsidRPr="00E94657">
        <w:rPr>
          <w:rFonts w:asciiTheme="minorHAnsi" w:hAnsiTheme="minorHAnsi" w:cstheme="minorHAnsi"/>
          <w:sz w:val="16"/>
        </w:rPr>
        <w:t xml:space="preserve">: </w:t>
      </w:r>
      <w:r w:rsidRPr="00E94657">
        <w:rPr>
          <w:rFonts w:asciiTheme="minorHAnsi" w:hAnsiTheme="minorHAnsi" w:cstheme="minorHAnsi"/>
          <w:u w:val="single"/>
        </w:rPr>
        <w:t xml:space="preserve">the </w:t>
      </w:r>
      <w:r w:rsidRPr="00E94657">
        <w:rPr>
          <w:rFonts w:asciiTheme="minorHAnsi" w:hAnsiTheme="minorHAnsi" w:cstheme="minorHAnsi"/>
          <w:u w:val="single"/>
        </w:rPr>
        <w:lastRenderedPageBreak/>
        <w:t xml:space="preserve">principle </w:t>
      </w:r>
      <w:r w:rsidRPr="00E94657">
        <w:rPr>
          <w:rFonts w:asciiTheme="minorHAnsi" w:hAnsiTheme="minorHAnsi" w:cstheme="minorHAnsi"/>
          <w:highlight w:val="cyan"/>
          <w:u w:val="single"/>
        </w:rPr>
        <w:t>cannot be proved deductively, for it is contingent</w:t>
      </w:r>
      <w:r w:rsidRPr="00E94657">
        <w:rPr>
          <w:rFonts w:asciiTheme="minorHAnsi" w:hAnsiTheme="minorHAnsi" w:cstheme="minorHAnsi"/>
          <w:u w:val="single"/>
        </w:rPr>
        <w:t>, and only necessary truths can be proved deductively</w:t>
      </w:r>
      <w:r w:rsidRPr="00E94657">
        <w:rPr>
          <w:rFonts w:asciiTheme="minorHAnsi" w:hAnsiTheme="minorHAnsi" w:cstheme="minorHAnsi"/>
          <w:sz w:val="16"/>
        </w:rPr>
        <w:t>. Nor can it be supported inductively—</w:t>
      </w:r>
      <w:r w:rsidRPr="00E94657">
        <w:rPr>
          <w:rFonts w:asciiTheme="minorHAnsi" w:hAnsiTheme="minorHAnsi" w:cstheme="minorHAnsi"/>
          <w:highlight w:val="cyan"/>
          <w:u w:val="single"/>
        </w:rPr>
        <w:t>by arguing that it has always</w:t>
      </w:r>
      <w:r w:rsidRPr="00E94657">
        <w:rPr>
          <w:rFonts w:asciiTheme="minorHAnsi" w:hAnsiTheme="minorHAnsi" w:cstheme="minorHAnsi"/>
          <w:u w:val="single"/>
        </w:rPr>
        <w:t xml:space="preserve"> or usually </w:t>
      </w:r>
      <w:r w:rsidRPr="00E94657">
        <w:rPr>
          <w:rFonts w:asciiTheme="minorHAnsi" w:hAnsiTheme="minorHAnsi" w:cstheme="minorHAnsi"/>
          <w:highlight w:val="cyan"/>
          <w:u w:val="single"/>
        </w:rPr>
        <w:t>been reliable in the past</w:t>
      </w:r>
      <w:r w:rsidRPr="00E94657">
        <w:rPr>
          <w:rFonts w:asciiTheme="minorHAnsi" w:hAnsiTheme="minorHAnsi" w:cstheme="minorHAnsi"/>
          <w:sz w:val="16"/>
        </w:rPr>
        <w:t xml:space="preserve">—for that </w:t>
      </w:r>
      <w:r w:rsidRPr="00E94657">
        <w:rPr>
          <w:rFonts w:asciiTheme="minorHAnsi" w:hAnsiTheme="minorHAnsi" w:cstheme="minorHAnsi"/>
          <w:u w:val="single"/>
        </w:rPr>
        <w:t xml:space="preserve">would </w:t>
      </w:r>
      <w:r w:rsidRPr="00E94657">
        <w:rPr>
          <w:rFonts w:asciiTheme="minorHAnsi" w:hAnsiTheme="minorHAnsi" w:cstheme="minorHAnsi"/>
          <w:highlight w:val="cyan"/>
          <w:u w:val="single"/>
        </w:rPr>
        <w:t>beg the question</w:t>
      </w:r>
      <w:r w:rsidRPr="00E94657">
        <w:rPr>
          <w:rFonts w:asciiTheme="minorHAnsi" w:hAnsiTheme="minorHAnsi" w:cstheme="minorHAnsi"/>
          <w:u w:val="single"/>
        </w:rPr>
        <w:t xml:space="preserve"> by </w:t>
      </w:r>
      <w:r w:rsidRPr="00E94657">
        <w:rPr>
          <w:rFonts w:asciiTheme="minorHAnsi" w:hAnsiTheme="minorHAnsi" w:cstheme="minorHAnsi"/>
          <w:highlight w:val="cyan"/>
          <w:u w:val="single"/>
        </w:rPr>
        <w:t>assuming</w:t>
      </w:r>
      <w:r w:rsidRPr="00E94657">
        <w:rPr>
          <w:rFonts w:asciiTheme="minorHAnsi" w:hAnsiTheme="minorHAnsi" w:cstheme="minorHAnsi"/>
          <w:u w:val="single"/>
        </w:rPr>
        <w:t xml:space="preserve"> just </w:t>
      </w:r>
      <w:r w:rsidRPr="00E94657">
        <w:rPr>
          <w:rFonts w:asciiTheme="minorHAnsi" w:hAnsiTheme="minorHAnsi" w:cstheme="minorHAnsi"/>
          <w:highlight w:val="cyan"/>
          <w:u w:val="single"/>
        </w:rPr>
        <w:t>what is to be proved.</w:t>
      </w:r>
    </w:p>
    <w:p w14:paraId="003FF08C" w14:textId="77777777" w:rsidR="00B64DE3" w:rsidRDefault="00B64DE3" w:rsidP="00B64DE3">
      <w:pPr>
        <w:pStyle w:val="Heading4"/>
      </w:pPr>
      <w:r w:rsidRPr="00E94657">
        <w:t xml:space="preserve">c] aggregation fails – pleasure and pain are incommunicable, since each person has their own scale of pain and we can’t experience each other’s feelings, d] resolvability – margin of errors make weighing impossible, only libertarianism solve by having a </w:t>
      </w:r>
      <w:proofErr w:type="spellStart"/>
      <w:r w:rsidRPr="00E94657">
        <w:t>brightline</w:t>
      </w:r>
      <w:proofErr w:type="spellEnd"/>
      <w:r w:rsidRPr="00E94657">
        <w:t xml:space="preserve"> for ethical violations, e] </w:t>
      </w:r>
      <w:r>
        <w:t xml:space="preserve">butterfly effect – </w:t>
      </w:r>
      <w:r w:rsidRPr="00E94657">
        <w:t>actions have infinite cascading consequences which effect vast numbers of people,</w:t>
      </w:r>
    </w:p>
    <w:p w14:paraId="2FFBE6BA" w14:textId="77777777" w:rsidR="00B64DE3" w:rsidRDefault="00B64DE3" w:rsidP="00B64DE3">
      <w:pPr>
        <w:pStyle w:val="Heading3"/>
      </w:pPr>
      <w:r>
        <w:lastRenderedPageBreak/>
        <w:t>1AC – Offense</w:t>
      </w:r>
    </w:p>
    <w:p w14:paraId="6DCF4C6E" w14:textId="77777777" w:rsidR="00B64DE3" w:rsidRDefault="00B64DE3" w:rsidP="00B64DE3"/>
    <w:p w14:paraId="44B3FE8A"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 xml:space="preserve">Now affirm – </w:t>
      </w:r>
    </w:p>
    <w:p w14:paraId="4838C13C" w14:textId="77777777" w:rsidR="00B64DE3" w:rsidRPr="002C6EF1" w:rsidRDefault="00B64DE3" w:rsidP="00B64DE3">
      <w:pPr>
        <w:pStyle w:val="Heading4"/>
        <w:rPr>
          <w:rFonts w:asciiTheme="minorHAnsi" w:hAnsiTheme="minorHAnsi" w:cstheme="minorHAnsi"/>
        </w:rPr>
      </w:pPr>
      <w:r>
        <w:rPr>
          <w:rFonts w:asciiTheme="minorHAnsi" w:hAnsiTheme="minorHAnsi" w:cstheme="minorHAnsi"/>
        </w:rPr>
        <w:t>1] IP is not legitimate property and it directly conflicts with freedom – multiple warrants.</w:t>
      </w:r>
    </w:p>
    <w:p w14:paraId="4459F11D" w14:textId="77777777" w:rsidR="00B64DE3" w:rsidRPr="002C6EF1" w:rsidRDefault="00B64DE3" w:rsidP="00B64DE3">
      <w:pPr>
        <w:rPr>
          <w:rFonts w:asciiTheme="minorHAnsi" w:hAnsiTheme="minorHAnsi" w:cstheme="minorHAnsi"/>
        </w:rPr>
      </w:pPr>
      <w:r w:rsidRPr="002C6EF1">
        <w:rPr>
          <w:rStyle w:val="Heading4Char"/>
          <w:rFonts w:asciiTheme="minorHAnsi" w:hAnsiTheme="minorHAnsi" w:cstheme="minorHAnsi"/>
        </w:rPr>
        <w:t>Long 95</w:t>
      </w:r>
      <w:r w:rsidRPr="002C6EF1">
        <w:rPr>
          <w:rFonts w:asciiTheme="minorHAnsi" w:hAnsiTheme="minorHAnsi" w:cstheme="minorHAnsi"/>
        </w:rPr>
        <w:t xml:space="preserve"> [Roderick T. Long, American professor of philosophy at Auburn University with a PhD in philosophy from Cornell, 1995, “The Libertarian Case Against Intellectual Property Rights,” Free Nation, </w:t>
      </w:r>
      <w:hyperlink r:id="rId8" w:history="1">
        <w:r w:rsidRPr="00EC65A6">
          <w:rPr>
            <w:rStyle w:val="Hyperlink"/>
            <w:rFonts w:asciiTheme="minorHAnsi" w:hAnsiTheme="minorHAnsi" w:cstheme="minorHAnsi"/>
          </w:rPr>
          <w:t>http://freenation.org/a/f31l1.html]/</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4983C8F7"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The Ethical Argument Ethically, </w:t>
      </w:r>
      <w:r w:rsidRPr="00E94657">
        <w:rPr>
          <w:rFonts w:asciiTheme="minorHAnsi" w:hAnsiTheme="minorHAnsi" w:cstheme="minorHAnsi"/>
          <w:u w:val="single"/>
        </w:rPr>
        <w:t>property rights of any kind have to be justified as extensions of the right of individuals to control their own lives</w:t>
      </w:r>
      <w:r w:rsidRPr="00E94657">
        <w:rPr>
          <w:rFonts w:asciiTheme="minorHAnsi" w:hAnsiTheme="minorHAnsi" w:cstheme="minorHAnsi"/>
          <w:sz w:val="16"/>
        </w:rPr>
        <w:t xml:space="preserve">. Thus </w:t>
      </w:r>
      <w:r w:rsidRPr="00E94657">
        <w:rPr>
          <w:rFonts w:asciiTheme="minorHAnsi" w:hAnsiTheme="minorHAnsi" w:cstheme="minorHAnsi"/>
          <w:u w:val="single"/>
        </w:rPr>
        <w:t>any</w:t>
      </w:r>
      <w:r w:rsidRPr="00E94657">
        <w:rPr>
          <w:rFonts w:asciiTheme="minorHAnsi" w:hAnsiTheme="minorHAnsi" w:cstheme="minorHAnsi"/>
          <w:sz w:val="16"/>
        </w:rPr>
        <w:t xml:space="preserve"> alleged </w:t>
      </w:r>
      <w:r w:rsidRPr="00E94657">
        <w:rPr>
          <w:rFonts w:asciiTheme="minorHAnsi" w:hAnsiTheme="minorHAnsi" w:cstheme="minorHAnsi"/>
          <w:highlight w:val="cyan"/>
          <w:u w:val="single"/>
        </w:rPr>
        <w:t>property rights that conflict with [freedom]</w:t>
      </w:r>
      <w:r w:rsidRPr="00E94657">
        <w:rPr>
          <w:rFonts w:asciiTheme="minorHAnsi" w:hAnsiTheme="minorHAnsi" w:cstheme="minorHAnsi"/>
          <w:u w:val="single"/>
        </w:rPr>
        <w:t xml:space="preserve"> this moral basis </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like the "right" to own slaves</w:t>
      </w:r>
      <w:r w:rsidRPr="00E94657">
        <w:rPr>
          <w:rFonts w:asciiTheme="minorHAnsi" w:hAnsiTheme="minorHAnsi" w:cstheme="minorHAnsi"/>
          <w:sz w:val="16"/>
        </w:rPr>
        <w:t xml:space="preserve"> — </w:t>
      </w:r>
      <w:r w:rsidRPr="00E94657">
        <w:rPr>
          <w:rFonts w:asciiTheme="minorHAnsi" w:hAnsiTheme="minorHAnsi" w:cstheme="minorHAnsi"/>
          <w:highlight w:val="cyan"/>
          <w:u w:val="single"/>
        </w:rPr>
        <w:t>are invalid</w:t>
      </w:r>
      <w:r w:rsidRPr="00E94657">
        <w:rPr>
          <w:rFonts w:asciiTheme="minorHAnsi" w:hAnsiTheme="minorHAnsi" w:cstheme="minorHAnsi"/>
          <w:u w:val="single"/>
        </w:rPr>
        <w:t>ated</w:t>
      </w:r>
      <w:r w:rsidRPr="00E94657">
        <w:rPr>
          <w:rFonts w:asciiTheme="minorHAnsi" w:hAnsiTheme="minorHAnsi" w:cstheme="minorHAnsi"/>
          <w:sz w:val="16"/>
        </w:rPr>
        <w:t xml:space="preserve">. In my judgment, </w:t>
      </w:r>
      <w:r w:rsidRPr="00E94657">
        <w:rPr>
          <w:rFonts w:asciiTheme="minorHAnsi" w:hAnsiTheme="minorHAnsi" w:cstheme="minorHAnsi"/>
          <w:u w:val="single"/>
        </w:rPr>
        <w:t>intellectual property rights also fail to pass this test [as]</w:t>
      </w:r>
      <w:r w:rsidRPr="00E94657">
        <w:rPr>
          <w:rFonts w:asciiTheme="minorHAnsi" w:hAnsiTheme="minorHAnsi" w:cstheme="minorHAnsi"/>
          <w:sz w:val="16"/>
        </w:rPr>
        <w:t xml:space="preserve">. </w:t>
      </w:r>
      <w:r w:rsidRPr="00E94657">
        <w:rPr>
          <w:rFonts w:asciiTheme="minorHAnsi" w:hAnsiTheme="minorHAnsi" w:cstheme="minorHAnsi"/>
          <w:u w:val="single"/>
        </w:rPr>
        <w:t>To enforce</w:t>
      </w:r>
      <w:r w:rsidRPr="00E94657">
        <w:rPr>
          <w:rFonts w:asciiTheme="minorHAnsi" w:hAnsiTheme="minorHAnsi" w:cstheme="minorHAnsi"/>
          <w:sz w:val="16"/>
        </w:rPr>
        <w:t xml:space="preserve"> copyright </w:t>
      </w:r>
      <w:r w:rsidRPr="00E94657">
        <w:rPr>
          <w:rFonts w:asciiTheme="minorHAnsi" w:hAnsiTheme="minorHAnsi" w:cstheme="minorHAnsi"/>
          <w:u w:val="single"/>
        </w:rPr>
        <w:t>laws</w:t>
      </w:r>
      <w:r w:rsidRPr="00E94657">
        <w:rPr>
          <w:rFonts w:asciiTheme="minorHAnsi" w:hAnsiTheme="minorHAnsi" w:cstheme="minorHAnsi"/>
          <w:sz w:val="16"/>
        </w:rPr>
        <w:t xml:space="preserve"> and the like </w:t>
      </w:r>
      <w:r w:rsidRPr="00E94657">
        <w:rPr>
          <w:rFonts w:asciiTheme="minorHAnsi" w:hAnsiTheme="minorHAnsi" w:cstheme="minorHAnsi"/>
          <w:u w:val="single"/>
        </w:rPr>
        <w:t>is to prevent people from making peaceful use of the information they possess</w:t>
      </w:r>
      <w:r w:rsidRPr="00E94657">
        <w:rPr>
          <w:rFonts w:asciiTheme="minorHAnsi" w:hAnsiTheme="minorHAnsi" w:cstheme="minorHAnsi"/>
          <w:sz w:val="16"/>
        </w:rPr>
        <w:t xml:space="preserve">.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w:t>
      </w:r>
      <w:r w:rsidRPr="00E94657">
        <w:rPr>
          <w:rFonts w:asciiTheme="minorHAnsi" w:hAnsiTheme="minorHAnsi" w:cstheme="minorHAnsi"/>
          <w:highlight w:val="cyan"/>
          <w:u w:val="single"/>
        </w:rPr>
        <w:t>info</w:t>
      </w:r>
      <w:r w:rsidRPr="00E94657">
        <w:rPr>
          <w:rFonts w:asciiTheme="minorHAnsi" w:hAnsiTheme="minorHAnsi" w:cstheme="minorHAnsi"/>
          <w:u w:val="single"/>
        </w:rPr>
        <w:t xml:space="preserve">rmation </w:t>
      </w:r>
      <w:r w:rsidRPr="00E94657">
        <w:rPr>
          <w:rFonts w:asciiTheme="minorHAnsi" w:hAnsiTheme="minorHAnsi" w:cstheme="minorHAnsi"/>
          <w:highlight w:val="cyan"/>
          <w:u w:val="single"/>
        </w:rPr>
        <w:t>is not a</w:t>
      </w:r>
      <w:r w:rsidRPr="00E94657">
        <w:rPr>
          <w:rFonts w:asciiTheme="minorHAnsi" w:hAnsiTheme="minorHAnsi" w:cstheme="minorHAnsi"/>
          <w:u w:val="single"/>
        </w:rPr>
        <w:t xml:space="preserve"> concrete </w:t>
      </w:r>
      <w:r w:rsidRPr="00E94657">
        <w:rPr>
          <w:rFonts w:asciiTheme="minorHAnsi" w:hAnsiTheme="minorHAnsi" w:cstheme="minorHAnsi"/>
          <w:highlight w:val="cyan"/>
          <w:u w:val="single"/>
        </w:rPr>
        <w:t>thing an individual can control; it is a universal, existing in other</w:t>
      </w:r>
      <w:r w:rsidRPr="00E94657">
        <w:rPr>
          <w:rFonts w:asciiTheme="minorHAnsi" w:hAnsiTheme="minorHAnsi" w:cstheme="minorHAnsi"/>
          <w:u w:val="single"/>
        </w:rPr>
        <w:t xml:space="preserve"> people'</w:t>
      </w:r>
      <w:r w:rsidRPr="00E94657">
        <w:rPr>
          <w:rFonts w:asciiTheme="minorHAnsi" w:hAnsiTheme="minorHAnsi" w:cstheme="minorHAnsi"/>
          <w:highlight w:val="cyan"/>
          <w:u w:val="single"/>
        </w:rPr>
        <w:t>s minds and</w:t>
      </w:r>
      <w:r w:rsidRPr="00E94657">
        <w:rPr>
          <w:rFonts w:asciiTheme="minorHAnsi" w:hAnsiTheme="minorHAnsi" w:cstheme="minorHAnsi"/>
          <w:u w:val="single"/>
        </w:rPr>
        <w:t xml:space="preserve"> other people's </w:t>
      </w:r>
      <w:r w:rsidRPr="00E94657">
        <w:rPr>
          <w:rFonts w:asciiTheme="minorHAnsi" w:hAnsiTheme="minorHAnsi" w:cstheme="minorHAnsi"/>
          <w:highlight w:val="cyan"/>
          <w:u w:val="single"/>
        </w:rPr>
        <w:t>property</w:t>
      </w:r>
      <w:r w:rsidRPr="00E94657">
        <w:rPr>
          <w:rFonts w:asciiTheme="minorHAnsi" w:hAnsiTheme="minorHAnsi" w:cstheme="minorHAnsi"/>
          <w:sz w:val="16"/>
        </w:rPr>
        <w:t xml:space="preserve">, and </w:t>
      </w:r>
      <w:r w:rsidRPr="00E94657">
        <w:rPr>
          <w:rFonts w:asciiTheme="minorHAnsi" w:hAnsiTheme="minorHAnsi" w:cstheme="minorHAnsi"/>
          <w:u w:val="single"/>
        </w:rPr>
        <w:t>over these the originator has no legitimate sovereignty</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You cannot own information</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without owning</w:t>
      </w:r>
      <w:r w:rsidRPr="00E94657">
        <w:rPr>
          <w:rFonts w:asciiTheme="minorHAnsi" w:hAnsiTheme="minorHAnsi" w:cstheme="minorHAnsi"/>
          <w:u w:val="single"/>
        </w:rPr>
        <w:t xml:space="preserve"> other </w:t>
      </w:r>
      <w:r w:rsidRPr="00E94657">
        <w:rPr>
          <w:rFonts w:asciiTheme="minorHAnsi" w:hAnsiTheme="minorHAnsi" w:cstheme="minorHAnsi"/>
          <w:highlight w:val="cyan"/>
          <w:u w:val="single"/>
        </w:rPr>
        <w:t>people</w:t>
      </w:r>
      <w:r w:rsidRPr="00E94657">
        <w:rPr>
          <w:rFonts w:asciiTheme="minorHAnsi" w:hAnsiTheme="minorHAnsi" w:cstheme="minorHAnsi"/>
          <w:sz w:val="16"/>
        </w:rPr>
        <w:t xml:space="preserve">. Suppose I write a poem, and you read it and memorize it. By memorizing it, you have in effect created a "software" duplicate of the poem to be stored in your brain. But clearly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sidRPr="00E94657">
        <w:rPr>
          <w:rFonts w:asciiTheme="minorHAnsi" w:hAnsiTheme="minorHAnsi" w:cstheme="minorHAnsi"/>
          <w:u w:val="single"/>
        </w:rPr>
        <w:t>An item of intellectual property is a universal.</w:t>
      </w:r>
      <w:r w:rsidRPr="00E94657">
        <w:rPr>
          <w:rFonts w:asciiTheme="minorHAnsi" w:hAnsiTheme="minorHAnsi" w:cstheme="minorHAnsi"/>
          <w:sz w:val="16"/>
        </w:rPr>
        <w:t xml:space="preserve"> Unless we are to believe in Platonic Forms, universals as such do not exist, except insofar as they are realized in their many particular instances.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sidRPr="00E94657">
        <w:rPr>
          <w:rFonts w:asciiTheme="minorHAnsi" w:hAnsiTheme="minorHAnsi" w:cstheme="minorHAnsi"/>
          <w:u w:val="single"/>
        </w:rPr>
        <w:t>A patent is</w:t>
      </w:r>
      <w:r w:rsidRPr="00E94657">
        <w:rPr>
          <w:rFonts w:asciiTheme="minorHAnsi" w:hAnsiTheme="minorHAnsi" w:cstheme="minorHAnsi"/>
          <w:sz w:val="16"/>
        </w:rPr>
        <w:t xml:space="preserve">, in effect, </w:t>
      </w:r>
      <w:r w:rsidRPr="00E94657">
        <w:rPr>
          <w:rFonts w:asciiTheme="minorHAnsi" w:hAnsiTheme="minorHAnsi" w:cstheme="minorHAnsi"/>
          <w:u w:val="single"/>
        </w:rPr>
        <w:t>a claim of ownership over a law of nature</w:t>
      </w:r>
      <w:r w:rsidRPr="00E94657">
        <w:rPr>
          <w:rFonts w:asciiTheme="minorHAnsi" w:hAnsiTheme="minorHAnsi" w:cstheme="minorHAnsi"/>
          <w:sz w:val="16"/>
        </w:rPr>
        <w:t xml:space="preserve">. </w:t>
      </w:r>
      <w:r w:rsidRPr="00E94657">
        <w:rPr>
          <w:rFonts w:asciiTheme="minorHAnsi" w:hAnsiTheme="minorHAnsi" w:cstheme="minorHAnsi"/>
          <w:u w:val="single"/>
        </w:rPr>
        <w:t>What if Newton had claimed to own calculus, or the law of gravity?</w:t>
      </w:r>
      <w:r w:rsidRPr="00E94657">
        <w:rPr>
          <w:rFonts w:asciiTheme="minorHAnsi" w:hAnsiTheme="minorHAnsi" w:cstheme="minorHAnsi"/>
          <w:sz w:val="16"/>
        </w:rPr>
        <w:t xml:space="preserve"> Would we have to pay a fee to his estate every time we used one of the principles he discovered? "... </w:t>
      </w:r>
      <w:r w:rsidRPr="00E94657">
        <w:rPr>
          <w:rFonts w:asciiTheme="minorHAnsi" w:hAnsiTheme="minorHAnsi" w:cstheme="minorHAnsi"/>
          <w:u w:val="single"/>
        </w:rPr>
        <w:t>the patent monopoly</w:t>
      </w:r>
      <w:r w:rsidRPr="00E94657">
        <w:rPr>
          <w:rFonts w:asciiTheme="minorHAnsi" w:hAnsiTheme="minorHAnsi" w:cstheme="minorHAnsi"/>
          <w:sz w:val="16"/>
        </w:rPr>
        <w:t xml:space="preserve"> ... </w:t>
      </w:r>
      <w:r w:rsidRPr="00E94657">
        <w:rPr>
          <w:rFonts w:asciiTheme="minorHAnsi" w:hAnsiTheme="minorHAnsi" w:cstheme="minorHAnsi"/>
          <w:u w:val="single"/>
        </w:rPr>
        <w:t xml:space="preserve">consists in </w:t>
      </w:r>
      <w:r w:rsidRPr="00E94657">
        <w:rPr>
          <w:rFonts w:asciiTheme="minorHAnsi" w:hAnsiTheme="minorHAnsi" w:cstheme="minorHAnsi"/>
          <w:highlight w:val="cyan"/>
          <w:u w:val="single"/>
        </w:rPr>
        <w:t xml:space="preserve">protecting </w:t>
      </w:r>
      <w:r w:rsidRPr="00E94657">
        <w:rPr>
          <w:rFonts w:asciiTheme="minorHAnsi" w:hAnsiTheme="minorHAnsi" w:cstheme="minorHAnsi"/>
          <w:u w:val="single"/>
        </w:rPr>
        <w:t>inventors</w:t>
      </w:r>
      <w:r w:rsidRPr="00E94657">
        <w:rPr>
          <w:rFonts w:asciiTheme="minorHAnsi" w:hAnsiTheme="minorHAnsi" w:cstheme="minorHAnsi"/>
          <w:sz w:val="16"/>
        </w:rPr>
        <w:t xml:space="preserve"> ... </w:t>
      </w:r>
      <w:r w:rsidRPr="00E94657">
        <w:rPr>
          <w:rFonts w:asciiTheme="minorHAnsi" w:hAnsiTheme="minorHAnsi" w:cstheme="minorHAnsi"/>
          <w:highlight w:val="cyan"/>
          <w:u w:val="single"/>
        </w:rPr>
        <w:t>against competition</w:t>
      </w:r>
      <w:r w:rsidRPr="00E94657">
        <w:rPr>
          <w:rFonts w:asciiTheme="minorHAnsi" w:hAnsiTheme="minorHAnsi" w:cstheme="minorHAnsi"/>
          <w:sz w:val="16"/>
        </w:rPr>
        <w:t xml:space="preserve"> for a period </w:t>
      </w:r>
      <w:r w:rsidRPr="00E94657">
        <w:rPr>
          <w:rFonts w:asciiTheme="minorHAnsi" w:hAnsiTheme="minorHAnsi" w:cstheme="minorHAnsi"/>
          <w:u w:val="single"/>
        </w:rPr>
        <w:t xml:space="preserve">long enough to </w:t>
      </w:r>
      <w:r w:rsidRPr="00E94657">
        <w:rPr>
          <w:rFonts w:asciiTheme="minorHAnsi" w:hAnsiTheme="minorHAnsi" w:cstheme="minorHAnsi"/>
          <w:highlight w:val="cyan"/>
          <w:u w:val="single"/>
        </w:rPr>
        <w:t>extort</w:t>
      </w:r>
      <w:r w:rsidRPr="00E94657">
        <w:rPr>
          <w:rFonts w:asciiTheme="minorHAnsi" w:hAnsiTheme="minorHAnsi" w:cstheme="minorHAnsi"/>
          <w:u w:val="single"/>
        </w:rPr>
        <w:t xml:space="preserve"> from the people a </w:t>
      </w:r>
      <w:r w:rsidRPr="00E94657">
        <w:rPr>
          <w:rFonts w:asciiTheme="minorHAnsi" w:hAnsiTheme="minorHAnsi" w:cstheme="minorHAnsi"/>
          <w:highlight w:val="cyan"/>
          <w:u w:val="single"/>
        </w:rPr>
        <w:t xml:space="preserve">reward </w:t>
      </w:r>
      <w:r w:rsidRPr="00E94657">
        <w:rPr>
          <w:rFonts w:asciiTheme="minorHAnsi" w:hAnsiTheme="minorHAnsi" w:cstheme="minorHAnsi"/>
          <w:u w:val="single"/>
        </w:rPr>
        <w:t xml:space="preserve">enormously </w:t>
      </w:r>
      <w:r w:rsidRPr="00E94657">
        <w:rPr>
          <w:rFonts w:asciiTheme="minorHAnsi" w:hAnsiTheme="minorHAnsi" w:cstheme="minorHAnsi"/>
          <w:highlight w:val="cyan"/>
          <w:u w:val="single"/>
        </w:rPr>
        <w:t>in excess of</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labor</w:t>
      </w:r>
      <w:r w:rsidRPr="00E94657">
        <w:rPr>
          <w:rFonts w:asciiTheme="minorHAnsi" w:hAnsiTheme="minorHAnsi" w:cstheme="minorHAnsi"/>
          <w:u w:val="single"/>
        </w:rPr>
        <w:t xml:space="preserve"> measure of their services</w:t>
      </w:r>
      <w:r w:rsidRPr="00E94657">
        <w:rPr>
          <w:rFonts w:asciiTheme="minorHAnsi" w:hAnsiTheme="minorHAnsi" w:cstheme="minorHAnsi"/>
          <w:sz w:val="16"/>
        </w:rPr>
        <w:t xml:space="preserve">,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w:t>
      </w:r>
      <w:r w:rsidRPr="00E94657">
        <w:rPr>
          <w:rFonts w:asciiTheme="minorHAnsi" w:hAnsiTheme="minorHAnsi" w:cstheme="minorHAnsi"/>
          <w:u w:val="single"/>
        </w:rPr>
        <w:t>Laws of nature come in varying degrees of generality and specificity</w:t>
      </w:r>
      <w:r w:rsidRPr="00E94657">
        <w:rPr>
          <w:rFonts w:asciiTheme="minorHAnsi" w:hAnsiTheme="minorHAnsi" w:cstheme="minorHAnsi"/>
          <w:sz w:val="16"/>
        </w:rPr>
        <w:t xml:space="preserve">; </w:t>
      </w:r>
      <w:r w:rsidRPr="00E94657">
        <w:rPr>
          <w:rFonts w:asciiTheme="minorHAnsi" w:hAnsiTheme="minorHAnsi" w:cstheme="minorHAnsi"/>
          <w:u w:val="single"/>
        </w:rPr>
        <w:t>if it is a law of nature that copper conducts electricity</w:t>
      </w:r>
      <w:r w:rsidRPr="00E94657">
        <w:rPr>
          <w:rFonts w:asciiTheme="minorHAnsi" w:hAnsiTheme="minorHAnsi" w:cstheme="minorHAnsi"/>
          <w:sz w:val="16"/>
        </w:rPr>
        <w:t xml:space="preserve">, </w:t>
      </w:r>
      <w:r w:rsidRPr="00E94657">
        <w:rPr>
          <w:rFonts w:asciiTheme="minorHAnsi" w:hAnsiTheme="minorHAnsi" w:cstheme="minorHAnsi"/>
          <w:u w:val="single"/>
        </w:rPr>
        <w:t>it is no less a law of nature that this much copper, arranged in this configuration, with these other materials arranged so, makes a workable battery</w:t>
      </w:r>
      <w:r w:rsidRPr="00E94657">
        <w:rPr>
          <w:rFonts w:asciiTheme="minorHAnsi" w:hAnsiTheme="minorHAnsi" w:cstheme="minorHAnsi"/>
          <w:sz w:val="16"/>
        </w:rPr>
        <w:t xml:space="preserve">. And so on.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so the tigers dine well. This highlights the moral problem with the notion of intellectual property. </w:t>
      </w:r>
      <w:r w:rsidRPr="00E94657">
        <w:rPr>
          <w:rFonts w:asciiTheme="minorHAnsi" w:hAnsiTheme="minorHAnsi" w:cstheme="minorHAnsi"/>
          <w:u w:val="single"/>
        </w:rPr>
        <w:t xml:space="preserve">By </w:t>
      </w:r>
      <w:r w:rsidRPr="00E94657">
        <w:rPr>
          <w:rFonts w:asciiTheme="minorHAnsi" w:hAnsiTheme="minorHAnsi" w:cstheme="minorHAnsi"/>
          <w:highlight w:val="cyan"/>
          <w:u w:val="single"/>
        </w:rPr>
        <w:t>claiming a patent</w:t>
      </w:r>
      <w:r w:rsidRPr="00E94657">
        <w:rPr>
          <w:rFonts w:asciiTheme="minorHAnsi" w:hAnsiTheme="minorHAnsi" w:cstheme="minorHAnsi"/>
          <w:sz w:val="16"/>
        </w:rPr>
        <w:t xml:space="preserve"> on my levitation device, </w:t>
      </w:r>
      <w:r w:rsidRPr="00E94657">
        <w:rPr>
          <w:rFonts w:asciiTheme="minorHAnsi" w:hAnsiTheme="minorHAnsi" w:cstheme="minorHAnsi"/>
          <w:u w:val="single"/>
        </w:rPr>
        <w:t xml:space="preserve">I'm </w:t>
      </w:r>
      <w:r w:rsidRPr="00E94657">
        <w:rPr>
          <w:rFonts w:asciiTheme="minorHAnsi" w:hAnsiTheme="minorHAnsi" w:cstheme="minorHAnsi"/>
          <w:highlight w:val="cyan"/>
          <w:u w:val="single"/>
        </w:rPr>
        <w:t>say</w:t>
      </w:r>
      <w:r w:rsidRPr="00E94657">
        <w:rPr>
          <w:rFonts w:asciiTheme="minorHAnsi" w:hAnsiTheme="minorHAnsi" w:cstheme="minorHAnsi"/>
          <w:u w:val="single"/>
        </w:rPr>
        <w:t xml:space="preserve">ing that </w:t>
      </w:r>
      <w:r w:rsidRPr="00E94657">
        <w:rPr>
          <w:rFonts w:asciiTheme="minorHAnsi" w:hAnsiTheme="minorHAnsi" w:cstheme="minorHAnsi"/>
          <w:highlight w:val="cyan"/>
          <w:u w:val="single"/>
        </w:rPr>
        <w:t xml:space="preserve">you </w:t>
      </w:r>
      <w:r w:rsidRPr="00E94657">
        <w:rPr>
          <w:rFonts w:asciiTheme="minorHAnsi" w:hAnsiTheme="minorHAnsi" w:cstheme="minorHAnsi"/>
          <w:u w:val="single"/>
        </w:rPr>
        <w:t>are not permitted [</w:t>
      </w:r>
      <w:r w:rsidRPr="00E94657">
        <w:rPr>
          <w:rFonts w:asciiTheme="minorHAnsi" w:hAnsiTheme="minorHAnsi" w:cstheme="minorHAnsi"/>
          <w:highlight w:val="cyan"/>
          <w:u w:val="single"/>
        </w:rPr>
        <w:t>can’t</w:t>
      </w:r>
      <w:r w:rsidRPr="00E94657">
        <w:rPr>
          <w:rFonts w:asciiTheme="minorHAnsi" w:hAnsiTheme="minorHAnsi" w:cstheme="minorHAnsi"/>
          <w:u w:val="single"/>
        </w:rPr>
        <w:t xml:space="preserve">] to </w:t>
      </w:r>
      <w:r w:rsidRPr="00E94657">
        <w:rPr>
          <w:rFonts w:asciiTheme="minorHAnsi" w:hAnsiTheme="minorHAnsi" w:cstheme="minorHAnsi"/>
          <w:highlight w:val="cyan"/>
          <w:u w:val="single"/>
        </w:rPr>
        <w:t xml:space="preserve">use your </w:t>
      </w:r>
      <w:r w:rsidRPr="00E94657">
        <w:rPr>
          <w:rFonts w:asciiTheme="minorHAnsi" w:hAnsiTheme="minorHAnsi" w:cstheme="minorHAnsi"/>
          <w:u w:val="single"/>
        </w:rPr>
        <w:t xml:space="preserve">own </w:t>
      </w:r>
      <w:r w:rsidRPr="00E94657">
        <w:rPr>
          <w:rFonts w:asciiTheme="minorHAnsi" w:hAnsiTheme="minorHAnsi" w:cstheme="minorHAnsi"/>
          <w:highlight w:val="cyan"/>
          <w:u w:val="single"/>
        </w:rPr>
        <w:t>knowledge to further your ends</w:t>
      </w:r>
      <w:r w:rsidRPr="00E94657">
        <w:rPr>
          <w:rFonts w:asciiTheme="minorHAnsi" w:hAnsiTheme="minorHAnsi" w:cstheme="minorHAnsi"/>
          <w:sz w:val="16"/>
        </w:rPr>
        <w:t xml:space="preserve">. By what right? Another problem with patents is that, when it comes to laws of nature, even fairly specific ones, the odds are quite good that two people, working independently but drawing on the same background of research, may come up with the same invention (discovery) independently. Yet </w:t>
      </w:r>
      <w:r w:rsidRPr="00E94657">
        <w:rPr>
          <w:rFonts w:asciiTheme="minorHAnsi" w:hAnsiTheme="minorHAnsi" w:cstheme="minorHAnsi"/>
          <w:highlight w:val="cyan"/>
          <w:u w:val="single"/>
        </w:rPr>
        <w:t>patent law</w:t>
      </w:r>
      <w:r w:rsidRPr="00E94657">
        <w:rPr>
          <w:rFonts w:asciiTheme="minorHAnsi" w:hAnsiTheme="minorHAnsi" w:cstheme="minorHAnsi"/>
          <w:u w:val="single"/>
        </w:rPr>
        <w:t xml:space="preserve"> will </w:t>
      </w:r>
      <w:r w:rsidRPr="00E94657">
        <w:rPr>
          <w:rFonts w:asciiTheme="minorHAnsi" w:hAnsiTheme="minorHAnsi" w:cstheme="minorHAnsi"/>
          <w:highlight w:val="cyan"/>
          <w:u w:val="single"/>
        </w:rPr>
        <w:t xml:space="preserve">arbitrarily grant </w:t>
      </w:r>
      <w:r w:rsidRPr="00E94657">
        <w:rPr>
          <w:rFonts w:asciiTheme="minorHAnsi" w:hAnsiTheme="minorHAnsi" w:cstheme="minorHAnsi"/>
          <w:u w:val="single"/>
        </w:rPr>
        <w:lastRenderedPageBreak/>
        <w:t xml:space="preserve">exclusive </w:t>
      </w:r>
      <w:r w:rsidRPr="00E94657">
        <w:rPr>
          <w:rFonts w:asciiTheme="minorHAnsi" w:hAnsiTheme="minorHAnsi" w:cstheme="minorHAnsi"/>
          <w:highlight w:val="cyan"/>
          <w:u w:val="single"/>
        </w:rPr>
        <w:t xml:space="preserve">rights to </w:t>
      </w:r>
      <w:r w:rsidRPr="00E94657">
        <w:rPr>
          <w:rFonts w:asciiTheme="minorHAnsi" w:hAnsiTheme="minorHAnsi" w:cstheme="minorHAnsi"/>
          <w:u w:val="single"/>
        </w:rPr>
        <w:t xml:space="preserve">the inventor </w:t>
      </w:r>
      <w:r w:rsidRPr="00E94657">
        <w:rPr>
          <w:rFonts w:asciiTheme="minorHAnsi" w:hAnsiTheme="minorHAnsi" w:cstheme="minorHAnsi"/>
          <w:highlight w:val="cyan"/>
          <w:u w:val="single"/>
        </w:rPr>
        <w:t>who reaches the patent office first</w:t>
      </w:r>
      <w:r w:rsidRPr="00E94657">
        <w:rPr>
          <w:rFonts w:asciiTheme="minorHAnsi" w:hAnsiTheme="minorHAnsi" w:cstheme="minorHAnsi"/>
          <w:sz w:val="16"/>
        </w:rPr>
        <w:t xml:space="preserve">; </w:t>
      </w:r>
      <w:r w:rsidRPr="00E94657">
        <w:rPr>
          <w:rFonts w:asciiTheme="minorHAnsi" w:hAnsiTheme="minorHAnsi" w:cstheme="minorHAnsi"/>
          <w:u w:val="single"/>
        </w:rPr>
        <w:t>the second inventor, despite having developed the idea on his own, will be forbidden to market his invention</w:t>
      </w:r>
      <w:r w:rsidRPr="00E94657">
        <w:rPr>
          <w:rFonts w:asciiTheme="minorHAnsi" w:hAnsiTheme="minorHAnsi" w:cstheme="minorHAnsi"/>
          <w:sz w:val="16"/>
        </w:rPr>
        <w:t xml:space="preserve">.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has to accept the fact that in seeking to trade with others he must face the possibility of a competitor winning the race, which is true of all types of competition." (Ayn Rand, Capitalism: The Unknown Ideal (New York: New American Library, 1967), p. 133.) But this reply will not do. </w:t>
      </w:r>
      <w:r w:rsidRPr="00E94657">
        <w:rPr>
          <w:rFonts w:asciiTheme="minorHAnsi" w:hAnsiTheme="minorHAnsi" w:cstheme="minorHAnsi"/>
          <w:u w:val="single"/>
        </w:rPr>
        <w:t>Rand</w:t>
      </w:r>
      <w:r w:rsidRPr="00E94657">
        <w:rPr>
          <w:rFonts w:asciiTheme="minorHAnsi" w:hAnsiTheme="minorHAnsi" w:cstheme="minorHAnsi"/>
          <w:sz w:val="16"/>
        </w:rPr>
        <w:t xml:space="preserve"> is </w:t>
      </w:r>
      <w:r w:rsidRPr="00E94657">
        <w:rPr>
          <w:rFonts w:asciiTheme="minorHAnsi" w:hAnsiTheme="minorHAnsi" w:cstheme="minorHAnsi"/>
          <w:u w:val="single"/>
        </w:rPr>
        <w:t>suggest</w:t>
      </w:r>
      <w:r w:rsidRPr="00E94657">
        <w:rPr>
          <w:rFonts w:asciiTheme="minorHAnsi" w:hAnsiTheme="minorHAnsi" w:cstheme="minorHAnsi"/>
          <w:sz w:val="16"/>
        </w:rPr>
        <w:t xml:space="preserve">ing </w:t>
      </w:r>
      <w:r w:rsidRPr="00E94657">
        <w:rPr>
          <w:rFonts w:asciiTheme="minorHAnsi" w:hAnsiTheme="minorHAnsi" w:cstheme="minorHAnsi"/>
          <w:u w:val="single"/>
        </w:rPr>
        <w:t>that</w:t>
      </w:r>
      <w:r w:rsidRPr="00E94657">
        <w:rPr>
          <w:rFonts w:asciiTheme="minorHAnsi" w:hAnsiTheme="minorHAnsi" w:cstheme="minorHAnsi"/>
          <w:sz w:val="16"/>
        </w:rPr>
        <w:t xml:space="preserve"> the </w:t>
      </w:r>
      <w:r w:rsidRPr="00E94657">
        <w:rPr>
          <w:rFonts w:asciiTheme="minorHAnsi" w:hAnsiTheme="minorHAnsi" w:cstheme="minorHAnsi"/>
          <w:u w:val="single"/>
        </w:rPr>
        <w:t>competition to get to the patent office first is like any other kind of commercial competition</w:t>
      </w:r>
      <w:r w:rsidRPr="00E94657">
        <w:rPr>
          <w:rFonts w:asciiTheme="minorHAnsi" w:hAnsiTheme="minorHAnsi" w:cstheme="minorHAnsi"/>
          <w:sz w:val="16"/>
        </w:rPr>
        <w:t xml:space="preserve">. For example, </w:t>
      </w:r>
      <w:r w:rsidRPr="00E94657">
        <w:rPr>
          <w:rFonts w:asciiTheme="minorHAnsi" w:hAnsiTheme="minorHAnsi" w:cstheme="minorHAnsi"/>
          <w:u w:val="single"/>
        </w:rPr>
        <w:t>suppose you and I are competing for the same job, and you happen to get hired</w:t>
      </w:r>
      <w:r w:rsidRPr="00E94657">
        <w:rPr>
          <w:rFonts w:asciiTheme="minorHAnsi" w:hAnsiTheme="minorHAnsi" w:cstheme="minorHAnsi"/>
          <w:sz w:val="16"/>
        </w:rPr>
        <w:t xml:space="preserve"> simply because you got to the employer before I did. In that case, the </w:t>
      </w:r>
      <w:r w:rsidRPr="00E94657">
        <w:rPr>
          <w:rFonts w:asciiTheme="minorHAnsi" w:hAnsiTheme="minorHAnsi" w:cstheme="minorHAnsi"/>
          <w:u w:val="single"/>
        </w:rPr>
        <w:t>fact that I might have gotten there first does not give me any rightful claim to the job. But that is because I have no right to the job in the first place</w:t>
      </w:r>
      <w:r w:rsidRPr="00E94657">
        <w:rPr>
          <w:rFonts w:asciiTheme="minorHAnsi" w:hAnsiTheme="minorHAnsi" w:cstheme="minorHAnsi"/>
          <w:sz w:val="16"/>
        </w:rPr>
        <w:t xml:space="preserve">. And once you get the job, your rightful claim to that job depends solely on the fact that your employer chose to hire you. </w:t>
      </w:r>
      <w:r w:rsidRPr="00E94657">
        <w:rPr>
          <w:rFonts w:asciiTheme="minorHAnsi" w:hAnsiTheme="minorHAnsi" w:cstheme="minorHAnsi"/>
          <w:u w:val="single"/>
        </w:rPr>
        <w:t>In the case of patents, however</w:t>
      </w:r>
      <w:r w:rsidRPr="00E94657">
        <w:rPr>
          <w:rFonts w:asciiTheme="minorHAnsi" w:hAnsiTheme="minorHAnsi" w:cstheme="minorHAnsi"/>
          <w:sz w:val="16"/>
        </w:rPr>
        <w:t xml:space="preserve">, the story is supposed to be different. </w:t>
      </w:r>
      <w:r w:rsidRPr="00E94657">
        <w:rPr>
          <w:rFonts w:asciiTheme="minorHAnsi" w:hAnsiTheme="minorHAnsi" w:cstheme="minorHAnsi"/>
          <w:u w:val="single"/>
        </w:rPr>
        <w:t>The basis of an inventor's claim to a patent</w:t>
      </w:r>
      <w:r w:rsidRPr="00E94657">
        <w:rPr>
          <w:rFonts w:asciiTheme="minorHAnsi" w:hAnsiTheme="minorHAnsi" w:cstheme="minorHAnsi"/>
          <w:sz w:val="16"/>
        </w:rPr>
        <w:t xml:space="preserve"> on X </w:t>
      </w:r>
      <w:r w:rsidRPr="00E94657">
        <w:rPr>
          <w:rFonts w:asciiTheme="minorHAnsi" w:hAnsiTheme="minorHAnsi" w:cstheme="minorHAnsi"/>
          <w:u w:val="single"/>
        </w:rPr>
        <w:t>is supposedly the fact that he has invented X.</w:t>
      </w:r>
      <w:r w:rsidRPr="00E94657">
        <w:rPr>
          <w:rFonts w:asciiTheme="minorHAnsi" w:hAnsiTheme="minorHAnsi" w:cstheme="minorHAnsi"/>
          <w:sz w:val="16"/>
        </w:rPr>
        <w:t xml:space="preserve"> (Otherwise, why not offer patent rights over X to anyone who stumbles into the patent office, regardless of whether they've ever even heard of X?) </w:t>
      </w:r>
      <w:r w:rsidRPr="00E94657">
        <w:rPr>
          <w:rFonts w:asciiTheme="minorHAnsi" w:hAnsiTheme="minorHAnsi" w:cstheme="minorHAnsi"/>
          <w:highlight w:val="cyan"/>
          <w:u w:val="single"/>
        </w:rPr>
        <w:t xml:space="preserve">Registering </w:t>
      </w:r>
      <w:r w:rsidRPr="00E94657">
        <w:rPr>
          <w:rFonts w:asciiTheme="minorHAnsi" w:hAnsiTheme="minorHAnsi" w:cstheme="minorHAnsi"/>
          <w:u w:val="single"/>
        </w:rPr>
        <w:t xml:space="preserve">one's </w:t>
      </w:r>
      <w:r w:rsidRPr="00E94657">
        <w:rPr>
          <w:rFonts w:asciiTheme="minorHAnsi" w:hAnsiTheme="minorHAnsi" w:cstheme="minorHAnsi"/>
          <w:highlight w:val="cyan"/>
          <w:u w:val="single"/>
        </w:rPr>
        <w:t>invention</w:t>
      </w:r>
      <w:r w:rsidRPr="00E94657">
        <w:rPr>
          <w:rFonts w:asciiTheme="minorHAnsi" w:hAnsiTheme="minorHAnsi" w:cstheme="minorHAnsi"/>
          <w:u w:val="single"/>
        </w:rPr>
        <w:t xml:space="preserve"> with the patent office </w:t>
      </w:r>
      <w:r w:rsidRPr="00E94657">
        <w:rPr>
          <w:rFonts w:asciiTheme="minorHAnsi" w:hAnsiTheme="minorHAnsi" w:cstheme="minorHAnsi"/>
          <w:highlight w:val="cyan"/>
          <w:u w:val="single"/>
        </w:rPr>
        <w:t>is supposed to record one's right, not</w:t>
      </w:r>
      <w:r w:rsidRPr="00E94657">
        <w:rPr>
          <w:rFonts w:asciiTheme="minorHAnsi" w:hAnsiTheme="minorHAnsi" w:cstheme="minorHAnsi"/>
          <w:u w:val="single"/>
        </w:rPr>
        <w:t xml:space="preserve"> to </w:t>
      </w:r>
      <w:r w:rsidRPr="00E94657">
        <w:rPr>
          <w:rFonts w:asciiTheme="minorHAnsi" w:hAnsiTheme="minorHAnsi" w:cstheme="minorHAnsi"/>
          <w:highlight w:val="cyan"/>
          <w:u w:val="single"/>
        </w:rPr>
        <w:t>create it</w:t>
      </w:r>
      <w:r w:rsidRPr="00E94657">
        <w:rPr>
          <w:rFonts w:asciiTheme="minorHAnsi" w:hAnsiTheme="minorHAnsi" w:cstheme="minorHAnsi"/>
          <w:sz w:val="16"/>
        </w:rPr>
        <w:t xml:space="preserve">. Hence it follows that </w:t>
      </w:r>
      <w:r w:rsidRPr="00E94657">
        <w:rPr>
          <w:rFonts w:asciiTheme="minorHAnsi" w:hAnsiTheme="minorHAnsi" w:cstheme="minorHAnsi"/>
          <w:highlight w:val="cyan"/>
          <w:u w:val="single"/>
        </w:rPr>
        <w:t>the person who arrives</w:t>
      </w:r>
      <w:r w:rsidRPr="00E94657">
        <w:rPr>
          <w:rFonts w:asciiTheme="minorHAnsi" w:hAnsiTheme="minorHAnsi" w:cstheme="minorHAnsi"/>
          <w:u w:val="single"/>
        </w:rPr>
        <w:t xml:space="preserve"> at the patent office </w:t>
      </w:r>
      <w:r w:rsidRPr="00E94657">
        <w:rPr>
          <w:rFonts w:asciiTheme="minorHAnsi" w:hAnsiTheme="minorHAnsi" w:cstheme="minorHAnsi"/>
          <w:highlight w:val="cyan"/>
          <w:u w:val="single"/>
        </w:rPr>
        <w:t>second has just as much right as the</w:t>
      </w:r>
      <w:r w:rsidRPr="00E94657">
        <w:rPr>
          <w:rFonts w:asciiTheme="minorHAnsi" w:hAnsiTheme="minorHAnsi" w:cstheme="minorHAnsi"/>
          <w:u w:val="single"/>
        </w:rPr>
        <w:t xml:space="preserve"> one who arrives </w:t>
      </w:r>
      <w:r w:rsidRPr="00E94657">
        <w:rPr>
          <w:rFonts w:asciiTheme="minorHAnsi" w:hAnsiTheme="minorHAnsi" w:cstheme="minorHAnsi"/>
          <w:highlight w:val="cyan"/>
          <w:u w:val="single"/>
        </w:rPr>
        <w:t>first</w:t>
      </w:r>
      <w:r w:rsidRPr="00E94657">
        <w:rPr>
          <w:rFonts w:asciiTheme="minorHAnsi" w:hAnsiTheme="minorHAnsi" w:cstheme="minorHAnsi"/>
          <w:u w:val="single"/>
        </w:rPr>
        <w:t xml:space="preserve"> — and </w:t>
      </w:r>
      <w:r w:rsidRPr="00E94657">
        <w:rPr>
          <w:rFonts w:asciiTheme="minorHAnsi" w:hAnsiTheme="minorHAnsi" w:cstheme="minorHAnsi"/>
          <w:highlight w:val="cyan"/>
          <w:u w:val="single"/>
        </w:rPr>
        <w:t>this is</w:t>
      </w:r>
      <w:r w:rsidRPr="00E94657">
        <w:rPr>
          <w:rFonts w:asciiTheme="minorHAnsi" w:hAnsiTheme="minorHAnsi" w:cstheme="minorHAnsi"/>
          <w:u w:val="single"/>
        </w:rPr>
        <w:t xml:space="preserve"> surely </w:t>
      </w:r>
      <w:r w:rsidRPr="00E94657">
        <w:rPr>
          <w:rFonts w:asciiTheme="minorHAnsi" w:hAnsiTheme="minorHAnsi" w:cstheme="minorHAnsi"/>
          <w:highlight w:val="cyan"/>
          <w:u w:val="single"/>
        </w:rPr>
        <w:t xml:space="preserve">a reductio ad absurdum of </w:t>
      </w:r>
      <w:r w:rsidRPr="00E94657">
        <w:rPr>
          <w:rFonts w:asciiTheme="minorHAnsi" w:hAnsiTheme="minorHAnsi" w:cstheme="minorHAnsi"/>
          <w:u w:val="single"/>
        </w:rPr>
        <w:t xml:space="preserve">the whole notion of </w:t>
      </w:r>
      <w:r w:rsidRPr="00E94657">
        <w:rPr>
          <w:rFonts w:asciiTheme="minorHAnsi" w:hAnsiTheme="minorHAnsi" w:cstheme="minorHAnsi"/>
          <w:highlight w:val="cyan"/>
          <w:u w:val="single"/>
        </w:rPr>
        <w:t>patents</w:t>
      </w:r>
      <w:r w:rsidRPr="00E94657">
        <w:rPr>
          <w:rFonts w:asciiTheme="minorHAnsi" w:hAnsiTheme="minorHAnsi" w:cstheme="minorHAnsi"/>
          <w:sz w:val="16"/>
        </w:rPr>
        <w:t>. The Economic Argument</w:t>
      </w:r>
    </w:p>
    <w:p w14:paraId="5FC186FE"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 xml:space="preserve">2] IP for medicines </w:t>
      </w:r>
      <w:r>
        <w:rPr>
          <w:rFonts w:asciiTheme="minorHAnsi" w:hAnsiTheme="minorHAnsi" w:cstheme="minorHAnsi"/>
        </w:rPr>
        <w:t>are inconsistent with libertarian property rights and hinder the free market – turns innovation.</w:t>
      </w:r>
    </w:p>
    <w:p w14:paraId="1E64A142"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Richman 12</w:t>
      </w:r>
      <w:r w:rsidRPr="00E94657">
        <w:rPr>
          <w:rFonts w:asciiTheme="minorHAnsi" w:hAnsiTheme="minorHAnsi" w:cstheme="minorHAnsi"/>
        </w:rPr>
        <w:t xml:space="preserve"> [Sheldon Richman, Sheldon Richman is a Research Fellow at The Independent Institute, The American Conservative, “Patent Nonsense,” January 18</w:t>
      </w:r>
      <w:r w:rsidRPr="00E94657">
        <w:rPr>
          <w:rFonts w:asciiTheme="minorHAnsi" w:hAnsiTheme="minorHAnsi" w:cstheme="minorHAnsi"/>
          <w:vertAlign w:val="superscript"/>
        </w:rPr>
        <w:t>th</w:t>
      </w:r>
      <w:r w:rsidRPr="00E94657">
        <w:rPr>
          <w:rFonts w:asciiTheme="minorHAnsi" w:hAnsiTheme="minorHAnsi" w:cstheme="minorHAnsi"/>
        </w:rPr>
        <w:t xml:space="preserve">, 2012, </w:t>
      </w:r>
      <w:hyperlink r:id="rId9" w:history="1">
        <w:r w:rsidRPr="00E94657">
          <w:rPr>
            <w:rStyle w:val="Hyperlink"/>
            <w:rFonts w:asciiTheme="minorHAnsi" w:hAnsiTheme="minorHAnsi" w:cstheme="minorHAnsi"/>
            <w:color w:val="000000"/>
            <w:u w:val="single"/>
          </w:rPr>
          <w:t>https://www.theamericanconservative.com/articles/patent-nonsense/]/</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158B126F"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But contrary to Rand and Spooner, </w:t>
      </w:r>
      <w:r w:rsidRPr="00E94657">
        <w:rPr>
          <w:rFonts w:asciiTheme="minorHAnsi" w:hAnsiTheme="minorHAnsi" w:cstheme="minorHAnsi"/>
          <w:u w:val="single"/>
        </w:rPr>
        <w:t>there is a distinction between physical objects and ideas that is crucial to the property question</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Two</w:t>
      </w:r>
      <w:r w:rsidRPr="00E94657">
        <w:rPr>
          <w:rFonts w:asciiTheme="minorHAnsi" w:hAnsiTheme="minorHAnsi" w:cstheme="minorHAnsi"/>
          <w:sz w:val="16"/>
        </w:rPr>
        <w:t xml:space="preserve"> or more </w:t>
      </w:r>
      <w:r w:rsidRPr="00E94657">
        <w:rPr>
          <w:rFonts w:asciiTheme="minorHAnsi" w:hAnsiTheme="minorHAnsi" w:cstheme="minorHAnsi"/>
          <w:highlight w:val="cyan"/>
          <w:u w:val="single"/>
        </w:rPr>
        <w:t>people cannot use the same pair of socks</w:t>
      </w:r>
      <w:r w:rsidRPr="00E94657">
        <w:rPr>
          <w:rFonts w:asciiTheme="minorHAnsi" w:hAnsiTheme="minorHAnsi" w:cstheme="minorHAnsi"/>
          <w:sz w:val="16"/>
        </w:rPr>
        <w:t xml:space="preserve"> at the same time and in the same respect, </w:t>
      </w:r>
      <w:r w:rsidRPr="00E94657">
        <w:rPr>
          <w:rFonts w:asciiTheme="minorHAnsi" w:hAnsiTheme="minorHAnsi" w:cstheme="minorHAnsi"/>
          <w:highlight w:val="cyan"/>
          <w:u w:val="single"/>
        </w:rPr>
        <w:t>but they can use the same idea</w:t>
      </w:r>
      <w:r w:rsidRPr="00E94657">
        <w:rPr>
          <w:rFonts w:asciiTheme="minorHAnsi" w:hAnsiTheme="minorHAnsi" w:cstheme="minorHAnsi"/>
          <w:sz w:val="16"/>
        </w:rPr>
        <w:t xml:space="preserve">—or if not the same idea, </w:t>
      </w:r>
      <w:r w:rsidRPr="00E94657">
        <w:rPr>
          <w:rFonts w:asciiTheme="minorHAnsi" w:hAnsiTheme="minorHAnsi" w:cstheme="minorHAnsi"/>
          <w:u w:val="single"/>
        </w:rPr>
        <w:t>ideas with the same content.</w:t>
      </w:r>
      <w:r w:rsidRPr="00E94657">
        <w:rPr>
          <w:rFonts w:asciiTheme="minorHAnsi" w:hAnsiTheme="minorHAnsi" w:cstheme="minorHAnsi"/>
          <w:sz w:val="16"/>
        </w:rPr>
        <w:t xml:space="preserve"> That </w:t>
      </w:r>
      <w:r w:rsidRPr="00E94657">
        <w:rPr>
          <w:rFonts w:asciiTheme="minorHAnsi" w:hAnsiTheme="minorHAnsi" w:cstheme="minorHAnsi"/>
          <w:u w:val="single"/>
        </w:rPr>
        <w:t>tangible objects are scarce and finite</w:t>
      </w:r>
      <w:r w:rsidRPr="00E94657">
        <w:rPr>
          <w:rFonts w:asciiTheme="minorHAnsi" w:hAnsiTheme="minorHAnsi" w:cstheme="minorHAnsi"/>
          <w:sz w:val="16"/>
        </w:rPr>
        <w:t xml:space="preserve"> accounts for the emergence of property rights in civilization. Considering the nature of human beings and the physical world they inhabit, if individuals are to flourish in society they need rules regarding thine and mine. But “</w:t>
      </w:r>
      <w:r w:rsidRPr="00E94657">
        <w:rPr>
          <w:rFonts w:asciiTheme="minorHAnsi" w:hAnsiTheme="minorHAnsi" w:cstheme="minorHAnsi"/>
          <w:u w:val="single"/>
        </w:rPr>
        <w:t>ideal objects” are not bound by the same restrictions</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Ideas can be multiplied infinitely and</w:t>
      </w:r>
      <w:r w:rsidRPr="00E94657">
        <w:rPr>
          <w:rFonts w:asciiTheme="minorHAnsi" w:hAnsiTheme="minorHAnsi" w:cstheme="minorHAnsi"/>
          <w:u w:val="single"/>
        </w:rPr>
        <w:t xml:space="preserve"> almost </w:t>
      </w:r>
      <w:proofErr w:type="spellStart"/>
      <w:r w:rsidRPr="00E94657">
        <w:rPr>
          <w:rFonts w:asciiTheme="minorHAnsi" w:hAnsiTheme="minorHAnsi" w:cstheme="minorHAnsi"/>
          <w:highlight w:val="cyan"/>
          <w:u w:val="single"/>
        </w:rPr>
        <w:t>costlessly</w:t>
      </w:r>
      <w:proofErr w:type="spellEnd"/>
      <w:r w:rsidRPr="00E94657">
        <w:rPr>
          <w:rFonts w:asciiTheme="minorHAnsi" w:hAnsiTheme="minorHAnsi" w:cstheme="minorHAnsi"/>
          <w:sz w:val="16"/>
        </w:rPr>
        <w:t xml:space="preserve">; they can be used </w:t>
      </w:r>
      <w:proofErr w:type="spellStart"/>
      <w:r w:rsidRPr="00E94657">
        <w:rPr>
          <w:rFonts w:asciiTheme="minorHAnsi" w:hAnsiTheme="minorHAnsi" w:cstheme="minorHAnsi"/>
          <w:sz w:val="16"/>
        </w:rPr>
        <w:t>nonrivalrously</w:t>
      </w:r>
      <w:proofErr w:type="spellEnd"/>
      <w:r w:rsidRPr="00E94657">
        <w:rPr>
          <w:rFonts w:asciiTheme="minorHAnsi" w:hAnsiTheme="minorHAnsi" w:cstheme="minorHAnsi"/>
          <w:sz w:val="16"/>
        </w:rPr>
        <w:t>.</w:t>
      </w:r>
    </w:p>
    <w:p w14:paraId="134EDB4F"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If I articulate an idea</w:t>
      </w:r>
      <w:r w:rsidRPr="00E94657">
        <w:rPr>
          <w:rFonts w:asciiTheme="minorHAnsi" w:hAnsiTheme="minorHAnsi" w:cstheme="minorHAnsi"/>
          <w:sz w:val="16"/>
        </w:rPr>
        <w:t xml:space="preserve"> in front of other people, </w:t>
      </w:r>
      <w:r w:rsidRPr="00E94657">
        <w:rPr>
          <w:rFonts w:asciiTheme="minorHAnsi" w:hAnsiTheme="minorHAnsi" w:cstheme="minorHAnsi"/>
          <w:u w:val="single"/>
        </w:rPr>
        <w:t>each now has his own “copy.” Yet I retain mine</w:t>
      </w:r>
      <w:r w:rsidRPr="00E94657">
        <w:rPr>
          <w:rFonts w:asciiTheme="minorHAnsi" w:hAnsiTheme="minorHAnsi" w:cstheme="minorHAnsi"/>
          <w:sz w:val="16"/>
        </w:rPr>
        <w:t>. However the others use their copies, it is hard to see how they have committed an injustice.</w:t>
      </w:r>
    </w:p>
    <w:p w14:paraId="534014E7"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Contrary to Rand, </w:t>
      </w:r>
      <w:r w:rsidRPr="00E94657">
        <w:rPr>
          <w:rFonts w:asciiTheme="minorHAnsi" w:hAnsiTheme="minorHAnsi" w:cstheme="minorHAnsi"/>
          <w:highlight w:val="cyan"/>
          <w:u w:val="single"/>
        </w:rPr>
        <w:t>ideas</w:t>
      </w:r>
      <w:r w:rsidRPr="00E94657">
        <w:rPr>
          <w:rFonts w:asciiTheme="minorHAnsi" w:hAnsiTheme="minorHAnsi" w:cstheme="minorHAnsi"/>
          <w:sz w:val="16"/>
        </w:rPr>
        <w:t xml:space="preserve">, while inherent in purposeful human action, </w:t>
      </w:r>
      <w:r w:rsidRPr="00E94657">
        <w:rPr>
          <w:rFonts w:asciiTheme="minorHAnsi" w:hAnsiTheme="minorHAnsi" w:cstheme="minorHAnsi"/>
          <w:highlight w:val="cyan"/>
          <w:u w:val="single"/>
        </w:rPr>
        <w:t>have no role in establishing ownership</w:t>
      </w:r>
      <w:r w:rsidRPr="00E94657">
        <w:rPr>
          <w:rFonts w:asciiTheme="minorHAnsi" w:hAnsiTheme="minorHAnsi" w:cstheme="minorHAnsi"/>
          <w:sz w:val="16"/>
        </w:rPr>
        <w:t xml:space="preserve">. If I own the inputs of productive effort, that suffices to establish that I own the output. </w:t>
      </w:r>
      <w:r w:rsidRPr="00E94657">
        <w:rPr>
          <w:rFonts w:asciiTheme="minorHAnsi" w:hAnsiTheme="minorHAnsi" w:cstheme="minorHAnsi"/>
          <w:u w:val="single"/>
        </w:rPr>
        <w:t>If I build a model airplane</w:t>
      </w:r>
      <w:r w:rsidRPr="00E94657">
        <w:rPr>
          <w:rFonts w:asciiTheme="minorHAnsi" w:hAnsiTheme="minorHAnsi" w:cstheme="minorHAnsi"/>
          <w:sz w:val="16"/>
        </w:rPr>
        <w:t xml:space="preserve"> out of wood and glue, </w:t>
      </w:r>
      <w:r w:rsidRPr="00E94657">
        <w:rPr>
          <w:rFonts w:asciiTheme="minorHAnsi" w:hAnsiTheme="minorHAnsi" w:cstheme="minorHAnsi"/>
          <w:u w:val="single"/>
        </w:rPr>
        <w:t>I own</w:t>
      </w:r>
      <w:r w:rsidRPr="00E94657">
        <w:rPr>
          <w:rFonts w:asciiTheme="minorHAnsi" w:hAnsiTheme="minorHAnsi" w:cstheme="minorHAnsi"/>
          <w:sz w:val="16"/>
        </w:rPr>
        <w:t xml:space="preserve"> it not because of any idea in my head, but </w:t>
      </w:r>
      <w:r w:rsidRPr="00E94657">
        <w:rPr>
          <w:rFonts w:asciiTheme="minorHAnsi" w:hAnsiTheme="minorHAnsi" w:cstheme="minorHAnsi"/>
          <w:u w:val="single"/>
        </w:rPr>
        <w:t>because I owned the wood, the glue, and myself</w:t>
      </w:r>
      <w:r w:rsidRPr="00E94657">
        <w:rPr>
          <w:rFonts w:asciiTheme="minorHAnsi" w:hAnsiTheme="minorHAnsi" w:cstheme="minorHAnsi"/>
          <w:sz w:val="16"/>
        </w:rPr>
        <w:t xml:space="preserve">. </w:t>
      </w:r>
      <w:r w:rsidRPr="00E94657">
        <w:rPr>
          <w:rFonts w:asciiTheme="minorHAnsi" w:hAnsiTheme="minorHAnsi" w:cstheme="minorHAnsi"/>
          <w:u w:val="single"/>
        </w:rPr>
        <w:t>On the other hand</w:t>
      </w:r>
      <w:r w:rsidRPr="00E94657">
        <w:rPr>
          <w:rFonts w:asciiTheme="minorHAnsi" w:hAnsiTheme="minorHAnsi" w:cstheme="minorHAnsi"/>
          <w:sz w:val="16"/>
        </w:rPr>
        <w:t>, if Howard Roark’s evil twin trespasses on your land and, using your materials, builds the most original house ever imagined, he would not be the rightful owner. You would be, and—bad law notwithstanding—you would have the objective moral right to use the design.</w:t>
      </w:r>
    </w:p>
    <w:p w14:paraId="5C6ECC64" w14:textId="77777777" w:rsidR="00B64DE3" w:rsidRDefault="00B64DE3" w:rsidP="00B64DE3">
      <w:pPr>
        <w:rPr>
          <w:rFonts w:asciiTheme="minorHAnsi" w:hAnsiTheme="minorHAnsi" w:cstheme="minorHAnsi"/>
          <w:u w:val="single"/>
        </w:rPr>
      </w:pPr>
      <w:r w:rsidRPr="00E94657">
        <w:rPr>
          <w:rFonts w:asciiTheme="minorHAnsi" w:hAnsiTheme="minorHAnsi" w:cstheme="minorHAnsi"/>
          <w:sz w:val="16"/>
        </w:rPr>
        <w:t xml:space="preserve">In practical terms, </w:t>
      </w:r>
      <w:r w:rsidRPr="00E94657">
        <w:rPr>
          <w:rFonts w:asciiTheme="minorHAnsi" w:hAnsiTheme="minorHAnsi" w:cstheme="minorHAnsi"/>
          <w:highlight w:val="cyan"/>
          <w:u w:val="single"/>
        </w:rPr>
        <w:t>when one acquires a</w:t>
      </w:r>
      <w:r w:rsidRPr="00E94657">
        <w:rPr>
          <w:rFonts w:asciiTheme="minorHAnsi" w:hAnsiTheme="minorHAnsi" w:cstheme="minorHAnsi"/>
          <w:u w:val="single"/>
        </w:rPr>
        <w:t xml:space="preserve"> </w:t>
      </w:r>
      <w:r w:rsidRPr="00E94657">
        <w:rPr>
          <w:rFonts w:asciiTheme="minorHAnsi" w:hAnsiTheme="minorHAnsi" w:cstheme="minorHAnsi"/>
          <w:sz w:val="16"/>
        </w:rPr>
        <w:t xml:space="preserve">copyright or </w:t>
      </w:r>
      <w:r w:rsidRPr="00E94657">
        <w:rPr>
          <w:rFonts w:asciiTheme="minorHAnsi" w:hAnsiTheme="minorHAnsi" w:cstheme="minorHAnsi"/>
          <w:u w:val="single"/>
        </w:rPr>
        <w:t xml:space="preserve">a </w:t>
      </w:r>
      <w:r w:rsidRPr="00E94657">
        <w:rPr>
          <w:rFonts w:asciiTheme="minorHAnsi" w:hAnsiTheme="minorHAnsi" w:cstheme="minorHAnsi"/>
          <w:highlight w:val="cyan"/>
          <w:u w:val="single"/>
        </w:rPr>
        <w:t xml:space="preserve">patent, </w:t>
      </w:r>
      <w:r w:rsidRPr="00E94657">
        <w:rPr>
          <w:rFonts w:asciiTheme="minorHAnsi" w:hAnsiTheme="minorHAnsi" w:cstheme="minorHAnsi"/>
          <w:u w:val="single"/>
        </w:rPr>
        <w:t xml:space="preserve">what </w:t>
      </w:r>
      <w:r w:rsidRPr="00E94657">
        <w:rPr>
          <w:rFonts w:asciiTheme="minorHAnsi" w:hAnsiTheme="minorHAnsi" w:cstheme="minorHAnsi"/>
          <w:highlight w:val="cyan"/>
          <w:u w:val="single"/>
        </w:rPr>
        <w:t>one really acquires</w:t>
      </w:r>
      <w:r w:rsidRPr="00E94657">
        <w:rPr>
          <w:rFonts w:asciiTheme="minorHAnsi" w:hAnsiTheme="minorHAnsi" w:cstheme="minorHAnsi"/>
          <w:u w:val="single"/>
        </w:rPr>
        <w:t xml:space="preserve"> is </w:t>
      </w:r>
      <w:r w:rsidRPr="00E94657">
        <w:rPr>
          <w:rFonts w:asciiTheme="minorHAnsi" w:hAnsiTheme="minorHAnsi" w:cstheme="minorHAnsi"/>
          <w:highlight w:val="cyan"/>
          <w:u w:val="single"/>
        </w:rPr>
        <w:t>the power to ask the government stop other[s]</w:t>
      </w:r>
      <w:r w:rsidRPr="00E94657">
        <w:rPr>
          <w:rFonts w:asciiTheme="minorHAnsi" w:hAnsiTheme="minorHAnsi" w:cstheme="minorHAnsi"/>
          <w:u w:val="single"/>
        </w:rPr>
        <w:t xml:space="preserve"> people </w:t>
      </w:r>
      <w:r w:rsidRPr="00E94657">
        <w:rPr>
          <w:rFonts w:asciiTheme="minorHAnsi" w:hAnsiTheme="minorHAnsi" w:cstheme="minorHAnsi"/>
          <w:highlight w:val="cyan"/>
          <w:u w:val="single"/>
        </w:rPr>
        <w:t>from doing harmless things with their own property</w:t>
      </w:r>
      <w:r w:rsidRPr="00E94657">
        <w:rPr>
          <w:rFonts w:asciiTheme="minorHAnsi" w:hAnsiTheme="minorHAnsi" w:cstheme="minorHAnsi"/>
          <w:u w:val="single"/>
        </w:rPr>
        <w:t>. IP is thus inconsistent with the right to property.</w:t>
      </w:r>
    </w:p>
    <w:p w14:paraId="21A3F671"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u w:val="single"/>
        </w:rPr>
        <w:t xml:space="preserve">Underlying the IP defense is the faulty assumption that </w:t>
      </w:r>
      <w:r w:rsidRPr="00E94657">
        <w:rPr>
          <w:rFonts w:asciiTheme="minorHAnsi" w:hAnsiTheme="minorHAnsi" w:cstheme="minorHAnsi"/>
          <w:highlight w:val="cyan"/>
          <w:u w:val="single"/>
        </w:rPr>
        <w:t>imitation</w:t>
      </w:r>
      <w:r w:rsidRPr="00E94657">
        <w:rPr>
          <w:rFonts w:asciiTheme="minorHAnsi" w:hAnsiTheme="minorHAnsi" w:cstheme="minorHAnsi"/>
          <w:u w:val="single"/>
        </w:rPr>
        <w:t xml:space="preserve"> produces little value when in fact it </w:t>
      </w:r>
      <w:r w:rsidRPr="00E94657">
        <w:rPr>
          <w:rFonts w:asciiTheme="minorHAnsi" w:hAnsiTheme="minorHAnsi" w:cstheme="minorHAnsi"/>
          <w:highlight w:val="cyan"/>
          <w:u w:val="single"/>
        </w:rPr>
        <w:t>is critical to competitive markets and progress</w:t>
      </w:r>
      <w:r w:rsidRPr="00E94657">
        <w:rPr>
          <w:rFonts w:asciiTheme="minorHAnsi" w:hAnsiTheme="minorHAnsi" w:cstheme="minorHAnsi"/>
          <w:sz w:val="16"/>
        </w:rPr>
        <w:t xml:space="preserve">, </w:t>
      </w:r>
      <w:r w:rsidRPr="00E94657">
        <w:rPr>
          <w:rFonts w:asciiTheme="minorHAnsi" w:hAnsiTheme="minorHAnsi" w:cstheme="minorHAnsi"/>
          <w:u w:val="single"/>
        </w:rPr>
        <w:t>most of which comes through incremental improvements</w:t>
      </w:r>
      <w:r w:rsidRPr="00E94657">
        <w:rPr>
          <w:rFonts w:asciiTheme="minorHAnsi" w:hAnsiTheme="minorHAnsi" w:cstheme="minorHAnsi"/>
          <w:sz w:val="16"/>
        </w:rPr>
        <w:t xml:space="preserve"> to existing ideas </w:t>
      </w:r>
      <w:r w:rsidRPr="00E94657">
        <w:rPr>
          <w:rFonts w:asciiTheme="minorHAnsi" w:hAnsiTheme="minorHAnsi" w:cstheme="minorHAnsi"/>
          <w:u w:val="single"/>
        </w:rPr>
        <w:t>rather than big dramatic breakthroughs</w:t>
      </w:r>
      <w:r w:rsidRPr="00E94657">
        <w:rPr>
          <w:rFonts w:asciiTheme="minorHAnsi" w:hAnsiTheme="minorHAnsi" w:cstheme="minorHAnsi"/>
          <w:sz w:val="16"/>
        </w:rPr>
        <w:t xml:space="preserve">. </w:t>
      </w:r>
      <w:r w:rsidRPr="00E94657">
        <w:rPr>
          <w:rFonts w:asciiTheme="minorHAnsi" w:hAnsiTheme="minorHAnsi" w:cstheme="minorHAnsi"/>
          <w:u w:val="single"/>
        </w:rPr>
        <w:t xml:space="preserve">Copying combined with product differentiation </w:t>
      </w:r>
      <w:r w:rsidRPr="00E94657">
        <w:rPr>
          <w:rFonts w:asciiTheme="minorHAnsi" w:hAnsiTheme="minorHAnsi" w:cstheme="minorHAnsi"/>
          <w:u w:val="single"/>
        </w:rPr>
        <w:lastRenderedPageBreak/>
        <w:t>equals rising living standards.</w:t>
      </w:r>
      <w:r w:rsidRPr="00E94657">
        <w:rPr>
          <w:rFonts w:asciiTheme="minorHAnsi" w:hAnsiTheme="minorHAnsi" w:cstheme="minorHAnsi"/>
          <w:sz w:val="16"/>
        </w:rPr>
        <w:t xml:space="preserve"> Had imitation been forbidden earlier in human history, stagnation would have been mankind’s lot. </w:t>
      </w:r>
      <w:r w:rsidRPr="00E94657">
        <w:rPr>
          <w:rFonts w:asciiTheme="minorHAnsi" w:hAnsiTheme="minorHAnsi" w:cstheme="minorHAnsi"/>
          <w:u w:val="single"/>
        </w:rPr>
        <w:t>Attempts</w:t>
      </w:r>
      <w:r w:rsidRPr="00E94657">
        <w:rPr>
          <w:rFonts w:asciiTheme="minorHAnsi" w:hAnsiTheme="minorHAnsi" w:cstheme="minorHAnsi"/>
          <w:sz w:val="16"/>
        </w:rPr>
        <w:t xml:space="preserve"> in </w:t>
      </w:r>
      <w:r w:rsidRPr="00E94657">
        <w:rPr>
          <w:rFonts w:asciiTheme="minorHAnsi" w:hAnsiTheme="minorHAnsi" w:cstheme="minorHAnsi"/>
          <w:u w:val="single"/>
        </w:rPr>
        <w:t>that</w:t>
      </w:r>
      <w:r w:rsidRPr="00E94657">
        <w:rPr>
          <w:rFonts w:asciiTheme="minorHAnsi" w:hAnsiTheme="minorHAnsi" w:cstheme="minorHAnsi"/>
          <w:sz w:val="16"/>
        </w:rPr>
        <w:t xml:space="preserve"> direction today </w:t>
      </w:r>
      <w:r w:rsidRPr="00E94657">
        <w:rPr>
          <w:rFonts w:asciiTheme="minorHAnsi" w:hAnsiTheme="minorHAnsi" w:cstheme="minorHAnsi"/>
          <w:u w:val="single"/>
        </w:rPr>
        <w:t>concentrate economic power and increase the cost of living for the rest of us.</w:t>
      </w:r>
    </w:p>
    <w:p w14:paraId="2A3205EC" w14:textId="77777777" w:rsidR="00B64DE3" w:rsidRPr="00FD374D" w:rsidRDefault="00B64DE3" w:rsidP="00B64DE3">
      <w:pPr>
        <w:rPr>
          <w:rFonts w:asciiTheme="minorHAnsi" w:hAnsiTheme="minorHAnsi" w:cstheme="minorHAnsi"/>
          <w:sz w:val="16"/>
        </w:rPr>
      </w:pPr>
      <w:r w:rsidRPr="00E94657">
        <w:rPr>
          <w:rFonts w:asciiTheme="minorHAnsi" w:hAnsiTheme="minorHAnsi" w:cstheme="minorHAnsi"/>
          <w:sz w:val="16"/>
        </w:rPr>
        <w:t xml:space="preserve">the only thing standing between the old information and media dinosaurs and their total collapse is their so-called intellectual property rights—at least to the extent they’re still enforceable. </w:t>
      </w:r>
      <w:r w:rsidRPr="00E94657">
        <w:rPr>
          <w:rFonts w:asciiTheme="minorHAnsi" w:hAnsiTheme="minorHAnsi" w:cstheme="minorHAnsi"/>
          <w:u w:val="single"/>
        </w:rPr>
        <w:t>Ownership of intellectual property becomes the new basis for the power of institutional hierarchies and the primary buttress for corporate boundaries</w:t>
      </w:r>
      <w:r w:rsidRPr="00E94657">
        <w:rPr>
          <w:rFonts w:asciiTheme="minorHAnsi" w:hAnsiTheme="minorHAnsi" w:cstheme="minorHAnsi"/>
          <w:sz w:val="16"/>
        </w:rPr>
        <w:t xml:space="preserve">… . </w:t>
      </w:r>
      <w:r w:rsidRPr="00E94657">
        <w:rPr>
          <w:rFonts w:asciiTheme="minorHAnsi" w:hAnsiTheme="minorHAnsi" w:cstheme="minorHAnsi"/>
          <w:u w:val="single"/>
        </w:rPr>
        <w:t>Without intellectual property,</w:t>
      </w:r>
      <w:r w:rsidRPr="00E94657">
        <w:rPr>
          <w:rFonts w:asciiTheme="minorHAnsi" w:hAnsiTheme="minorHAnsi" w:cstheme="minorHAnsi"/>
          <w:sz w:val="16"/>
        </w:rPr>
        <w:t xml:space="preserve"> in any industry where the basic production equipment is widely affordable, and bottom-up networking renders management obsolete, </w:t>
      </w:r>
      <w:r w:rsidRPr="00E94657">
        <w:rPr>
          <w:rFonts w:asciiTheme="minorHAnsi" w:hAnsiTheme="minorHAnsi" w:cstheme="minorHAnsi"/>
          <w:u w:val="single"/>
        </w:rPr>
        <w:t>it is likely that self-managed, cooperative production will replace the old managerial hierarchies</w:t>
      </w:r>
      <w:r w:rsidRPr="00E94657">
        <w:rPr>
          <w:rFonts w:asciiTheme="minorHAnsi" w:hAnsiTheme="minorHAnsi" w:cstheme="minorHAnsi"/>
          <w:sz w:val="16"/>
        </w:rPr>
        <w:t>.</w:t>
      </w:r>
    </w:p>
    <w:p w14:paraId="5C1A0367"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This objection exposes what is at stake </w:t>
      </w:r>
      <w:r w:rsidRPr="00E94657">
        <w:rPr>
          <w:rFonts w:asciiTheme="minorHAnsi" w:hAnsiTheme="minorHAnsi" w:cstheme="minorHAnsi"/>
          <w:u w:val="single"/>
        </w:rPr>
        <w:t>in IP: [is] monopoly power granted by the state</w:t>
      </w:r>
      <w:r w:rsidRPr="00E94657">
        <w:rPr>
          <w:rFonts w:asciiTheme="minorHAnsi" w:hAnsiTheme="minorHAnsi" w:cstheme="minorHAnsi"/>
          <w:sz w:val="16"/>
        </w:rPr>
        <w:t xml:space="preserve">. In fact, </w:t>
      </w:r>
      <w:r w:rsidRPr="00E94657">
        <w:rPr>
          <w:rFonts w:asciiTheme="minorHAnsi" w:hAnsiTheme="minorHAnsi" w:cstheme="minorHAnsi"/>
          <w:u w:val="single"/>
        </w:rPr>
        <w:t>patents originated as royal grants of privilege</w:t>
      </w:r>
      <w:r w:rsidRPr="00E94657">
        <w:rPr>
          <w:rFonts w:asciiTheme="minorHAnsi" w:hAnsiTheme="minorHAnsi" w:cstheme="minorHAnsi"/>
          <w:sz w:val="16"/>
        </w:rPr>
        <w:t xml:space="preserve">, while copyright originated in the power to censor. This in itself doesn’t prove </w:t>
      </w:r>
      <w:r w:rsidRPr="00E94657">
        <w:rPr>
          <w:rFonts w:asciiTheme="minorHAnsi" w:hAnsiTheme="minorHAnsi" w:cstheme="minorHAnsi"/>
          <w:u w:val="single"/>
        </w:rPr>
        <w:t>these practices clash with liberty</w:t>
      </w:r>
      <w:r w:rsidRPr="00E94657">
        <w:rPr>
          <w:rFonts w:asciiTheme="minorHAnsi" w:hAnsiTheme="minorHAnsi" w:cstheme="minorHAnsi"/>
          <w:sz w:val="16"/>
        </w:rPr>
        <w:t>, but their pedigrees are indeed tainted.</w:t>
      </w:r>
    </w:p>
    <w:p w14:paraId="6D0169FF"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highlight w:val="cyan"/>
          <w:u w:val="single"/>
        </w:rPr>
        <w:t>Property rights arose</w:t>
      </w:r>
      <w:r w:rsidRPr="00E94657">
        <w:rPr>
          <w:rFonts w:asciiTheme="minorHAnsi" w:hAnsiTheme="minorHAnsi" w:cstheme="minorHAnsi"/>
          <w:u w:val="single"/>
        </w:rPr>
        <w:t xml:space="preserve"> to grapple </w:t>
      </w:r>
      <w:r w:rsidRPr="00E94657">
        <w:rPr>
          <w:rFonts w:asciiTheme="minorHAnsi" w:hAnsiTheme="minorHAnsi" w:cstheme="minorHAnsi"/>
          <w:highlight w:val="cyan"/>
          <w:u w:val="single"/>
        </w:rPr>
        <w:t>with natural scarcity</w:t>
      </w:r>
      <w:r w:rsidRPr="00E94657">
        <w:rPr>
          <w:rFonts w:asciiTheme="minorHAnsi" w:hAnsiTheme="minorHAnsi" w:cstheme="minorHAnsi"/>
        </w:rPr>
        <w:t>; “</w:t>
      </w:r>
      <w:r w:rsidRPr="00E94657">
        <w:rPr>
          <w:rFonts w:asciiTheme="minorHAnsi" w:hAnsiTheme="minorHAnsi" w:cstheme="minorHAnsi"/>
          <w:highlight w:val="cyan"/>
          <w:u w:val="single"/>
        </w:rPr>
        <w:t>i</w:t>
      </w:r>
      <w:r w:rsidRPr="00E94657">
        <w:rPr>
          <w:rFonts w:asciiTheme="minorHAnsi" w:hAnsiTheme="minorHAnsi" w:cstheme="minorHAnsi"/>
          <w:u w:val="single"/>
        </w:rPr>
        <w:t xml:space="preserve">ntellectual </w:t>
      </w:r>
      <w:r w:rsidRPr="00E94657">
        <w:rPr>
          <w:rFonts w:asciiTheme="minorHAnsi" w:hAnsiTheme="minorHAnsi" w:cstheme="minorHAnsi"/>
          <w:highlight w:val="cyan"/>
          <w:u w:val="single"/>
        </w:rPr>
        <w:t>p</w:t>
      </w:r>
      <w:r w:rsidRPr="00E94657">
        <w:rPr>
          <w:rFonts w:asciiTheme="minorHAnsi" w:hAnsiTheme="minorHAnsi" w:cstheme="minorHAnsi"/>
          <w:u w:val="single"/>
        </w:rPr>
        <w:t xml:space="preserve">roperty” rights </w:t>
      </w:r>
      <w:r w:rsidRPr="00E94657">
        <w:rPr>
          <w:rFonts w:asciiTheme="minorHAnsi" w:hAnsiTheme="minorHAnsi" w:cstheme="minorHAnsi"/>
          <w:highlight w:val="cyan"/>
          <w:u w:val="single"/>
        </w:rPr>
        <w:t>were invented to create scarcity where it does not</w:t>
      </w:r>
      <w:r w:rsidRPr="00E94657">
        <w:rPr>
          <w:rFonts w:asciiTheme="minorHAnsi" w:hAnsiTheme="minorHAnsi" w:cstheme="minorHAnsi"/>
          <w:u w:val="single"/>
        </w:rPr>
        <w:t xml:space="preserve"> naturally </w:t>
      </w:r>
      <w:r w:rsidRPr="00E94657">
        <w:rPr>
          <w:rFonts w:asciiTheme="minorHAnsi" w:hAnsiTheme="minorHAnsi" w:cstheme="minorHAnsi"/>
          <w:highlight w:val="cyan"/>
          <w:u w:val="single"/>
        </w:rPr>
        <w:t>exist</w:t>
      </w:r>
      <w:r w:rsidRPr="00E94657">
        <w:rPr>
          <w:rFonts w:asciiTheme="minorHAnsi" w:hAnsiTheme="minorHAnsi" w:cstheme="minorHAnsi"/>
          <w:u w:val="single"/>
        </w:rPr>
        <w:t>.</w:t>
      </w:r>
    </w:p>
    <w:p w14:paraId="6A4C44D5"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Don’t patents encourage innovation and therefore bestow incalculable benefits on all us? This crosses the boundary from justice to utilitarian considerations. </w:t>
      </w:r>
      <w:r w:rsidRPr="00E94657">
        <w:rPr>
          <w:rFonts w:asciiTheme="minorHAnsi" w:hAnsiTheme="minorHAnsi" w:cstheme="minorHAnsi"/>
          <w:u w:val="single"/>
        </w:rPr>
        <w:t>The concern here is not with rewards to the innovator but with the good of society</w:t>
      </w:r>
      <w:r w:rsidRPr="00E94657">
        <w:rPr>
          <w:rFonts w:asciiTheme="minorHAnsi" w:hAnsiTheme="minorHAnsi" w:cstheme="minorHAnsi"/>
          <w:sz w:val="16"/>
        </w:rPr>
        <w:t>. What does the IP opponent say?</w:t>
      </w:r>
    </w:p>
    <w:p w14:paraId="0AF9A07C" w14:textId="77777777" w:rsidR="00B64DE3" w:rsidRPr="00E94657" w:rsidRDefault="00B64DE3" w:rsidP="00B64DE3">
      <w:pPr>
        <w:rPr>
          <w:rFonts w:asciiTheme="minorHAnsi" w:hAnsiTheme="minorHAnsi" w:cstheme="minorHAnsi"/>
        </w:rPr>
      </w:pPr>
    </w:p>
    <w:p w14:paraId="258E6740" w14:textId="77777777" w:rsidR="00B64DE3" w:rsidRPr="00E94657" w:rsidRDefault="00B64DE3" w:rsidP="00B64DE3">
      <w:pPr>
        <w:rPr>
          <w:rFonts w:asciiTheme="minorHAnsi" w:hAnsiTheme="minorHAnsi" w:cstheme="minorHAnsi"/>
          <w:sz w:val="16"/>
        </w:rPr>
      </w:pPr>
    </w:p>
    <w:p w14:paraId="631BD08C" w14:textId="77777777" w:rsidR="00B64DE3" w:rsidRDefault="00B64DE3" w:rsidP="00B64DE3">
      <w:pPr>
        <w:pStyle w:val="Heading3"/>
      </w:pPr>
      <w:r>
        <w:lastRenderedPageBreak/>
        <w:t>1AC – Plan</w:t>
      </w:r>
    </w:p>
    <w:p w14:paraId="3D1C83F2" w14:textId="77777777" w:rsidR="00B64DE3" w:rsidRPr="00E94657" w:rsidRDefault="00B64DE3" w:rsidP="00B64DE3">
      <w:pPr>
        <w:pStyle w:val="Heading4"/>
        <w:rPr>
          <w:rFonts w:asciiTheme="minorHAnsi" w:hAnsiTheme="minorHAnsi" w:cstheme="minorHAnsi"/>
        </w:rPr>
      </w:pPr>
      <w:r>
        <w:rPr>
          <w:rFonts w:asciiTheme="minorHAnsi" w:hAnsiTheme="minorHAnsi" w:cstheme="minorHAnsi"/>
        </w:rPr>
        <w:t>Thus the plan:</w:t>
      </w:r>
      <w:r w:rsidRPr="00E94657">
        <w:rPr>
          <w:rFonts w:asciiTheme="minorHAnsi" w:hAnsiTheme="minorHAnsi" w:cstheme="minorHAnsi"/>
        </w:rPr>
        <w:t xml:space="preserve"> The Member Nations of the WTO ought to reduce IPP for medicines</w:t>
      </w:r>
      <w:r>
        <w:rPr>
          <w:rFonts w:asciiTheme="minorHAnsi" w:hAnsiTheme="minorHAnsi" w:cstheme="minorHAnsi"/>
        </w:rPr>
        <w:t xml:space="preserve"> by replacing the current system with a Weak-Type Protection system that’s consistent with Libertarianism.</w:t>
      </w:r>
      <w:r w:rsidRPr="00E94657">
        <w:rPr>
          <w:rFonts w:asciiTheme="minorHAnsi" w:hAnsiTheme="minorHAnsi" w:cstheme="minorHAnsi"/>
        </w:rPr>
        <w:t xml:space="preserve"> Definitions in doc.</w:t>
      </w:r>
    </w:p>
    <w:p w14:paraId="09FEA2C6"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Hopper 13</w:t>
      </w:r>
      <w:r w:rsidRPr="00E94657">
        <w:rPr>
          <w:rFonts w:asciiTheme="minorHAnsi" w:hAnsiTheme="minorHAnsi" w:cstheme="minorHAnsi"/>
        </w:rPr>
        <w:t xml:space="preserve"> [Hopper, Zachary, Zachary Hopper is a professor in the Philosophy department at Georgia State University, "Thomas Pogge And The Two Types Of Libertarian." Thesis, Georgia State University, 2013. </w:t>
      </w:r>
      <w:hyperlink r:id="rId10" w:history="1">
        <w:r w:rsidRPr="00E94657">
          <w:rPr>
            <w:rStyle w:val="Hyperlink"/>
            <w:rFonts w:asciiTheme="minorHAnsi" w:hAnsiTheme="minorHAnsi" w:cstheme="minorHAnsi"/>
          </w:rPr>
          <w:t>https://scholarworks.gsu.edu/philosophy_theses/133]/</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08B740D4"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The tension between strong physical property rights and intellectual property rights is a legitimate concern for libertarians, and perhaps it is this tension that has caused many libertarians to abandon the pro-IP ship. However, this tension is not, in and of itself, enough to show that libertarianism is necessarily inconsistent with intellectual property rights. Contrary to what Pogge argues, the tension between a strong natural right to tangible property and intellectual property protection only shows one thing: that </w:t>
      </w:r>
      <w:r w:rsidRPr="00E94657">
        <w:rPr>
          <w:rFonts w:asciiTheme="minorHAnsi" w:hAnsiTheme="minorHAnsi" w:cstheme="minorHAnsi"/>
          <w:highlight w:val="cyan"/>
          <w:u w:val="single"/>
        </w:rPr>
        <w:t>i</w:t>
      </w:r>
      <w:r w:rsidRPr="00E94657">
        <w:rPr>
          <w:rFonts w:asciiTheme="minorHAnsi" w:hAnsiTheme="minorHAnsi" w:cstheme="minorHAnsi"/>
          <w:u w:val="single"/>
        </w:rPr>
        <w:t xml:space="preserve">ntellectual </w:t>
      </w:r>
      <w:r w:rsidRPr="00E94657">
        <w:rPr>
          <w:rFonts w:asciiTheme="minorHAnsi" w:hAnsiTheme="minorHAnsi" w:cstheme="minorHAnsi"/>
          <w:highlight w:val="cyan"/>
          <w:u w:val="single"/>
        </w:rPr>
        <w:t>p</w:t>
      </w:r>
      <w:r w:rsidRPr="00E94657">
        <w:rPr>
          <w:rFonts w:asciiTheme="minorHAnsi" w:hAnsiTheme="minorHAnsi" w:cstheme="minorHAnsi"/>
          <w:u w:val="single"/>
        </w:rPr>
        <w:t>roperty right</w:t>
      </w:r>
      <w:r w:rsidRPr="00E94657">
        <w:rPr>
          <w:rFonts w:asciiTheme="minorHAnsi" w:hAnsiTheme="minorHAnsi" w:cstheme="minorHAnsi"/>
          <w:highlight w:val="cyan"/>
          <w:u w:val="single"/>
        </w:rPr>
        <w:t>s</w:t>
      </w:r>
      <w:r w:rsidRPr="00E94657">
        <w:rPr>
          <w:rFonts w:asciiTheme="minorHAnsi" w:hAnsiTheme="minorHAnsi" w:cstheme="minorHAnsi"/>
          <w:u w:val="single"/>
        </w:rPr>
        <w:t xml:space="preserve">, in any form </w:t>
      </w:r>
      <w:r w:rsidRPr="00E94657">
        <w:rPr>
          <w:rFonts w:asciiTheme="minorHAnsi" w:hAnsiTheme="minorHAnsi" w:cstheme="minorHAnsi"/>
          <w:highlight w:val="cyan"/>
          <w:u w:val="single"/>
        </w:rPr>
        <w:t>that allow</w:t>
      </w:r>
      <w:r w:rsidRPr="00E94657">
        <w:rPr>
          <w:rFonts w:asciiTheme="minorHAnsi" w:hAnsiTheme="minorHAnsi" w:cstheme="minorHAnsi"/>
          <w:u w:val="single"/>
        </w:rPr>
        <w:t xml:space="preserve">s innovators </w:t>
      </w:r>
      <w:r w:rsidRPr="00E94657">
        <w:rPr>
          <w:rFonts w:asciiTheme="minorHAnsi" w:hAnsiTheme="minorHAnsi" w:cstheme="minorHAnsi"/>
          <w:highlight w:val="cyan"/>
          <w:u w:val="single"/>
        </w:rPr>
        <w:t>control over</w:t>
      </w:r>
      <w:r w:rsidRPr="00E94657">
        <w:rPr>
          <w:rFonts w:asciiTheme="minorHAnsi" w:hAnsiTheme="minorHAnsi" w:cstheme="minorHAnsi"/>
          <w:u w:val="single"/>
        </w:rPr>
        <w:t xml:space="preserve"> all </w:t>
      </w:r>
      <w:r w:rsidRPr="00E94657">
        <w:rPr>
          <w:rFonts w:asciiTheme="minorHAnsi" w:hAnsiTheme="minorHAnsi" w:cstheme="minorHAnsi"/>
          <w:highlight w:val="cyan"/>
          <w:u w:val="single"/>
        </w:rPr>
        <w:t xml:space="preserve">physical tokens of </w:t>
      </w:r>
      <w:r w:rsidRPr="00E94657">
        <w:rPr>
          <w:rFonts w:asciiTheme="minorHAnsi" w:hAnsiTheme="minorHAnsi" w:cstheme="minorHAnsi"/>
          <w:u w:val="single"/>
        </w:rPr>
        <w:t xml:space="preserve">their </w:t>
      </w:r>
      <w:r w:rsidRPr="00E94657">
        <w:rPr>
          <w:rFonts w:asciiTheme="minorHAnsi" w:hAnsiTheme="minorHAnsi" w:cstheme="minorHAnsi"/>
          <w:highlight w:val="cyan"/>
          <w:u w:val="single"/>
        </w:rPr>
        <w:t>innovation</w:t>
      </w:r>
      <w:r w:rsidRPr="00E94657">
        <w:rPr>
          <w:rFonts w:asciiTheme="minorHAnsi" w:hAnsiTheme="minorHAnsi" w:cstheme="minorHAnsi"/>
          <w:u w:val="single"/>
        </w:rPr>
        <w:t xml:space="preserve"> type, </w:t>
      </w:r>
      <w:r w:rsidRPr="00E94657">
        <w:rPr>
          <w:rFonts w:asciiTheme="minorHAnsi" w:hAnsiTheme="minorHAnsi" w:cstheme="minorHAnsi"/>
          <w:highlight w:val="cyan"/>
          <w:u w:val="single"/>
        </w:rPr>
        <w:t>are inconsistent with libertarianism</w:t>
      </w:r>
      <w:r w:rsidRPr="00E94657">
        <w:rPr>
          <w:rFonts w:asciiTheme="minorHAnsi" w:hAnsiTheme="minorHAnsi" w:cstheme="minorHAnsi"/>
          <w:sz w:val="16"/>
        </w:rPr>
        <w:t xml:space="preserve">. And this view, as noted above, is only a problem for the status quo libertarian. </w:t>
      </w:r>
      <w:r w:rsidRPr="00E94657">
        <w:rPr>
          <w:rFonts w:asciiTheme="minorHAnsi" w:hAnsiTheme="minorHAnsi" w:cstheme="minorHAnsi"/>
          <w:u w:val="single"/>
        </w:rPr>
        <w:t>The</w:t>
      </w:r>
      <w:r w:rsidRPr="00E94657">
        <w:rPr>
          <w:rFonts w:asciiTheme="minorHAnsi" w:hAnsiTheme="minorHAnsi" w:cstheme="minorHAnsi"/>
          <w:sz w:val="16"/>
        </w:rPr>
        <w:t xml:space="preserve"> revisionist </w:t>
      </w:r>
      <w:r w:rsidRPr="00E94657">
        <w:rPr>
          <w:rFonts w:asciiTheme="minorHAnsi" w:hAnsiTheme="minorHAnsi" w:cstheme="minorHAnsi"/>
          <w:u w:val="single"/>
        </w:rPr>
        <w:t>libertarian</w:t>
      </w:r>
      <w:r w:rsidRPr="00E94657">
        <w:rPr>
          <w:rFonts w:asciiTheme="minorHAnsi" w:hAnsiTheme="minorHAnsi" w:cstheme="minorHAnsi"/>
          <w:sz w:val="16"/>
        </w:rPr>
        <w:t xml:space="preserve">, on the other hand, </w:t>
      </w:r>
      <w:r w:rsidRPr="00E94657">
        <w:rPr>
          <w:rFonts w:asciiTheme="minorHAnsi" w:hAnsiTheme="minorHAnsi" w:cstheme="minorHAnsi"/>
          <w:u w:val="single"/>
        </w:rPr>
        <w:t xml:space="preserve">proposes </w:t>
      </w:r>
      <w:r w:rsidRPr="00E94657">
        <w:rPr>
          <w:rFonts w:asciiTheme="minorHAnsi" w:hAnsiTheme="minorHAnsi" w:cstheme="minorHAnsi"/>
          <w:highlight w:val="cyan"/>
          <w:u w:val="single"/>
        </w:rPr>
        <w:t>an alternative system</w:t>
      </w:r>
      <w:r w:rsidRPr="00E94657">
        <w:rPr>
          <w:rFonts w:asciiTheme="minorHAnsi" w:hAnsiTheme="minorHAnsi" w:cstheme="minorHAnsi"/>
          <w:u w:val="single"/>
        </w:rPr>
        <w:t xml:space="preserve"> of IPP that is </w:t>
      </w:r>
      <w:r w:rsidRPr="00E94657">
        <w:rPr>
          <w:rFonts w:asciiTheme="minorHAnsi" w:hAnsiTheme="minorHAnsi" w:cstheme="minorHAnsi"/>
          <w:highlight w:val="cyan"/>
          <w:u w:val="single"/>
        </w:rPr>
        <w:t>consistent with</w:t>
      </w:r>
      <w:r w:rsidRPr="00E94657">
        <w:rPr>
          <w:rFonts w:asciiTheme="minorHAnsi" w:hAnsiTheme="minorHAnsi" w:cstheme="minorHAnsi"/>
          <w:u w:val="single"/>
        </w:rPr>
        <w:t xml:space="preserve"> the libertarian values of </w:t>
      </w:r>
      <w:r w:rsidRPr="00E94657">
        <w:rPr>
          <w:rFonts w:asciiTheme="minorHAnsi" w:hAnsiTheme="minorHAnsi" w:cstheme="minorHAnsi"/>
          <w:highlight w:val="cyan"/>
          <w:u w:val="single"/>
        </w:rPr>
        <w:t>freedom</w:t>
      </w:r>
      <w:r w:rsidRPr="00E94657">
        <w:rPr>
          <w:rFonts w:asciiTheme="minorHAnsi" w:hAnsiTheme="minorHAnsi" w:cstheme="minorHAnsi"/>
          <w:u w:val="single"/>
        </w:rPr>
        <w:t xml:space="preserve"> and rights to tangible property</w:t>
      </w:r>
      <w:r w:rsidRPr="00E94657">
        <w:rPr>
          <w:rFonts w:asciiTheme="minorHAnsi" w:hAnsiTheme="minorHAnsi" w:cstheme="minorHAnsi"/>
          <w:sz w:val="16"/>
        </w:rPr>
        <w:t xml:space="preserve">. Jonathan </w:t>
      </w:r>
      <w:proofErr w:type="spellStart"/>
      <w:r w:rsidRPr="00E94657">
        <w:rPr>
          <w:rFonts w:asciiTheme="minorHAnsi" w:hAnsiTheme="minorHAnsi" w:cstheme="minorHAnsi"/>
          <w:sz w:val="16"/>
        </w:rPr>
        <w:t>Trerise</w:t>
      </w:r>
      <w:proofErr w:type="spellEnd"/>
      <w:r w:rsidRPr="00E94657">
        <w:rPr>
          <w:rFonts w:asciiTheme="minorHAnsi" w:hAnsiTheme="minorHAnsi" w:cstheme="minorHAnsi"/>
          <w:sz w:val="16"/>
        </w:rPr>
        <w:t xml:space="preserve"> argues in favor of </w:t>
      </w:r>
      <w:r w:rsidRPr="00E94657">
        <w:rPr>
          <w:rFonts w:asciiTheme="minorHAnsi" w:hAnsiTheme="minorHAnsi" w:cstheme="minorHAnsi"/>
          <w:u w:val="single"/>
        </w:rPr>
        <w:t xml:space="preserve">a system of IPP </w:t>
      </w:r>
      <w:r w:rsidRPr="00E94657">
        <w:rPr>
          <w:rFonts w:asciiTheme="minorHAnsi" w:hAnsiTheme="minorHAnsi" w:cstheme="minorHAnsi"/>
          <w:highlight w:val="cyan"/>
          <w:u w:val="single"/>
        </w:rPr>
        <w:t>called Weak-Type Protection</w:t>
      </w:r>
      <w:r w:rsidRPr="00E94657">
        <w:rPr>
          <w:rFonts w:asciiTheme="minorHAnsi" w:hAnsiTheme="minorHAnsi" w:cstheme="minorHAnsi"/>
          <w:u w:val="single"/>
        </w:rPr>
        <w:t xml:space="preserve"> (WTP)</w:t>
      </w:r>
      <w:r w:rsidRPr="00E94657">
        <w:rPr>
          <w:rFonts w:asciiTheme="minorHAnsi" w:hAnsiTheme="minorHAnsi" w:cstheme="minorHAnsi"/>
          <w:sz w:val="16"/>
        </w:rPr>
        <w:t>. He explains WTP as “</w:t>
      </w:r>
      <w:r w:rsidRPr="00E94657">
        <w:rPr>
          <w:rFonts w:asciiTheme="minorHAnsi" w:hAnsiTheme="minorHAnsi" w:cstheme="minorHAnsi"/>
          <w:u w:val="single"/>
        </w:rPr>
        <w:t xml:space="preserve">the view that one </w:t>
      </w:r>
      <w:r w:rsidRPr="00E94657">
        <w:rPr>
          <w:rFonts w:asciiTheme="minorHAnsi" w:hAnsiTheme="minorHAnsi" w:cstheme="minorHAnsi"/>
          <w:highlight w:val="cyan"/>
          <w:u w:val="single"/>
        </w:rPr>
        <w:t>has ownership over</w:t>
      </w:r>
      <w:r w:rsidRPr="00E94657">
        <w:rPr>
          <w:rFonts w:asciiTheme="minorHAnsi" w:hAnsiTheme="minorHAnsi" w:cstheme="minorHAnsi"/>
          <w:u w:val="single"/>
        </w:rPr>
        <w:t xml:space="preserve"> one’s </w:t>
      </w:r>
      <w:r w:rsidRPr="00E94657">
        <w:rPr>
          <w:rFonts w:asciiTheme="minorHAnsi" w:hAnsiTheme="minorHAnsi" w:cstheme="minorHAnsi"/>
          <w:highlight w:val="cyan"/>
          <w:u w:val="single"/>
        </w:rPr>
        <w:t>original</w:t>
      </w:r>
      <w:r w:rsidRPr="00E94657">
        <w:rPr>
          <w:rFonts w:asciiTheme="minorHAnsi" w:hAnsiTheme="minorHAnsi" w:cstheme="minorHAnsi"/>
          <w:u w:val="single"/>
        </w:rPr>
        <w:t xml:space="preserve"> token(</w:t>
      </w:r>
      <w:r w:rsidRPr="00E94657">
        <w:rPr>
          <w:rFonts w:asciiTheme="minorHAnsi" w:hAnsiTheme="minorHAnsi" w:cstheme="minorHAnsi"/>
          <w:highlight w:val="cyan"/>
          <w:u w:val="single"/>
        </w:rPr>
        <w:t>s), as well as</w:t>
      </w:r>
      <w:r w:rsidRPr="00E94657">
        <w:rPr>
          <w:rFonts w:asciiTheme="minorHAnsi" w:hAnsiTheme="minorHAnsi" w:cstheme="minorHAnsi"/>
          <w:u w:val="single"/>
        </w:rPr>
        <w:t xml:space="preserve"> a claim right on the </w:t>
      </w:r>
      <w:r w:rsidRPr="00E94657">
        <w:rPr>
          <w:rFonts w:asciiTheme="minorHAnsi" w:hAnsiTheme="minorHAnsi" w:cstheme="minorHAnsi"/>
          <w:highlight w:val="cyan"/>
          <w:u w:val="single"/>
        </w:rPr>
        <w:t>rivalrous uses of copies</w:t>
      </w:r>
      <w:r w:rsidRPr="00E94657">
        <w:rPr>
          <w:rFonts w:asciiTheme="minorHAnsi" w:hAnsiTheme="minorHAnsi" w:cstheme="minorHAnsi"/>
          <w:sz w:val="16"/>
        </w:rPr>
        <w:t xml:space="preserve"> of one’s original token(s)” (IPTJ 124). </w:t>
      </w:r>
      <w:proofErr w:type="spellStart"/>
      <w:r w:rsidRPr="00E94657">
        <w:rPr>
          <w:rFonts w:asciiTheme="minorHAnsi" w:hAnsiTheme="minorHAnsi" w:cstheme="minorHAnsi"/>
          <w:sz w:val="16"/>
        </w:rPr>
        <w:t>Trerise</w:t>
      </w:r>
      <w:proofErr w:type="spellEnd"/>
      <w:r w:rsidRPr="00E94657">
        <w:rPr>
          <w:rFonts w:asciiTheme="minorHAnsi" w:hAnsiTheme="minorHAnsi" w:cstheme="minorHAnsi"/>
          <w:sz w:val="16"/>
        </w:rPr>
        <w:t xml:space="preserve"> maintains </w:t>
      </w:r>
      <w:r w:rsidRPr="00E94657">
        <w:rPr>
          <w:rFonts w:asciiTheme="minorHAnsi" w:hAnsiTheme="minorHAnsi" w:cstheme="minorHAnsi"/>
          <w:highlight w:val="cyan"/>
          <w:u w:val="single"/>
        </w:rPr>
        <w:t>that</w:t>
      </w:r>
      <w:r w:rsidRPr="00E94657">
        <w:rPr>
          <w:rFonts w:asciiTheme="minorHAnsi" w:hAnsiTheme="minorHAnsi" w:cstheme="minorHAnsi"/>
          <w:sz w:val="16"/>
        </w:rPr>
        <w:t xml:space="preserve"> </w:t>
      </w:r>
      <w:r w:rsidRPr="00E94657">
        <w:rPr>
          <w:rFonts w:asciiTheme="minorHAnsi" w:hAnsiTheme="minorHAnsi" w:cstheme="minorHAnsi"/>
          <w:u w:val="single"/>
        </w:rPr>
        <w:t xml:space="preserve">a WTP system of intellectual property protection </w:t>
      </w:r>
      <w:r w:rsidRPr="00E94657">
        <w:rPr>
          <w:rFonts w:asciiTheme="minorHAnsi" w:hAnsiTheme="minorHAnsi" w:cstheme="minorHAnsi"/>
          <w:highlight w:val="cyan"/>
          <w:u w:val="single"/>
        </w:rPr>
        <w:t>is preferable to</w:t>
      </w:r>
      <w:r w:rsidRPr="00E94657">
        <w:rPr>
          <w:rFonts w:asciiTheme="minorHAnsi" w:hAnsiTheme="minorHAnsi" w:cstheme="minorHAnsi"/>
          <w:u w:val="single"/>
        </w:rPr>
        <w:t xml:space="preserve"> Strong-Type Protection systems, like </w:t>
      </w:r>
      <w:r w:rsidRPr="00E94657">
        <w:rPr>
          <w:rFonts w:asciiTheme="minorHAnsi" w:hAnsiTheme="minorHAnsi" w:cstheme="minorHAnsi"/>
          <w:highlight w:val="cyan"/>
          <w:u w:val="single"/>
        </w:rPr>
        <w:t>the current pharmaceutical patent regime</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which</w:t>
      </w:r>
      <w:r w:rsidRPr="00E94657">
        <w:rPr>
          <w:rFonts w:asciiTheme="minorHAnsi" w:hAnsiTheme="minorHAnsi" w:cstheme="minorHAnsi"/>
          <w:sz w:val="16"/>
        </w:rPr>
        <w:t xml:space="preserve"> he believes </w:t>
      </w:r>
      <w:r w:rsidRPr="00E94657">
        <w:rPr>
          <w:rFonts w:asciiTheme="minorHAnsi" w:hAnsiTheme="minorHAnsi" w:cstheme="minorHAnsi"/>
          <w:u w:val="single"/>
        </w:rPr>
        <w:t xml:space="preserve">are unjustified because of their </w:t>
      </w:r>
      <w:r w:rsidRPr="00E94657">
        <w:rPr>
          <w:rFonts w:asciiTheme="minorHAnsi" w:hAnsiTheme="minorHAnsi" w:cstheme="minorHAnsi"/>
          <w:highlight w:val="cyan"/>
          <w:u w:val="single"/>
        </w:rPr>
        <w:t>infringe</w:t>
      </w:r>
      <w:r w:rsidRPr="00E94657">
        <w:rPr>
          <w:rFonts w:asciiTheme="minorHAnsi" w:hAnsiTheme="minorHAnsi" w:cstheme="minorHAnsi"/>
          <w:u w:val="single"/>
        </w:rPr>
        <w:t xml:space="preserve">ments </w:t>
      </w:r>
      <w:r w:rsidRPr="00E94657">
        <w:rPr>
          <w:rFonts w:asciiTheme="minorHAnsi" w:hAnsiTheme="minorHAnsi" w:cstheme="minorHAnsi"/>
          <w:highlight w:val="cyan"/>
          <w:u w:val="single"/>
        </w:rPr>
        <w:t>on individual liberty</w:t>
      </w:r>
      <w:r w:rsidRPr="00E94657">
        <w:rPr>
          <w:rFonts w:asciiTheme="minorHAnsi" w:hAnsiTheme="minorHAnsi" w:cstheme="minorHAnsi"/>
          <w:sz w:val="16"/>
        </w:rPr>
        <w:t xml:space="preserve">. A </w:t>
      </w:r>
      <w:r w:rsidRPr="00E94657">
        <w:rPr>
          <w:rFonts w:asciiTheme="minorHAnsi" w:hAnsiTheme="minorHAnsi" w:cstheme="minorHAnsi"/>
          <w:u w:val="single"/>
        </w:rPr>
        <w:t>rivalrous use</w:t>
      </w:r>
      <w:r w:rsidRPr="00E94657">
        <w:rPr>
          <w:rFonts w:asciiTheme="minorHAnsi" w:hAnsiTheme="minorHAnsi" w:cstheme="minorHAnsi"/>
          <w:sz w:val="16"/>
        </w:rPr>
        <w:t xml:space="preserve"> of an object </w:t>
      </w:r>
      <w:r w:rsidRPr="00E94657">
        <w:rPr>
          <w:rFonts w:asciiTheme="minorHAnsi" w:hAnsiTheme="minorHAnsi" w:cstheme="minorHAnsi"/>
          <w:u w:val="single"/>
        </w:rPr>
        <w:t>occurs when someone uses the object such that the availability or value of the object to another person is reduced</w:t>
      </w:r>
      <w:r w:rsidRPr="00E94657">
        <w:rPr>
          <w:rFonts w:asciiTheme="minorHAnsi" w:hAnsiTheme="minorHAnsi" w:cstheme="minorHAnsi"/>
          <w:sz w:val="16"/>
        </w:rPr>
        <w:t xml:space="preserve">. For instance, my use of an acre of land is rivalrous because it prevents others from using that land. However, my use of the wind to fly a kite is non-rivalrous, since others may use the same resource for their own purposes. </w:t>
      </w:r>
      <w:r w:rsidRPr="00E94657">
        <w:rPr>
          <w:rFonts w:asciiTheme="minorHAnsi" w:hAnsiTheme="minorHAnsi" w:cstheme="minorHAnsi"/>
          <w:u w:val="single"/>
        </w:rPr>
        <w:t>The advantage of WTP is twofold: WTP allows one to own ideas in that others are not free to copy and profit from those copies</w:t>
      </w:r>
      <w:r w:rsidRPr="00E94657">
        <w:rPr>
          <w:rFonts w:asciiTheme="minorHAnsi" w:hAnsiTheme="minorHAnsi" w:cstheme="minorHAnsi"/>
          <w:sz w:val="16"/>
        </w:rPr>
        <w:t xml:space="preserve">, thereby impacting your ability to make a profit. </w:t>
      </w:r>
      <w:r w:rsidRPr="00E94657">
        <w:rPr>
          <w:rFonts w:asciiTheme="minorHAnsi" w:hAnsiTheme="minorHAnsi" w:cstheme="minorHAnsi"/>
          <w:u w:val="single"/>
        </w:rPr>
        <w:t>WTP also does not, in contrast to STP, restrict one’s ability to make independent and yet qualitatively identical items</w:t>
      </w:r>
      <w:r w:rsidRPr="00E94657">
        <w:rPr>
          <w:rFonts w:asciiTheme="minorHAnsi" w:hAnsiTheme="minorHAnsi" w:cstheme="minorHAnsi"/>
          <w:sz w:val="16"/>
        </w:rPr>
        <w:t xml:space="preserve">; that is, </w:t>
      </w:r>
      <w:r w:rsidRPr="00E94657">
        <w:rPr>
          <w:rFonts w:asciiTheme="minorHAnsi" w:hAnsiTheme="minorHAnsi" w:cstheme="minorHAnsi"/>
          <w:u w:val="single"/>
        </w:rPr>
        <w:t>WTP regards the</w:t>
      </w:r>
      <w:r w:rsidRPr="00E94657">
        <w:rPr>
          <w:rFonts w:asciiTheme="minorHAnsi" w:hAnsiTheme="minorHAnsi" w:cstheme="minorHAnsi"/>
          <w:sz w:val="16"/>
        </w:rPr>
        <w:t xml:space="preserve"> causal </w:t>
      </w:r>
      <w:r w:rsidRPr="00E94657">
        <w:rPr>
          <w:rFonts w:asciiTheme="minorHAnsi" w:hAnsiTheme="minorHAnsi" w:cstheme="minorHAnsi"/>
          <w:u w:val="single"/>
        </w:rPr>
        <w:t>history of</w:t>
      </w:r>
      <w:r w:rsidRPr="00E94657">
        <w:rPr>
          <w:rFonts w:asciiTheme="minorHAnsi" w:hAnsiTheme="minorHAnsi" w:cstheme="minorHAnsi"/>
          <w:sz w:val="16"/>
        </w:rPr>
        <w:t xml:space="preserve"> putative </w:t>
      </w:r>
      <w:r w:rsidRPr="00E94657">
        <w:rPr>
          <w:rFonts w:asciiTheme="minorHAnsi" w:hAnsiTheme="minorHAnsi" w:cstheme="minorHAnsi"/>
          <w:u w:val="single"/>
        </w:rPr>
        <w:t xml:space="preserve">copies as relevant to determining their status as </w:t>
      </w:r>
      <w:proofErr w:type="spellStart"/>
      <w:r w:rsidRPr="00E94657">
        <w:rPr>
          <w:rFonts w:asciiTheme="minorHAnsi" w:hAnsiTheme="minorHAnsi" w:cstheme="minorHAnsi"/>
          <w:u w:val="single"/>
        </w:rPr>
        <w:t>ownables</w:t>
      </w:r>
      <w:proofErr w:type="spellEnd"/>
      <w:r w:rsidRPr="00E94657">
        <w:rPr>
          <w:rFonts w:asciiTheme="minorHAnsi" w:hAnsiTheme="minorHAnsi" w:cstheme="minorHAnsi"/>
          <w:sz w:val="16"/>
        </w:rPr>
        <w:t>. (IPTJ 124)</w:t>
      </w:r>
    </w:p>
    <w:p w14:paraId="793EAFA6"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 xml:space="preserve">In the case of pharmaceuticals, a </w:t>
      </w:r>
      <w:r w:rsidRPr="00E94657">
        <w:rPr>
          <w:rFonts w:asciiTheme="minorHAnsi" w:hAnsiTheme="minorHAnsi" w:cstheme="minorHAnsi"/>
          <w:highlight w:val="cyan"/>
          <w:u w:val="single"/>
        </w:rPr>
        <w:t>WTP</w:t>
      </w:r>
      <w:r w:rsidRPr="00E94657">
        <w:rPr>
          <w:rFonts w:asciiTheme="minorHAnsi" w:hAnsiTheme="minorHAnsi" w:cstheme="minorHAnsi"/>
          <w:u w:val="single"/>
        </w:rPr>
        <w:t xml:space="preserve"> system of intellectual property protection </w:t>
      </w:r>
      <w:r w:rsidRPr="00E94657">
        <w:rPr>
          <w:rFonts w:asciiTheme="minorHAnsi" w:hAnsiTheme="minorHAnsi" w:cstheme="minorHAnsi"/>
          <w:highlight w:val="cyan"/>
          <w:u w:val="single"/>
        </w:rPr>
        <w:t>allows pharmaceutical innovators to profit</w:t>
      </w:r>
      <w:r w:rsidRPr="00E94657">
        <w:rPr>
          <w:rFonts w:asciiTheme="minorHAnsi" w:hAnsiTheme="minorHAnsi" w:cstheme="minorHAnsi"/>
          <w:u w:val="single"/>
        </w:rPr>
        <w:t xml:space="preserve"> from their innovations</w:t>
      </w:r>
      <w:r w:rsidRPr="00E94657">
        <w:rPr>
          <w:rFonts w:asciiTheme="minorHAnsi" w:hAnsiTheme="minorHAnsi" w:cstheme="minorHAnsi"/>
          <w:sz w:val="16"/>
        </w:rPr>
        <w:t xml:space="preserve">, as they retain weak-type rights over their innovations. </w:t>
      </w:r>
      <w:r w:rsidRPr="00E94657">
        <w:rPr>
          <w:rFonts w:asciiTheme="minorHAnsi" w:hAnsiTheme="minorHAnsi" w:cstheme="minorHAnsi"/>
          <w:highlight w:val="cyan"/>
          <w:u w:val="single"/>
        </w:rPr>
        <w:t>However</w:t>
      </w:r>
      <w:r w:rsidRPr="00E94657">
        <w:rPr>
          <w:rFonts w:asciiTheme="minorHAnsi" w:hAnsiTheme="minorHAnsi" w:cstheme="minorHAnsi"/>
          <w:u w:val="single"/>
        </w:rPr>
        <w:t xml:space="preserve">, a WTP system </w:t>
      </w:r>
      <w:r w:rsidRPr="00E94657">
        <w:rPr>
          <w:rFonts w:asciiTheme="minorHAnsi" w:hAnsiTheme="minorHAnsi" w:cstheme="minorHAnsi"/>
          <w:highlight w:val="cyan"/>
          <w:u w:val="single"/>
        </w:rPr>
        <w:t>does not</w:t>
      </w:r>
      <w:r w:rsidRPr="00E94657">
        <w:rPr>
          <w:rFonts w:asciiTheme="minorHAnsi" w:hAnsiTheme="minorHAnsi" w:cstheme="minorHAnsi"/>
          <w:u w:val="single"/>
        </w:rPr>
        <w:t xml:space="preserve"> absolutely </w:t>
      </w:r>
      <w:r w:rsidRPr="00E94657">
        <w:rPr>
          <w:rFonts w:asciiTheme="minorHAnsi" w:hAnsiTheme="minorHAnsi" w:cstheme="minorHAnsi"/>
          <w:highlight w:val="cyan"/>
          <w:u w:val="single"/>
        </w:rPr>
        <w:t>prohibit others from making</w:t>
      </w:r>
      <w:r w:rsidRPr="00E94657">
        <w:rPr>
          <w:rFonts w:asciiTheme="minorHAnsi" w:hAnsiTheme="minorHAnsi" w:cstheme="minorHAnsi"/>
          <w:u w:val="single"/>
        </w:rPr>
        <w:t xml:space="preserve"> and using </w:t>
      </w:r>
      <w:r w:rsidRPr="00E94657">
        <w:rPr>
          <w:rFonts w:asciiTheme="minorHAnsi" w:hAnsiTheme="minorHAnsi" w:cstheme="minorHAnsi"/>
          <w:highlight w:val="cyan"/>
          <w:u w:val="single"/>
        </w:rPr>
        <w:t>copies</w:t>
      </w:r>
      <w:r w:rsidRPr="00E94657">
        <w:rPr>
          <w:rFonts w:asciiTheme="minorHAnsi" w:hAnsiTheme="minorHAnsi" w:cstheme="minorHAnsi"/>
          <w:u w:val="single"/>
        </w:rPr>
        <w:t xml:space="preserve"> of the innovation</w:t>
      </w:r>
      <w:r w:rsidRPr="00E94657">
        <w:rPr>
          <w:rFonts w:asciiTheme="minorHAnsi" w:hAnsiTheme="minorHAnsi" w:cstheme="minorHAnsi"/>
          <w:sz w:val="16"/>
        </w:rPr>
        <w:t xml:space="preserve">. Innovators who independently arrive at the same innovation have no claim against one another under a WTP system. </w:t>
      </w:r>
      <w:r w:rsidRPr="00E94657">
        <w:rPr>
          <w:rFonts w:asciiTheme="minorHAnsi" w:hAnsiTheme="minorHAnsi" w:cstheme="minorHAnsi"/>
          <w:u w:val="single"/>
        </w:rPr>
        <w:t>A WTP system of intellectual property is</w:t>
      </w:r>
      <w:r w:rsidRPr="00E94657">
        <w:rPr>
          <w:rFonts w:asciiTheme="minorHAnsi" w:hAnsiTheme="minorHAnsi" w:cstheme="minorHAnsi"/>
          <w:sz w:val="16"/>
        </w:rPr>
        <w:t xml:space="preserve">, I maintain, </w:t>
      </w:r>
      <w:r w:rsidRPr="00E94657">
        <w:rPr>
          <w:rFonts w:asciiTheme="minorHAnsi" w:hAnsiTheme="minorHAnsi" w:cstheme="minorHAnsi"/>
          <w:u w:val="single"/>
        </w:rPr>
        <w:t>an example of a system of IPP that can be endorsed by the</w:t>
      </w:r>
      <w:r w:rsidRPr="00E94657">
        <w:rPr>
          <w:rFonts w:asciiTheme="minorHAnsi" w:hAnsiTheme="minorHAnsi" w:cstheme="minorHAnsi"/>
          <w:sz w:val="16"/>
        </w:rPr>
        <w:t xml:space="preserve"> revisionist </w:t>
      </w:r>
      <w:r w:rsidRPr="00E94657">
        <w:rPr>
          <w:rFonts w:asciiTheme="minorHAnsi" w:hAnsiTheme="minorHAnsi" w:cstheme="minorHAnsi"/>
          <w:u w:val="single"/>
        </w:rPr>
        <w:t>libertarian</w:t>
      </w:r>
      <w:r w:rsidRPr="00E94657">
        <w:rPr>
          <w:rFonts w:asciiTheme="minorHAnsi" w:hAnsiTheme="minorHAnsi" w:cstheme="minorHAnsi"/>
          <w:sz w:val="16"/>
        </w:rPr>
        <w:t xml:space="preserve">. </w:t>
      </w:r>
      <w:r w:rsidRPr="00E94657">
        <w:rPr>
          <w:rFonts w:asciiTheme="minorHAnsi" w:hAnsiTheme="minorHAnsi" w:cstheme="minorHAnsi"/>
          <w:u w:val="single"/>
        </w:rPr>
        <w:t>Under a WTP system, if I were to invent a vaccine</w:t>
      </w:r>
      <w:r w:rsidRPr="00E94657">
        <w:rPr>
          <w:rFonts w:asciiTheme="minorHAnsi" w:hAnsiTheme="minorHAnsi" w:cstheme="minorHAnsi"/>
          <w:sz w:val="16"/>
        </w:rPr>
        <w:t xml:space="preserve"> for Chagas disease, I </w:t>
      </w:r>
      <w:r w:rsidRPr="00E94657">
        <w:rPr>
          <w:rFonts w:asciiTheme="minorHAnsi" w:hAnsiTheme="minorHAnsi" w:cstheme="minorHAnsi"/>
          <w:u w:val="single"/>
        </w:rPr>
        <w:t>would have intellectual property rights to this vaccine type</w:t>
      </w:r>
      <w:r w:rsidRPr="00E94657">
        <w:rPr>
          <w:rFonts w:asciiTheme="minorHAnsi" w:hAnsiTheme="minorHAnsi" w:cstheme="minorHAnsi"/>
          <w:sz w:val="16"/>
        </w:rPr>
        <w:t xml:space="preserve">, as well as physical property rights to each vaccine token I produced. </w:t>
      </w:r>
      <w:r w:rsidRPr="00E94657">
        <w:rPr>
          <w:rFonts w:asciiTheme="minorHAnsi" w:hAnsiTheme="minorHAnsi" w:cstheme="minorHAnsi"/>
          <w:u w:val="single"/>
        </w:rPr>
        <w:t>However, I would be unable to prevent others from producing, owning, and using their own vaccine</w:t>
      </w:r>
      <w:r w:rsidRPr="00E94657">
        <w:rPr>
          <w:rFonts w:asciiTheme="minorHAnsi" w:hAnsiTheme="minorHAnsi" w:cstheme="minorHAnsi"/>
          <w:sz w:val="16"/>
        </w:rPr>
        <w:t xml:space="preserve"> tokens for Chagas disease, </w:t>
      </w:r>
      <w:r w:rsidRPr="00E94657">
        <w:rPr>
          <w:rFonts w:asciiTheme="minorHAnsi" w:hAnsiTheme="minorHAnsi" w:cstheme="minorHAnsi"/>
          <w:u w:val="single"/>
        </w:rPr>
        <w:t>even if they directly copied my vaccine</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The only restriction I could place</w:t>
      </w:r>
      <w:r w:rsidRPr="00E94657">
        <w:rPr>
          <w:rFonts w:asciiTheme="minorHAnsi" w:hAnsiTheme="minorHAnsi" w:cstheme="minorHAnsi"/>
          <w:u w:val="single"/>
        </w:rPr>
        <w:t xml:space="preserve"> on others </w:t>
      </w:r>
      <w:r w:rsidRPr="00E94657">
        <w:rPr>
          <w:rFonts w:asciiTheme="minorHAnsi" w:hAnsiTheme="minorHAnsi" w:cstheme="minorHAnsi"/>
          <w:highlight w:val="cyan"/>
          <w:u w:val="single"/>
        </w:rPr>
        <w:t>would be to prohibit rivalrous uses</w:t>
      </w:r>
      <w:r w:rsidRPr="00E94657">
        <w:rPr>
          <w:rFonts w:asciiTheme="minorHAnsi" w:hAnsiTheme="minorHAnsi" w:cstheme="minorHAnsi"/>
          <w:u w:val="single"/>
        </w:rPr>
        <w:t xml:space="preserve"> of their tokens of my</w:t>
      </w:r>
      <w:r w:rsidRPr="00E94657">
        <w:rPr>
          <w:rFonts w:asciiTheme="minorHAnsi" w:hAnsiTheme="minorHAnsi" w:cstheme="minorHAnsi"/>
          <w:sz w:val="16"/>
        </w:rPr>
        <w:t xml:space="preserve"> Chagas disease </w:t>
      </w:r>
      <w:r w:rsidRPr="00E94657">
        <w:rPr>
          <w:rFonts w:asciiTheme="minorHAnsi" w:hAnsiTheme="minorHAnsi" w:cstheme="minorHAnsi"/>
          <w:u w:val="single"/>
        </w:rPr>
        <w:t>vaccine</w:t>
      </w:r>
      <w:r w:rsidRPr="00E94657">
        <w:rPr>
          <w:rFonts w:asciiTheme="minorHAnsi" w:hAnsiTheme="minorHAnsi" w:cstheme="minorHAnsi"/>
          <w:sz w:val="16"/>
        </w:rPr>
        <w:t xml:space="preserve">. Primarily, this </w:t>
      </w:r>
      <w:r w:rsidRPr="00E94657">
        <w:rPr>
          <w:rFonts w:asciiTheme="minorHAnsi" w:hAnsiTheme="minorHAnsi" w:cstheme="minorHAnsi"/>
          <w:u w:val="single"/>
        </w:rPr>
        <w:t>restriction would prohibit others from directly copying</w:t>
      </w:r>
      <w:r w:rsidRPr="00E94657">
        <w:rPr>
          <w:rFonts w:asciiTheme="minorHAnsi" w:hAnsiTheme="minorHAnsi" w:cstheme="minorHAnsi"/>
          <w:sz w:val="16"/>
        </w:rPr>
        <w:t xml:space="preserve"> (e.g. </w:t>
      </w:r>
      <w:r w:rsidRPr="00E94657">
        <w:rPr>
          <w:rFonts w:asciiTheme="minorHAnsi" w:hAnsiTheme="minorHAnsi" w:cstheme="minorHAnsi"/>
          <w:u w:val="single"/>
        </w:rPr>
        <w:t>through reverse engineering</w:t>
      </w:r>
      <w:r w:rsidRPr="00E94657">
        <w:rPr>
          <w:rFonts w:asciiTheme="minorHAnsi" w:hAnsiTheme="minorHAnsi" w:cstheme="minorHAnsi"/>
          <w:sz w:val="16"/>
        </w:rPr>
        <w:t xml:space="preserve">) </w:t>
      </w:r>
      <w:r w:rsidRPr="00E94657">
        <w:rPr>
          <w:rFonts w:asciiTheme="minorHAnsi" w:hAnsiTheme="minorHAnsi" w:cstheme="minorHAnsi"/>
          <w:u w:val="single"/>
        </w:rPr>
        <w:t>and selling my vaccine</w:t>
      </w:r>
      <w:r w:rsidRPr="00E94657">
        <w:rPr>
          <w:rFonts w:asciiTheme="minorHAnsi" w:hAnsiTheme="minorHAnsi" w:cstheme="minorHAnsi"/>
          <w:sz w:val="16"/>
        </w:rPr>
        <w:t xml:space="preserve">, since that would reduce the value of my vaccine. </w:t>
      </w:r>
      <w:r w:rsidRPr="00E94657">
        <w:rPr>
          <w:rFonts w:asciiTheme="minorHAnsi" w:hAnsiTheme="minorHAnsi" w:cstheme="minorHAnsi"/>
          <w:u w:val="single"/>
        </w:rPr>
        <w:t>But it would not prohibit an individual from selling the</w:t>
      </w:r>
      <w:r w:rsidRPr="00E94657">
        <w:rPr>
          <w:rFonts w:asciiTheme="minorHAnsi" w:hAnsiTheme="minorHAnsi" w:cstheme="minorHAnsi"/>
          <w:sz w:val="16"/>
        </w:rPr>
        <w:t xml:space="preserve"> Chagas </w:t>
      </w:r>
      <w:r w:rsidRPr="00E94657">
        <w:rPr>
          <w:rFonts w:asciiTheme="minorHAnsi" w:hAnsiTheme="minorHAnsi" w:cstheme="minorHAnsi"/>
          <w:u w:val="single"/>
        </w:rPr>
        <w:t>disease vaccine she created independent of my vaccine, even if the two were identical</w:t>
      </w:r>
      <w:r w:rsidRPr="00E94657">
        <w:rPr>
          <w:rFonts w:asciiTheme="minorHAnsi" w:hAnsiTheme="minorHAnsi" w:cstheme="minorHAnsi"/>
          <w:sz w:val="16"/>
        </w:rPr>
        <w:t>.14</w:t>
      </w:r>
    </w:p>
    <w:p w14:paraId="74E55AB4"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Furthermore, on a WTP system I would have no claim against someone who, inspired by my Chagas disease vaccine, created and sold her own vaccine type, even if it bore a striking similarity to my vaccine. Instances of “</w:t>
      </w:r>
      <w:r w:rsidRPr="00E94657">
        <w:rPr>
          <w:rFonts w:asciiTheme="minorHAnsi" w:hAnsiTheme="minorHAnsi" w:cstheme="minorHAnsi"/>
          <w:u w:val="single"/>
        </w:rPr>
        <w:t>creative inspiration</w:t>
      </w:r>
      <w:r w:rsidRPr="00E94657">
        <w:rPr>
          <w:rFonts w:asciiTheme="minorHAnsi" w:hAnsiTheme="minorHAnsi" w:cstheme="minorHAnsi"/>
          <w:sz w:val="16"/>
        </w:rPr>
        <w:t xml:space="preserve">,” as </w:t>
      </w:r>
      <w:proofErr w:type="spellStart"/>
      <w:r w:rsidRPr="00E94657">
        <w:rPr>
          <w:rFonts w:asciiTheme="minorHAnsi" w:hAnsiTheme="minorHAnsi" w:cstheme="minorHAnsi"/>
          <w:sz w:val="16"/>
        </w:rPr>
        <w:t>Trerise</w:t>
      </w:r>
      <w:proofErr w:type="spellEnd"/>
      <w:r w:rsidRPr="00E94657">
        <w:rPr>
          <w:rFonts w:asciiTheme="minorHAnsi" w:hAnsiTheme="minorHAnsi" w:cstheme="minorHAnsi"/>
          <w:sz w:val="16"/>
        </w:rPr>
        <w:t xml:space="preserve"> notes, </w:t>
      </w:r>
      <w:r w:rsidRPr="00E94657">
        <w:rPr>
          <w:rFonts w:asciiTheme="minorHAnsi" w:hAnsiTheme="minorHAnsi" w:cstheme="minorHAnsi"/>
          <w:u w:val="single"/>
        </w:rPr>
        <w:t>would be the most difficult kind of case for WTP to handle</w:t>
      </w:r>
      <w:r w:rsidRPr="00E94657">
        <w:rPr>
          <w:rFonts w:asciiTheme="minorHAnsi" w:hAnsiTheme="minorHAnsi" w:cstheme="minorHAnsi"/>
          <w:sz w:val="16"/>
        </w:rPr>
        <w:t xml:space="preserve">. It does not seem that this difficulty would prove insurmountable, though, since </w:t>
      </w:r>
      <w:r w:rsidRPr="00E94657">
        <w:rPr>
          <w:rFonts w:asciiTheme="minorHAnsi" w:hAnsiTheme="minorHAnsi" w:cstheme="minorHAnsi"/>
          <w:u w:val="single"/>
        </w:rPr>
        <w:lastRenderedPageBreak/>
        <w:t>the current international IPP regime is far more complicated than a WTP system, and it manages to deal with similar difficulties</w:t>
      </w:r>
      <w:r w:rsidRPr="00E94657">
        <w:rPr>
          <w:rFonts w:asciiTheme="minorHAnsi" w:hAnsiTheme="minorHAnsi" w:cstheme="minorHAnsi"/>
          <w:sz w:val="16"/>
        </w:rPr>
        <w:t xml:space="preserve">. Although </w:t>
      </w:r>
      <w:r w:rsidRPr="00E94657">
        <w:rPr>
          <w:rFonts w:asciiTheme="minorHAnsi" w:hAnsiTheme="minorHAnsi" w:cstheme="minorHAnsi"/>
          <w:highlight w:val="cyan"/>
          <w:u w:val="single"/>
        </w:rPr>
        <w:t>I would not have</w:t>
      </w:r>
      <w:r w:rsidRPr="00E94657">
        <w:rPr>
          <w:rFonts w:asciiTheme="minorHAnsi" w:hAnsiTheme="minorHAnsi" w:cstheme="minorHAnsi"/>
          <w:u w:val="single"/>
        </w:rPr>
        <w:t xml:space="preserve"> a right to </w:t>
      </w:r>
      <w:r w:rsidRPr="00E94657">
        <w:rPr>
          <w:rFonts w:asciiTheme="minorHAnsi" w:hAnsiTheme="minorHAnsi" w:cstheme="minorHAnsi"/>
          <w:highlight w:val="cyan"/>
          <w:u w:val="single"/>
        </w:rPr>
        <w:t xml:space="preserve">market-exclusivity </w:t>
      </w:r>
      <w:r w:rsidRPr="00E94657">
        <w:rPr>
          <w:rFonts w:asciiTheme="minorHAnsi" w:hAnsiTheme="minorHAnsi" w:cstheme="minorHAnsi"/>
          <w:u w:val="single"/>
        </w:rPr>
        <w:t>under a WTP system, I would still have intellectual property rights to my vaccine type</w:t>
      </w:r>
      <w:r w:rsidRPr="00E94657">
        <w:rPr>
          <w:rFonts w:asciiTheme="minorHAnsi" w:hAnsiTheme="minorHAnsi" w:cstheme="minorHAnsi"/>
          <w:sz w:val="16"/>
        </w:rPr>
        <w:t xml:space="preserve">, since I mixed my labor with materials I fairly appropriated.16 Of course, </w:t>
      </w:r>
      <w:r w:rsidRPr="00E94657">
        <w:rPr>
          <w:rFonts w:asciiTheme="minorHAnsi" w:hAnsiTheme="minorHAnsi" w:cstheme="minorHAnsi"/>
          <w:u w:val="single"/>
        </w:rPr>
        <w:t>a WTP system</w:t>
      </w:r>
      <w:r w:rsidRPr="00E94657">
        <w:rPr>
          <w:rFonts w:asciiTheme="minorHAnsi" w:hAnsiTheme="minorHAnsi" w:cstheme="minorHAnsi"/>
          <w:sz w:val="16"/>
        </w:rPr>
        <w:t xml:space="preserve"> like </w:t>
      </w:r>
      <w:proofErr w:type="spellStart"/>
      <w:r w:rsidRPr="00E94657">
        <w:rPr>
          <w:rFonts w:asciiTheme="minorHAnsi" w:hAnsiTheme="minorHAnsi" w:cstheme="minorHAnsi"/>
          <w:sz w:val="16"/>
        </w:rPr>
        <w:t>Trerise’s</w:t>
      </w:r>
      <w:proofErr w:type="spellEnd"/>
      <w:r w:rsidRPr="00E94657">
        <w:rPr>
          <w:rFonts w:asciiTheme="minorHAnsi" w:hAnsiTheme="minorHAnsi" w:cstheme="minorHAnsi"/>
          <w:sz w:val="16"/>
        </w:rPr>
        <w:t xml:space="preserve"> would need to be fleshed out in considerable detail before being implemented in the real world, but this brief sketch is enough to show how such a system </w:t>
      </w:r>
      <w:r w:rsidRPr="00E94657">
        <w:rPr>
          <w:rFonts w:asciiTheme="minorHAnsi" w:hAnsiTheme="minorHAnsi" w:cstheme="minorHAnsi"/>
          <w:u w:val="single"/>
        </w:rPr>
        <w:t>would operate</w:t>
      </w:r>
      <w:r w:rsidRPr="00E94657">
        <w:rPr>
          <w:rFonts w:asciiTheme="minorHAnsi" w:hAnsiTheme="minorHAnsi" w:cstheme="minorHAnsi"/>
          <w:sz w:val="16"/>
        </w:rPr>
        <w:t xml:space="preserve">, and </w:t>
      </w:r>
      <w:r w:rsidRPr="00E94657">
        <w:rPr>
          <w:rFonts w:asciiTheme="minorHAnsi" w:hAnsiTheme="minorHAnsi" w:cstheme="minorHAnsi"/>
          <w:u w:val="single"/>
        </w:rPr>
        <w:t>to prove that libertarianism can generate intellectual property rights and endorse strong natural rights to physical property</w:t>
      </w:r>
      <w:r w:rsidRPr="00E94657">
        <w:rPr>
          <w:rFonts w:asciiTheme="minorHAnsi" w:hAnsiTheme="minorHAnsi" w:cstheme="minorHAnsi"/>
          <w:sz w:val="16"/>
        </w:rPr>
        <w:t>.</w:t>
      </w:r>
    </w:p>
    <w:p w14:paraId="1DD59EB5"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 xml:space="preserve">The freedom </w:t>
      </w:r>
      <w:r w:rsidRPr="00E94657">
        <w:rPr>
          <w:rFonts w:asciiTheme="minorHAnsi" w:hAnsiTheme="minorHAnsi" w:cstheme="minorHAnsi"/>
          <w:highlight w:val="cyan"/>
          <w:u w:val="single"/>
        </w:rPr>
        <w:t xml:space="preserve">this </w:t>
      </w:r>
      <w:r w:rsidRPr="00E94657">
        <w:rPr>
          <w:rFonts w:asciiTheme="minorHAnsi" w:hAnsiTheme="minorHAnsi" w:cstheme="minorHAnsi"/>
          <w:u w:val="single"/>
        </w:rPr>
        <w:t xml:space="preserve">system </w:t>
      </w:r>
      <w:r w:rsidRPr="00E94657">
        <w:rPr>
          <w:rFonts w:asciiTheme="minorHAnsi" w:hAnsiTheme="minorHAnsi" w:cstheme="minorHAnsi"/>
          <w:highlight w:val="cyan"/>
          <w:u w:val="single"/>
        </w:rPr>
        <w:t>allows</w:t>
      </w:r>
      <w:r w:rsidRPr="00E94657">
        <w:rPr>
          <w:rFonts w:asciiTheme="minorHAnsi" w:hAnsiTheme="minorHAnsi" w:cstheme="minorHAnsi"/>
          <w:u w:val="single"/>
        </w:rPr>
        <w:t xml:space="preserve"> would have a significant impact on the world’s poor</w:t>
      </w:r>
      <w:r w:rsidRPr="00E94657">
        <w:rPr>
          <w:rFonts w:asciiTheme="minorHAnsi" w:hAnsiTheme="minorHAnsi" w:cstheme="minorHAnsi"/>
          <w:sz w:val="16"/>
        </w:rPr>
        <w:t xml:space="preserve">. </w:t>
      </w:r>
      <w:r w:rsidRPr="00E94657">
        <w:rPr>
          <w:rFonts w:asciiTheme="minorHAnsi" w:hAnsiTheme="minorHAnsi" w:cstheme="minorHAnsi"/>
          <w:u w:val="single"/>
        </w:rPr>
        <w:t>Under a WTP system, n</w:t>
      </w:r>
      <w:r w:rsidRPr="00E94657">
        <w:rPr>
          <w:rFonts w:asciiTheme="minorHAnsi" w:hAnsiTheme="minorHAnsi" w:cstheme="minorHAnsi"/>
          <w:sz w:val="16"/>
        </w:rPr>
        <w:t>on-</w:t>
      </w:r>
      <w:r w:rsidRPr="00E94657">
        <w:rPr>
          <w:rFonts w:asciiTheme="minorHAnsi" w:hAnsiTheme="minorHAnsi" w:cstheme="minorHAnsi"/>
          <w:u w:val="single"/>
        </w:rPr>
        <w:t>g</w:t>
      </w:r>
      <w:r w:rsidRPr="00E94657">
        <w:rPr>
          <w:rFonts w:asciiTheme="minorHAnsi" w:hAnsiTheme="minorHAnsi" w:cstheme="minorHAnsi"/>
          <w:sz w:val="16"/>
        </w:rPr>
        <w:t xml:space="preserve">overnmental </w:t>
      </w:r>
      <w:r w:rsidRPr="00E94657">
        <w:rPr>
          <w:rFonts w:asciiTheme="minorHAnsi" w:hAnsiTheme="minorHAnsi" w:cstheme="minorHAnsi"/>
          <w:u w:val="single"/>
        </w:rPr>
        <w:t>o</w:t>
      </w:r>
      <w:r w:rsidRPr="00E94657">
        <w:rPr>
          <w:rFonts w:asciiTheme="minorHAnsi" w:hAnsiTheme="minorHAnsi" w:cstheme="minorHAnsi"/>
          <w:sz w:val="16"/>
        </w:rPr>
        <w:t>rganization</w:t>
      </w:r>
      <w:r w:rsidRPr="00E94657">
        <w:rPr>
          <w:rFonts w:asciiTheme="minorHAnsi" w:hAnsiTheme="minorHAnsi" w:cstheme="minorHAnsi"/>
          <w:u w:val="single"/>
        </w:rPr>
        <w:t>s</w:t>
      </w:r>
      <w:r w:rsidRPr="00E94657">
        <w:rPr>
          <w:rFonts w:asciiTheme="minorHAnsi" w:hAnsiTheme="minorHAnsi" w:cstheme="minorHAnsi"/>
          <w:sz w:val="16"/>
        </w:rPr>
        <w:t xml:space="preserve"> </w:t>
      </w:r>
      <w:r w:rsidRPr="00E94657">
        <w:rPr>
          <w:rFonts w:asciiTheme="minorHAnsi" w:hAnsiTheme="minorHAnsi" w:cstheme="minorHAnsi"/>
          <w:u w:val="single"/>
        </w:rPr>
        <w:t xml:space="preserve">would be permitted </w:t>
      </w:r>
      <w:r w:rsidRPr="00E94657">
        <w:rPr>
          <w:rFonts w:asciiTheme="minorHAnsi" w:hAnsiTheme="minorHAnsi" w:cstheme="minorHAnsi"/>
          <w:highlight w:val="cyan"/>
          <w:u w:val="single"/>
        </w:rPr>
        <w:t>to produce and distribute</w:t>
      </w:r>
      <w:r w:rsidRPr="00E94657">
        <w:rPr>
          <w:rFonts w:asciiTheme="minorHAnsi" w:hAnsiTheme="minorHAnsi" w:cstheme="minorHAnsi"/>
          <w:u w:val="single"/>
        </w:rPr>
        <w:t xml:space="preserve"> essential </w:t>
      </w:r>
      <w:r w:rsidRPr="00E94657">
        <w:rPr>
          <w:rFonts w:asciiTheme="minorHAnsi" w:hAnsiTheme="minorHAnsi" w:cstheme="minorHAnsi"/>
          <w:highlight w:val="cyan"/>
          <w:u w:val="single"/>
        </w:rPr>
        <w:t>medicines to the poor</w:t>
      </w:r>
      <w:r w:rsidRPr="00E94657">
        <w:rPr>
          <w:rFonts w:asciiTheme="minorHAnsi" w:hAnsiTheme="minorHAnsi" w:cstheme="minorHAnsi"/>
          <w:u w:val="single"/>
        </w:rPr>
        <w:t xml:space="preserve">, so long as </w:t>
      </w:r>
      <w:r w:rsidRPr="00E94657">
        <w:rPr>
          <w:rFonts w:asciiTheme="minorHAnsi" w:hAnsiTheme="minorHAnsi" w:cstheme="minorHAnsi"/>
          <w:highlight w:val="cyan"/>
          <w:u w:val="single"/>
        </w:rPr>
        <w:t>they did not impact the</w:t>
      </w:r>
      <w:r w:rsidRPr="00E94657">
        <w:rPr>
          <w:rFonts w:asciiTheme="minorHAnsi" w:hAnsiTheme="minorHAnsi" w:cstheme="minorHAnsi"/>
          <w:u w:val="single"/>
        </w:rPr>
        <w:t xml:space="preserve"> ability of </w:t>
      </w:r>
      <w:r w:rsidRPr="00E94657">
        <w:rPr>
          <w:rFonts w:asciiTheme="minorHAnsi" w:hAnsiTheme="minorHAnsi" w:cstheme="minorHAnsi"/>
          <w:highlight w:val="cyan"/>
          <w:u w:val="single"/>
        </w:rPr>
        <w:t>pharmaceutical corporations</w:t>
      </w:r>
      <w:r w:rsidRPr="00E94657">
        <w:rPr>
          <w:rFonts w:asciiTheme="minorHAnsi" w:hAnsiTheme="minorHAnsi" w:cstheme="minorHAnsi"/>
          <w:u w:val="single"/>
        </w:rPr>
        <w:t xml:space="preserve"> to make a </w:t>
      </w:r>
      <w:r w:rsidRPr="00E94657">
        <w:rPr>
          <w:rFonts w:asciiTheme="minorHAnsi" w:hAnsiTheme="minorHAnsi" w:cstheme="minorHAnsi"/>
          <w:highlight w:val="cyan"/>
          <w:u w:val="single"/>
        </w:rPr>
        <w:t>profit</w:t>
      </w:r>
      <w:r w:rsidRPr="00E94657">
        <w:rPr>
          <w:rFonts w:asciiTheme="minorHAnsi" w:hAnsiTheme="minorHAnsi" w:cstheme="minorHAnsi"/>
          <w:sz w:val="16"/>
        </w:rPr>
        <w:t xml:space="preserve">. To avoid taking profits from patentees, </w:t>
      </w:r>
      <w:r w:rsidRPr="00E94657">
        <w:rPr>
          <w:rFonts w:asciiTheme="minorHAnsi" w:hAnsiTheme="minorHAnsi" w:cstheme="minorHAnsi"/>
          <w:u w:val="single"/>
        </w:rPr>
        <w:t>NGOs might</w:t>
      </w:r>
      <w:r w:rsidRPr="00E94657">
        <w:rPr>
          <w:rFonts w:asciiTheme="minorHAnsi" w:hAnsiTheme="minorHAnsi" w:cstheme="minorHAnsi"/>
          <w:sz w:val="16"/>
        </w:rPr>
        <w:t xml:space="preserve">, for example, </w:t>
      </w:r>
      <w:r w:rsidRPr="00E94657">
        <w:rPr>
          <w:rFonts w:asciiTheme="minorHAnsi" w:hAnsiTheme="minorHAnsi" w:cstheme="minorHAnsi"/>
          <w:u w:val="single"/>
        </w:rPr>
        <w:t xml:space="preserve">require recipients of medicines under patent to prove that they are </w:t>
      </w:r>
      <w:r w:rsidRPr="00E94657">
        <w:rPr>
          <w:rFonts w:asciiTheme="minorHAnsi" w:hAnsiTheme="minorHAnsi" w:cstheme="minorHAnsi"/>
          <w:highlight w:val="cyan"/>
          <w:u w:val="single"/>
        </w:rPr>
        <w:t>unable to pay</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market price</w:t>
      </w:r>
      <w:r w:rsidRPr="00E94657">
        <w:rPr>
          <w:rFonts w:asciiTheme="minorHAnsi" w:hAnsiTheme="minorHAnsi" w:cstheme="minorHAnsi"/>
          <w:u w:val="single"/>
        </w:rPr>
        <w:t xml:space="preserve"> for medicines</w:t>
      </w:r>
      <w:r w:rsidRPr="00E94657">
        <w:rPr>
          <w:rFonts w:asciiTheme="minorHAnsi" w:hAnsiTheme="minorHAnsi" w:cstheme="minorHAnsi"/>
          <w:sz w:val="16"/>
        </w:rPr>
        <w:t xml:space="preserve">. </w:t>
      </w:r>
      <w:r w:rsidRPr="00E94657">
        <w:rPr>
          <w:rFonts w:asciiTheme="minorHAnsi" w:hAnsiTheme="minorHAnsi" w:cstheme="minorHAnsi"/>
          <w:u w:val="single"/>
        </w:rPr>
        <w:t>With increased access to essential medicines, the global poor would enjoy greater human rights protection under a WTP system than under the status quo</w:t>
      </w:r>
      <w:r w:rsidRPr="00E94657">
        <w:rPr>
          <w:rFonts w:asciiTheme="minorHAnsi" w:hAnsiTheme="minorHAnsi" w:cstheme="minorHAnsi"/>
          <w:sz w:val="16"/>
        </w:rPr>
        <w:t>. So by Pogge’s own normative principles, a WTP system of intellectual property is a plausible alternative to the Health Impact Fund.</w:t>
      </w:r>
    </w:p>
    <w:p w14:paraId="27364E36" w14:textId="77777777" w:rsidR="00B64DE3" w:rsidRPr="00E94657" w:rsidRDefault="00B64DE3" w:rsidP="00B64DE3">
      <w:pPr>
        <w:rPr>
          <w:rFonts w:asciiTheme="minorHAnsi" w:hAnsiTheme="minorHAnsi" w:cstheme="minorHAnsi"/>
        </w:rPr>
      </w:pPr>
    </w:p>
    <w:p w14:paraId="696339E4"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‘reduce’</w:t>
      </w:r>
    </w:p>
    <w:p w14:paraId="1EB0DC96"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 xml:space="preserve">Merriam Webster 21 </w:t>
      </w:r>
      <w:r w:rsidRPr="00E94657">
        <w:rPr>
          <w:rFonts w:asciiTheme="minorHAnsi" w:hAnsiTheme="minorHAnsi" w:cstheme="minorHAnsi"/>
        </w:rPr>
        <w:t>“Reduce.” Merriam-Webster.com Dictionary, Merriam-Webster, https://www.merriam-webster.com/dictionary/reduce. Accessed 8 Aug. 2021.</w:t>
      </w:r>
    </w:p>
    <w:p w14:paraId="020B2A88"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u w:val="single"/>
        </w:rPr>
        <w:t>Definition of reduce</w:t>
      </w:r>
    </w:p>
    <w:p w14:paraId="016B5430" w14:textId="77777777" w:rsidR="00B64DE3" w:rsidRPr="00E94657" w:rsidRDefault="00D355D5" w:rsidP="00B64DE3">
      <w:pPr>
        <w:rPr>
          <w:rFonts w:asciiTheme="minorHAnsi" w:hAnsiTheme="minorHAnsi" w:cstheme="minorHAnsi"/>
          <w:u w:val="single"/>
        </w:rPr>
      </w:pPr>
      <w:hyperlink r:id="rId11" w:history="1">
        <w:r w:rsidR="00B64DE3" w:rsidRPr="00E94657">
          <w:rPr>
            <w:rStyle w:val="Hyperlink"/>
            <w:rFonts w:asciiTheme="minorHAnsi" w:hAnsiTheme="minorHAnsi" w:cstheme="minorHAnsi"/>
            <w:color w:val="000000"/>
            <w:u w:val="single"/>
          </w:rPr>
          <w:t>transitive verb</w:t>
        </w:r>
      </w:hyperlink>
    </w:p>
    <w:p w14:paraId="0D89726F"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1a: to draw together or cause to converge : </w:t>
      </w:r>
      <w:hyperlink r:id="rId12" w:history="1">
        <w:r w:rsidRPr="00E94657">
          <w:rPr>
            <w:rStyle w:val="Hyperlink"/>
            <w:rFonts w:asciiTheme="minorHAnsi" w:hAnsiTheme="minorHAnsi" w:cstheme="minorHAnsi"/>
            <w:color w:val="000000"/>
            <w:sz w:val="16"/>
            <w:u w:val="single"/>
          </w:rPr>
          <w:t>CONSOLIDATE</w:t>
        </w:r>
      </w:hyperlink>
      <w:r w:rsidRPr="00E94657">
        <w:rPr>
          <w:rFonts w:asciiTheme="minorHAnsi" w:hAnsiTheme="minorHAnsi" w:cstheme="minorHAnsi"/>
          <w:sz w:val="16"/>
        </w:rPr>
        <w:t xml:space="preserve"> </w:t>
      </w:r>
      <w:r w:rsidRPr="00E94657">
        <w:rPr>
          <w:rFonts w:asciiTheme="minorHAnsi" w:hAnsiTheme="minorHAnsi" w:cstheme="minorHAnsi"/>
          <w:u w:val="single"/>
        </w:rPr>
        <w:t>reduce</w:t>
      </w:r>
      <w:r w:rsidRPr="00E94657">
        <w:rPr>
          <w:rFonts w:asciiTheme="minorHAnsi" w:hAnsiTheme="minorHAnsi" w:cstheme="minorHAnsi"/>
          <w:sz w:val="16"/>
        </w:rPr>
        <w:t> all the questions to one</w:t>
      </w:r>
    </w:p>
    <w:p w14:paraId="6CF7D140"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sz w:val="16"/>
        </w:rPr>
        <w:t>b(1</w:t>
      </w:r>
      <w:r w:rsidRPr="00E94657">
        <w:rPr>
          <w:rFonts w:asciiTheme="minorHAnsi" w:hAnsiTheme="minorHAnsi" w:cstheme="minorHAnsi"/>
          <w:u w:val="single"/>
        </w:rPr>
        <w:t>): to diminish in size, amount</w:t>
      </w:r>
      <w:r w:rsidRPr="00E94657">
        <w:rPr>
          <w:rFonts w:asciiTheme="minorHAnsi" w:hAnsiTheme="minorHAnsi" w:cstheme="minorHAnsi"/>
          <w:sz w:val="16"/>
        </w:rPr>
        <w:t xml:space="preserve">, extent, or number </w:t>
      </w:r>
      <w:r w:rsidRPr="00E94657">
        <w:rPr>
          <w:rFonts w:asciiTheme="minorHAnsi" w:hAnsiTheme="minorHAnsi" w:cstheme="minorHAnsi"/>
          <w:u w:val="single"/>
        </w:rPr>
        <w:t>reduce taxes reduce the likelihood of war</w:t>
      </w:r>
    </w:p>
    <w:p w14:paraId="7A237585" w14:textId="77777777" w:rsidR="00B64DE3" w:rsidRPr="00E94657" w:rsidRDefault="00B64DE3" w:rsidP="00B64DE3">
      <w:pPr>
        <w:rPr>
          <w:rFonts w:asciiTheme="minorHAnsi" w:hAnsiTheme="minorHAnsi" w:cstheme="minorHAnsi"/>
          <w:sz w:val="16"/>
        </w:rPr>
      </w:pPr>
    </w:p>
    <w:p w14:paraId="3D6069AD"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‘intellectual property’</w:t>
      </w:r>
    </w:p>
    <w:p w14:paraId="36C2DD27"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WIPO</w:t>
      </w:r>
      <w:r w:rsidRPr="00E94657">
        <w:rPr>
          <w:rFonts w:asciiTheme="minorHAnsi" w:hAnsiTheme="minorHAnsi" w:cstheme="minorHAnsi"/>
        </w:rPr>
        <w:t xml:space="preserve"> [World Intellectual Property Organization, IP, “What is Intellectual Property?” https://www.wipo.int/about-ip/en/]/lm</w:t>
      </w:r>
    </w:p>
    <w:p w14:paraId="6CAAE9B2" w14:textId="77777777" w:rsidR="00B64DE3" w:rsidRPr="00E94657" w:rsidRDefault="00B64DE3" w:rsidP="00B64DE3">
      <w:pPr>
        <w:rPr>
          <w:rFonts w:asciiTheme="minorHAnsi" w:hAnsiTheme="minorHAnsi" w:cstheme="minorHAnsi"/>
        </w:rPr>
      </w:pPr>
      <w:r w:rsidRPr="00E94657">
        <w:rPr>
          <w:rFonts w:asciiTheme="minorHAnsi" w:hAnsiTheme="minorHAnsi" w:cstheme="minorHAnsi"/>
        </w:rPr>
        <w:t xml:space="preserve">What is </w:t>
      </w:r>
      <w:r w:rsidRPr="00E94657">
        <w:rPr>
          <w:rFonts w:asciiTheme="minorHAnsi" w:hAnsiTheme="minorHAnsi" w:cstheme="minorHAnsi"/>
          <w:u w:val="single"/>
        </w:rPr>
        <w:t>Intellectual Property</w:t>
      </w:r>
      <w:r w:rsidRPr="00E94657">
        <w:rPr>
          <w:rFonts w:asciiTheme="minorHAnsi" w:hAnsiTheme="minorHAnsi" w:cstheme="minorHAnsi"/>
        </w:rPr>
        <w:t>?</w:t>
      </w:r>
    </w:p>
    <w:p w14:paraId="73D44B45"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Intellectual property </w:t>
      </w:r>
      <w:r w:rsidRPr="00E94657">
        <w:rPr>
          <w:rFonts w:asciiTheme="minorHAnsi" w:hAnsiTheme="minorHAnsi" w:cstheme="minorHAnsi"/>
          <w:u w:val="single"/>
        </w:rPr>
        <w:t>(IP) refers to creations of the mind, such as inventions; literary and artistic works</w:t>
      </w:r>
      <w:r w:rsidRPr="00E94657">
        <w:rPr>
          <w:rFonts w:asciiTheme="minorHAnsi" w:hAnsiTheme="minorHAnsi" w:cstheme="minorHAnsi"/>
          <w:sz w:val="16"/>
        </w:rPr>
        <w:t xml:space="preserve">; designs; and symbols, names and images </w:t>
      </w:r>
      <w:r w:rsidRPr="00E94657">
        <w:rPr>
          <w:rFonts w:asciiTheme="minorHAnsi" w:hAnsiTheme="minorHAnsi" w:cstheme="minorHAnsi"/>
          <w:u w:val="single"/>
        </w:rPr>
        <w:t>used in commerce</w:t>
      </w:r>
      <w:r w:rsidRPr="00E94657">
        <w:rPr>
          <w:rFonts w:asciiTheme="minorHAnsi" w:hAnsiTheme="minorHAnsi" w:cstheme="minorHAnsi"/>
          <w:sz w:val="16"/>
        </w:rPr>
        <w:t>.</w:t>
      </w:r>
    </w:p>
    <w:p w14:paraId="32588EC7"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u w:val="single"/>
        </w:rPr>
        <w:t>IP is protected in law by</w:t>
      </w:r>
      <w:r w:rsidRPr="00E94657">
        <w:rPr>
          <w:rFonts w:asciiTheme="minorHAnsi" w:hAnsiTheme="minorHAnsi" w:cstheme="minorHAnsi"/>
          <w:sz w:val="16"/>
        </w:rPr>
        <w:t>, for example, </w:t>
      </w:r>
      <w:hyperlink r:id="rId13" w:history="1">
        <w:r w:rsidRPr="00E94657">
          <w:rPr>
            <w:rStyle w:val="Hyperlink"/>
            <w:rFonts w:asciiTheme="minorHAnsi" w:hAnsiTheme="minorHAnsi" w:cstheme="minorHAnsi"/>
            <w:color w:val="000000"/>
            <w:u w:val="single"/>
          </w:rPr>
          <w:t>patents</w:t>
        </w:r>
      </w:hyperlink>
      <w:r w:rsidRPr="00E94657">
        <w:rPr>
          <w:rFonts w:asciiTheme="minorHAnsi" w:hAnsiTheme="minorHAnsi" w:cstheme="minorHAnsi"/>
          <w:u w:val="single"/>
        </w:rPr>
        <w:t>, </w:t>
      </w:r>
      <w:hyperlink r:id="rId14" w:history="1">
        <w:r w:rsidRPr="00E94657">
          <w:rPr>
            <w:rStyle w:val="Hyperlink"/>
            <w:rFonts w:asciiTheme="minorHAnsi" w:hAnsiTheme="minorHAnsi" w:cstheme="minorHAnsi"/>
            <w:color w:val="000000"/>
            <w:u w:val="single"/>
          </w:rPr>
          <w:t>copyright</w:t>
        </w:r>
      </w:hyperlink>
      <w:r w:rsidRPr="00E94657">
        <w:rPr>
          <w:rFonts w:asciiTheme="minorHAnsi" w:hAnsiTheme="minorHAnsi" w:cstheme="minorHAnsi"/>
          <w:u w:val="single"/>
        </w:rPr>
        <w:t> and </w:t>
      </w:r>
      <w:hyperlink r:id="rId15" w:history="1">
        <w:r w:rsidRPr="00E94657">
          <w:rPr>
            <w:rStyle w:val="Hyperlink"/>
            <w:rFonts w:asciiTheme="minorHAnsi" w:hAnsiTheme="minorHAnsi" w:cstheme="minorHAnsi"/>
            <w:color w:val="000000"/>
            <w:u w:val="single"/>
          </w:rPr>
          <w:t>trademarks</w:t>
        </w:r>
      </w:hyperlink>
      <w:r w:rsidRPr="00E94657">
        <w:rPr>
          <w:rFonts w:asciiTheme="minorHAnsi" w:hAnsiTheme="minorHAnsi" w:cstheme="minorHAnsi"/>
          <w:u w:val="single"/>
        </w:rPr>
        <w:t xml:space="preserve">, which enable people to earn </w:t>
      </w:r>
      <w:r w:rsidRPr="00E94657">
        <w:rPr>
          <w:rFonts w:asciiTheme="minorHAnsi" w:hAnsiTheme="minorHAnsi" w:cstheme="minorHAnsi"/>
          <w:sz w:val="16"/>
        </w:rPr>
        <w:t xml:space="preserve">recognition or </w:t>
      </w:r>
      <w:r w:rsidRPr="00E94657">
        <w:rPr>
          <w:rFonts w:asciiTheme="minorHAnsi" w:hAnsiTheme="minorHAnsi" w:cstheme="minorHAnsi"/>
          <w:u w:val="single"/>
        </w:rPr>
        <w:t xml:space="preserve">financial benefit from what they invent </w:t>
      </w:r>
      <w:r w:rsidRPr="00E94657">
        <w:rPr>
          <w:rFonts w:asciiTheme="minorHAnsi" w:hAnsiTheme="minorHAnsi" w:cstheme="minorHAnsi"/>
          <w:sz w:val="16"/>
        </w:rPr>
        <w:t xml:space="preserve">or create. </w:t>
      </w:r>
      <w:r w:rsidRPr="00E94657">
        <w:rPr>
          <w:rFonts w:asciiTheme="minorHAnsi" w:hAnsiTheme="minorHAnsi" w:cstheme="minorHAnsi"/>
          <w:u w:val="single"/>
        </w:rPr>
        <w:t>By striking the right balance between the interests of innovators and the wider public interest, the IP system aims to foster an environment in which creativity and innovation can flourish.</w:t>
      </w:r>
    </w:p>
    <w:p w14:paraId="0A6A33C0"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‘medicines’</w:t>
      </w:r>
    </w:p>
    <w:p w14:paraId="274FFCDB"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Merriam Webster 21</w:t>
      </w:r>
      <w:r w:rsidRPr="00E94657">
        <w:rPr>
          <w:rFonts w:asciiTheme="minorHAnsi" w:hAnsiTheme="minorHAnsi" w:cstheme="minorHAnsi"/>
        </w:rPr>
        <w:t xml:space="preserve"> [“Medicine.” Merriam-Webster.com Dictionary, Merriam-Webster, </w:t>
      </w:r>
      <w:hyperlink r:id="rId16" w:history="1">
        <w:r w:rsidRPr="00E94657">
          <w:rPr>
            <w:rStyle w:val="Hyperlink"/>
            <w:rFonts w:asciiTheme="minorHAnsi" w:hAnsiTheme="minorHAnsi" w:cstheme="minorHAnsi"/>
            <w:color w:val="000000"/>
            <w:u w:val="single"/>
          </w:rPr>
          <w:t>https://www.merriam-webster.com/dictionary/medicine. Accessed 11 Aug. 2021.]/</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42A42890"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lastRenderedPageBreak/>
        <w:t>medicine</w:t>
      </w:r>
      <w:r w:rsidRPr="00E94657">
        <w:rPr>
          <w:rFonts w:asciiTheme="minorHAnsi" w:hAnsiTheme="minorHAnsi" w:cstheme="minorHAnsi"/>
          <w:sz w:val="16"/>
        </w:rPr>
        <w:t xml:space="preserve"> </w:t>
      </w:r>
      <w:hyperlink r:id="rId17" w:history="1">
        <w:r w:rsidRPr="00E94657">
          <w:rPr>
            <w:rStyle w:val="Hyperlink"/>
            <w:rFonts w:asciiTheme="minorHAnsi" w:hAnsiTheme="minorHAnsi" w:cstheme="minorHAnsi"/>
            <w:color w:val="000000"/>
            <w:sz w:val="16"/>
            <w:u w:val="single"/>
          </w:rPr>
          <w:t>noun</w:t>
        </w:r>
      </w:hyperlink>
      <w:r w:rsidRPr="00E94657">
        <w:rPr>
          <w:rFonts w:asciiTheme="minorHAnsi" w:hAnsiTheme="minorHAnsi" w:cstheme="minorHAnsi"/>
          <w:sz w:val="16"/>
        </w:rPr>
        <w:t xml:space="preserve"> med·​</w:t>
      </w:r>
      <w:proofErr w:type="spellStart"/>
      <w:r w:rsidRPr="00E94657">
        <w:rPr>
          <w:rFonts w:asciiTheme="minorHAnsi" w:hAnsiTheme="minorHAnsi" w:cstheme="minorHAnsi"/>
          <w:sz w:val="16"/>
        </w:rPr>
        <w:t>i</w:t>
      </w:r>
      <w:proofErr w:type="spellEnd"/>
      <w:r w:rsidRPr="00E94657">
        <w:rPr>
          <w:rFonts w:asciiTheme="minorHAnsi" w:hAnsiTheme="minorHAnsi" w:cstheme="minorHAnsi"/>
          <w:sz w:val="16"/>
        </w:rPr>
        <w:t>·​cine | \ ˈme-di-</w:t>
      </w:r>
      <w:proofErr w:type="spellStart"/>
      <w:r w:rsidRPr="00E94657">
        <w:rPr>
          <w:rFonts w:asciiTheme="minorHAnsi" w:hAnsiTheme="minorHAnsi" w:cstheme="minorHAnsi"/>
          <w:sz w:val="16"/>
        </w:rPr>
        <w:t>sən</w:t>
      </w:r>
      <w:proofErr w:type="spellEnd"/>
      <w:r w:rsidRPr="00E94657">
        <w:rPr>
          <w:rFonts w:asciiTheme="minorHAnsi" w:hAnsiTheme="minorHAnsi" w:cstheme="minorHAnsi"/>
          <w:sz w:val="16"/>
        </w:rPr>
        <w:t xml:space="preserve"> , British usually ˈmed-</w:t>
      </w:r>
      <w:proofErr w:type="spellStart"/>
      <w:r w:rsidRPr="00E94657">
        <w:rPr>
          <w:rFonts w:asciiTheme="minorHAnsi" w:hAnsiTheme="minorHAnsi" w:cstheme="minorHAnsi"/>
          <w:sz w:val="16"/>
        </w:rPr>
        <w:t>sən</w:t>
      </w:r>
      <w:proofErr w:type="spellEnd"/>
      <w:r w:rsidRPr="00E94657">
        <w:rPr>
          <w:rFonts w:asciiTheme="minorHAnsi" w:hAnsiTheme="minorHAnsi" w:cstheme="minorHAnsi"/>
          <w:sz w:val="16"/>
        </w:rPr>
        <w:t xml:space="preserve"> \ </w:t>
      </w:r>
      <w:r w:rsidRPr="00E94657">
        <w:rPr>
          <w:rFonts w:asciiTheme="minorHAnsi" w:hAnsiTheme="minorHAnsi" w:cstheme="minorHAnsi"/>
          <w:u w:val="single"/>
        </w:rPr>
        <w:t>Definition of medicine</w:t>
      </w:r>
      <w:r w:rsidRPr="00E94657">
        <w:rPr>
          <w:rFonts w:asciiTheme="minorHAnsi" w:hAnsiTheme="minorHAnsi" w:cstheme="minorHAnsi"/>
          <w:sz w:val="16"/>
        </w:rPr>
        <w:t xml:space="preserve"> 1a: </w:t>
      </w:r>
      <w:r w:rsidRPr="00E94657">
        <w:rPr>
          <w:rFonts w:asciiTheme="minorHAnsi" w:hAnsiTheme="minorHAnsi" w:cstheme="minorHAnsi"/>
          <w:u w:val="single"/>
        </w:rPr>
        <w:t>a substance</w:t>
      </w:r>
      <w:r w:rsidRPr="00E94657">
        <w:rPr>
          <w:rFonts w:asciiTheme="minorHAnsi" w:hAnsiTheme="minorHAnsi" w:cstheme="minorHAnsi"/>
          <w:sz w:val="16"/>
        </w:rPr>
        <w:t xml:space="preserve"> or preparation </w:t>
      </w:r>
      <w:r w:rsidRPr="00E94657">
        <w:rPr>
          <w:rFonts w:asciiTheme="minorHAnsi" w:hAnsiTheme="minorHAnsi" w:cstheme="minorHAnsi"/>
          <w:u w:val="single"/>
        </w:rPr>
        <w:t>used in treating disease</w:t>
      </w:r>
      <w:r w:rsidRPr="00E94657">
        <w:rPr>
          <w:rFonts w:asciiTheme="minorHAnsi" w:hAnsiTheme="minorHAnsi" w:cstheme="minorHAnsi"/>
          <w:sz w:val="16"/>
        </w:rPr>
        <w:t xml:space="preserve"> cough medicine b: something </w:t>
      </w:r>
      <w:r w:rsidRPr="00E94657">
        <w:rPr>
          <w:rFonts w:asciiTheme="minorHAnsi" w:hAnsiTheme="minorHAnsi" w:cstheme="minorHAnsi"/>
          <w:u w:val="single"/>
        </w:rPr>
        <w:t>that affects well-being</w:t>
      </w:r>
      <w:r w:rsidRPr="00E94657">
        <w:rPr>
          <w:rFonts w:asciiTheme="minorHAnsi" w:hAnsiTheme="minorHAnsi" w:cstheme="minorHAnsi"/>
          <w:sz w:val="16"/>
        </w:rPr>
        <w:t xml:space="preserve"> he's bad medicine— Zane Grey</w:t>
      </w:r>
    </w:p>
    <w:p w14:paraId="2EB4EF56"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‘members nations of WTO’</w:t>
      </w:r>
    </w:p>
    <w:p w14:paraId="6E4E739B"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 xml:space="preserve">WTO 16 </w:t>
      </w:r>
      <w:r w:rsidRPr="00E94657">
        <w:rPr>
          <w:rFonts w:asciiTheme="minorHAnsi" w:hAnsiTheme="minorHAnsi" w:cstheme="minorHAnsi"/>
        </w:rPr>
        <w:t>[World Trade Organization, Understanding the WTO: The Organization, “Members and Observers,” July 29</w:t>
      </w:r>
      <w:r w:rsidRPr="00E94657">
        <w:rPr>
          <w:rFonts w:asciiTheme="minorHAnsi" w:hAnsiTheme="minorHAnsi" w:cstheme="minorHAnsi"/>
          <w:vertAlign w:val="superscript"/>
        </w:rPr>
        <w:t>th</w:t>
      </w:r>
      <w:r w:rsidRPr="00E94657">
        <w:rPr>
          <w:rFonts w:asciiTheme="minorHAnsi" w:hAnsiTheme="minorHAnsi" w:cstheme="minorHAnsi"/>
        </w:rPr>
        <w:t xml:space="preserve">, 2016, </w:t>
      </w:r>
      <w:hyperlink r:id="rId18" w:history="1">
        <w:r w:rsidRPr="00E94657">
          <w:rPr>
            <w:rStyle w:val="Hyperlink"/>
            <w:rFonts w:asciiTheme="minorHAnsi" w:hAnsiTheme="minorHAnsi" w:cstheme="minorHAnsi"/>
            <w:color w:val="000000"/>
            <w:u w:val="single"/>
          </w:rPr>
          <w:t>https://www.wto.org/english/thewto_e/whatis_e/tif_e/org6_e.htm]/</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52B5F872" w14:textId="77777777" w:rsidR="00B64DE3" w:rsidRPr="00E94657" w:rsidRDefault="00B64DE3" w:rsidP="00B64DE3">
      <w:pPr>
        <w:rPr>
          <w:rFonts w:asciiTheme="minorHAnsi" w:hAnsiTheme="minorHAnsi" w:cstheme="minorHAnsi"/>
        </w:rPr>
      </w:pPr>
      <w:r w:rsidRPr="00E94657">
        <w:rPr>
          <w:rFonts w:asciiTheme="minorHAnsi" w:hAnsiTheme="minorHAnsi" w:cstheme="minorHAnsi"/>
          <w:u w:val="single"/>
        </w:rPr>
        <w:t>Members</w:t>
      </w:r>
      <w:r w:rsidRPr="00E94657">
        <w:rPr>
          <w:rFonts w:asciiTheme="minorHAnsi" w:hAnsiTheme="minorHAnsi" w:cstheme="minorHAnsi"/>
        </w:rPr>
        <w:t xml:space="preserve"> and Observers</w:t>
      </w:r>
    </w:p>
    <w:p w14:paraId="2A090010"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164  members since</w:t>
      </w:r>
      <w:r w:rsidRPr="00E94657">
        <w:rPr>
          <w:rFonts w:asciiTheme="minorHAnsi" w:hAnsiTheme="minorHAnsi" w:cstheme="minorHAnsi"/>
          <w:sz w:val="16"/>
        </w:rPr>
        <w:t> 29 July </w:t>
      </w:r>
      <w:r w:rsidRPr="00E94657">
        <w:rPr>
          <w:rFonts w:asciiTheme="minorHAnsi" w:hAnsiTheme="minorHAnsi" w:cstheme="minorHAnsi"/>
          <w:u w:val="single"/>
        </w:rPr>
        <w:t>2016</w:t>
      </w:r>
      <w:r w:rsidRPr="00E94657">
        <w:rPr>
          <w:rFonts w:asciiTheme="minorHAnsi" w:hAnsiTheme="minorHAnsi" w:cstheme="minorHAnsi"/>
          <w:sz w:val="16"/>
        </w:rPr>
        <w:t xml:space="preserve"> , with dates of WTO membership.</w:t>
      </w:r>
    </w:p>
    <w:p w14:paraId="365426B4"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Click any member to see key information</w:t>
      </w:r>
      <w:r w:rsidRPr="00E94657">
        <w:rPr>
          <w:rFonts w:asciiTheme="minorHAnsi" w:hAnsiTheme="minorHAnsi" w:cstheme="minorHAnsi"/>
          <w:sz w:val="16"/>
        </w:rPr>
        <w:t xml:space="preserve"> on trade statistics, WTO commitments, disputes, trade policy reviews, and notifications.</w:t>
      </w:r>
    </w:p>
    <w:p w14:paraId="555D8668" w14:textId="77777777" w:rsidR="00B64DE3" w:rsidRPr="00E94657" w:rsidRDefault="00B64DE3" w:rsidP="00B64DE3">
      <w:pPr>
        <w:rPr>
          <w:rFonts w:asciiTheme="minorHAnsi" w:hAnsiTheme="minorHAnsi" w:cstheme="minorHAnsi"/>
        </w:rPr>
      </w:pPr>
    </w:p>
    <w:p w14:paraId="7FFA1467" w14:textId="77777777" w:rsidR="00B64DE3" w:rsidRPr="002C6EF1" w:rsidRDefault="00B64DE3" w:rsidP="00B64DE3">
      <w:pPr>
        <w:pStyle w:val="Heading4"/>
        <w:rPr>
          <w:rFonts w:asciiTheme="minorHAnsi" w:hAnsiTheme="minorHAnsi" w:cstheme="minorHAnsi"/>
        </w:rPr>
      </w:pPr>
      <w:r w:rsidRPr="002C6EF1">
        <w:rPr>
          <w:rFonts w:asciiTheme="minorHAnsi" w:hAnsiTheme="minorHAnsi" w:cstheme="minorHAnsi"/>
        </w:rPr>
        <w:t xml:space="preserve">‘WTO’ </w:t>
      </w:r>
    </w:p>
    <w:p w14:paraId="37ED9E57" w14:textId="77777777" w:rsidR="00B64DE3" w:rsidRPr="002C6EF1" w:rsidRDefault="00B64DE3" w:rsidP="00B64DE3">
      <w:pPr>
        <w:rPr>
          <w:rFonts w:asciiTheme="minorHAnsi" w:hAnsiTheme="minorHAnsi" w:cstheme="minorHAnsi"/>
        </w:rPr>
      </w:pPr>
      <w:r w:rsidRPr="002C6EF1">
        <w:rPr>
          <w:rStyle w:val="Style13ptBold"/>
          <w:rFonts w:asciiTheme="minorHAnsi" w:hAnsiTheme="minorHAnsi" w:cstheme="minorHAnsi"/>
        </w:rPr>
        <w:t>WTO</w:t>
      </w:r>
      <w:r w:rsidRPr="002C6EF1">
        <w:rPr>
          <w:rFonts w:asciiTheme="minorHAnsi" w:hAnsiTheme="minorHAnsi" w:cstheme="minorHAnsi"/>
        </w:rPr>
        <w:t xml:space="preserve"> [World Trade Organization, About WTO, “What is the WTO?” </w:t>
      </w:r>
      <w:hyperlink r:id="rId19" w:history="1">
        <w:r w:rsidRPr="002C6EF1">
          <w:rPr>
            <w:rStyle w:val="Hyperlink"/>
            <w:rFonts w:asciiTheme="minorHAnsi" w:hAnsiTheme="minorHAnsi" w:cstheme="minorHAnsi"/>
          </w:rPr>
          <w:t>https://www.wto.org/english/thewto_e/whatis_e/whatis_e.htm]/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31E0513D" w14:textId="77777777" w:rsidR="00B64DE3" w:rsidRPr="009C6AED" w:rsidRDefault="00B64DE3" w:rsidP="00B64DE3">
      <w:pPr>
        <w:rPr>
          <w:rFonts w:asciiTheme="minorHAnsi" w:hAnsiTheme="minorHAnsi" w:cstheme="minorHAnsi"/>
          <w:sz w:val="16"/>
        </w:rPr>
      </w:pPr>
      <w:r w:rsidRPr="009C6AED">
        <w:rPr>
          <w:rFonts w:asciiTheme="minorHAnsi" w:hAnsiTheme="minorHAnsi" w:cstheme="minorHAnsi"/>
          <w:u w:val="single"/>
        </w:rPr>
        <w:t>The World Trade Organization (WTO) is the only global international organization dealing with the rules of trade between nations</w:t>
      </w:r>
      <w:r w:rsidRPr="009C6AED">
        <w:rPr>
          <w:rFonts w:asciiTheme="minorHAnsi" w:hAnsiTheme="minorHAnsi" w:cstheme="minorHAnsi"/>
          <w:sz w:val="16"/>
        </w:rPr>
        <w:t>. At its heart are the WTO agreements, negotiated and signed by the bulk of the world’s trading nations and ratified in their parliaments. The goal is to help producers of goods and services, exporters, and importers conduct their business.</w:t>
      </w:r>
    </w:p>
    <w:p w14:paraId="05995EA4" w14:textId="77777777" w:rsidR="00B64DE3" w:rsidRPr="002C6EF1" w:rsidRDefault="00D355D5" w:rsidP="00B64DE3">
      <w:pPr>
        <w:rPr>
          <w:rFonts w:asciiTheme="minorHAnsi" w:hAnsiTheme="minorHAnsi" w:cstheme="minorHAnsi"/>
        </w:rPr>
      </w:pPr>
      <w:hyperlink r:id="rId20" w:history="1">
        <w:r w:rsidR="00B64DE3" w:rsidRPr="002C6EF1">
          <w:rPr>
            <w:rStyle w:val="Hyperlink"/>
            <w:rFonts w:asciiTheme="minorHAnsi" w:hAnsiTheme="minorHAnsi" w:cstheme="minorHAnsi"/>
          </w:rPr>
          <w:t>Who we are</w:t>
        </w:r>
      </w:hyperlink>
    </w:p>
    <w:p w14:paraId="67D06602" w14:textId="77777777" w:rsidR="00B64DE3" w:rsidRPr="009C6AED" w:rsidRDefault="00B64DE3" w:rsidP="00B64DE3">
      <w:pPr>
        <w:rPr>
          <w:rFonts w:asciiTheme="minorHAnsi" w:hAnsiTheme="minorHAnsi" w:cstheme="minorHAnsi"/>
          <w:sz w:val="16"/>
        </w:rPr>
      </w:pPr>
      <w:r w:rsidRPr="009C6AED">
        <w:rPr>
          <w:rFonts w:asciiTheme="minorHAnsi" w:hAnsiTheme="minorHAnsi" w:cstheme="minorHAnsi"/>
          <w:sz w:val="16"/>
        </w:rPr>
        <w:t xml:space="preserve">There are a number of ways of looking at the World Trade Organization. </w:t>
      </w:r>
      <w:r w:rsidRPr="009C6AED">
        <w:rPr>
          <w:rFonts w:asciiTheme="minorHAnsi" w:hAnsiTheme="minorHAnsi" w:cstheme="minorHAnsi"/>
          <w:u w:val="single"/>
        </w:rPr>
        <w:t>It is an organization for trade opening. It is a forum for governments to negotiate trade agreements. It is a place for them to settle trade disputes. It operates a system of trade rules. Essentially, the WTO is a place where member governments try to sort out the trade problems they face with each other</w:t>
      </w:r>
      <w:r w:rsidRPr="009C6AED">
        <w:rPr>
          <w:rFonts w:asciiTheme="minorHAnsi" w:hAnsiTheme="minorHAnsi" w:cstheme="minorHAnsi"/>
          <w:sz w:val="16"/>
        </w:rPr>
        <w:t>.</w:t>
      </w:r>
    </w:p>
    <w:p w14:paraId="40E64FEA" w14:textId="77777777" w:rsidR="00B64DE3" w:rsidRPr="002C6EF1" w:rsidRDefault="00D355D5" w:rsidP="00B64DE3">
      <w:pPr>
        <w:rPr>
          <w:rFonts w:asciiTheme="minorHAnsi" w:hAnsiTheme="minorHAnsi" w:cstheme="minorHAnsi"/>
        </w:rPr>
      </w:pPr>
      <w:hyperlink r:id="rId21" w:history="1">
        <w:r w:rsidR="00B64DE3" w:rsidRPr="002C6EF1">
          <w:rPr>
            <w:rStyle w:val="Hyperlink"/>
            <w:rFonts w:asciiTheme="minorHAnsi" w:hAnsiTheme="minorHAnsi" w:cstheme="minorHAnsi"/>
          </w:rPr>
          <w:t>What we do</w:t>
        </w:r>
      </w:hyperlink>
    </w:p>
    <w:p w14:paraId="5E94A124" w14:textId="77777777" w:rsidR="00B64DE3" w:rsidRPr="009C6AED" w:rsidRDefault="00B64DE3" w:rsidP="00B64DE3">
      <w:pPr>
        <w:rPr>
          <w:rFonts w:asciiTheme="minorHAnsi" w:hAnsiTheme="minorHAnsi" w:cstheme="minorHAnsi"/>
          <w:sz w:val="16"/>
        </w:rPr>
      </w:pPr>
      <w:r w:rsidRPr="009C6AED">
        <w:rPr>
          <w:rFonts w:asciiTheme="minorHAnsi" w:hAnsiTheme="minorHAnsi" w:cstheme="minorHAnsi"/>
          <w:u w:val="single"/>
        </w:rPr>
        <w:t>The WTO is run by its member governments</w:t>
      </w:r>
      <w:r w:rsidRPr="009C6AED">
        <w:rPr>
          <w:rFonts w:asciiTheme="minorHAnsi" w:hAnsiTheme="minorHAnsi" w:cstheme="minorHAnsi"/>
          <w:sz w:val="16"/>
        </w:rPr>
        <w:t>. All major decisions are made by the membership as a whole, either by ministers (who usually meet at least once every two years) or by their ambassadors or delegates (who meet regularly in Geneva).</w:t>
      </w:r>
    </w:p>
    <w:p w14:paraId="06F6D9D1" w14:textId="77777777" w:rsidR="00B64DE3" w:rsidRPr="002C6EF1" w:rsidRDefault="00D355D5" w:rsidP="00B64DE3">
      <w:pPr>
        <w:rPr>
          <w:rFonts w:asciiTheme="minorHAnsi" w:hAnsiTheme="minorHAnsi" w:cstheme="minorHAnsi"/>
        </w:rPr>
      </w:pPr>
      <w:hyperlink r:id="rId22" w:history="1">
        <w:r w:rsidR="00B64DE3" w:rsidRPr="002C6EF1">
          <w:rPr>
            <w:rStyle w:val="Hyperlink"/>
            <w:rFonts w:asciiTheme="minorHAnsi" w:hAnsiTheme="minorHAnsi" w:cstheme="minorHAnsi"/>
          </w:rPr>
          <w:t>What we stand for</w:t>
        </w:r>
      </w:hyperlink>
    </w:p>
    <w:p w14:paraId="470EE471" w14:textId="77777777" w:rsidR="00B64DE3" w:rsidRPr="009C6AED" w:rsidRDefault="00B64DE3" w:rsidP="00B64DE3">
      <w:pPr>
        <w:rPr>
          <w:rFonts w:asciiTheme="minorHAnsi" w:hAnsiTheme="minorHAnsi" w:cstheme="minorHAnsi"/>
          <w:sz w:val="16"/>
        </w:rPr>
      </w:pPr>
      <w:r w:rsidRPr="009C6AED">
        <w:rPr>
          <w:rFonts w:asciiTheme="minorHAnsi" w:hAnsiTheme="minorHAnsi" w:cstheme="minorHAnsi"/>
          <w:u w:val="single"/>
        </w:rPr>
        <w:t>The WTO agreements are lengthy and complex because they are legal texts covering a wide range of activities</w:t>
      </w:r>
      <w:r w:rsidRPr="009C6AED">
        <w:rPr>
          <w:rFonts w:asciiTheme="minorHAnsi" w:hAnsiTheme="minorHAnsi" w:cstheme="minorHAnsi"/>
          <w:sz w:val="16"/>
        </w:rPr>
        <w:t>. But a number of simple, fundamental principles run throughout all of these documents. These principles are the foundation of the multilateral trading system.</w:t>
      </w:r>
    </w:p>
    <w:p w14:paraId="215EA1C3" w14:textId="77777777" w:rsidR="00B64DE3" w:rsidRPr="002C6EF1" w:rsidRDefault="00D355D5" w:rsidP="00B64DE3">
      <w:pPr>
        <w:rPr>
          <w:rFonts w:asciiTheme="minorHAnsi" w:hAnsiTheme="minorHAnsi" w:cstheme="minorHAnsi"/>
        </w:rPr>
      </w:pPr>
      <w:hyperlink r:id="rId23" w:history="1">
        <w:r w:rsidR="00B64DE3" w:rsidRPr="002C6EF1">
          <w:rPr>
            <w:rStyle w:val="Hyperlink"/>
            <w:rFonts w:asciiTheme="minorHAnsi" w:hAnsiTheme="minorHAnsi" w:cstheme="minorHAnsi"/>
          </w:rPr>
          <w:t>Overview</w:t>
        </w:r>
      </w:hyperlink>
    </w:p>
    <w:p w14:paraId="46708018" w14:textId="77777777" w:rsidR="00B64DE3" w:rsidRPr="002C6EF1" w:rsidRDefault="00B64DE3" w:rsidP="00B64DE3">
      <w:pPr>
        <w:rPr>
          <w:rFonts w:asciiTheme="minorHAnsi" w:hAnsiTheme="minorHAnsi" w:cstheme="minorHAnsi"/>
        </w:rPr>
      </w:pPr>
      <w:r w:rsidRPr="009C6AED">
        <w:rPr>
          <w:rFonts w:asciiTheme="minorHAnsi" w:hAnsiTheme="minorHAnsi" w:cstheme="minorHAnsi"/>
          <w:u w:val="single"/>
        </w:rPr>
        <w:t>The World Trade Organization — the WTO — is the international organization whose primary purpose is to open trade for the benefit of all</w:t>
      </w:r>
      <w:r w:rsidRPr="002C6EF1">
        <w:rPr>
          <w:rFonts w:asciiTheme="minorHAnsi" w:hAnsiTheme="minorHAnsi" w:cstheme="minorHAnsi"/>
        </w:rPr>
        <w:t>.</w:t>
      </w:r>
    </w:p>
    <w:p w14:paraId="64EEF2C8" w14:textId="77777777" w:rsidR="00B64DE3" w:rsidRDefault="00B64DE3" w:rsidP="00B64DE3"/>
    <w:p w14:paraId="3DE4C93C" w14:textId="77777777" w:rsidR="00B64DE3" w:rsidRDefault="00B64DE3" w:rsidP="00B64DE3">
      <w:pPr>
        <w:pStyle w:val="Heading3"/>
      </w:pPr>
      <w:r>
        <w:lastRenderedPageBreak/>
        <w:t xml:space="preserve">1AC – Advantage </w:t>
      </w:r>
      <w:proofErr w:type="spellStart"/>
      <w:r>
        <w:t>Biodiveristy</w:t>
      </w:r>
      <w:proofErr w:type="spellEnd"/>
    </w:p>
    <w:p w14:paraId="0D08CFD4" w14:textId="77777777" w:rsidR="00B64DE3" w:rsidRDefault="00B64DE3" w:rsidP="00B64DE3"/>
    <w:p w14:paraId="2619A101" w14:textId="77777777" w:rsidR="00B64DE3" w:rsidRPr="00E94657" w:rsidRDefault="00B64DE3" w:rsidP="00B64DE3">
      <w:pPr>
        <w:pStyle w:val="Heading4"/>
        <w:rPr>
          <w:rFonts w:asciiTheme="minorHAnsi" w:hAnsiTheme="minorHAnsi" w:cstheme="minorHAnsi"/>
        </w:rPr>
      </w:pPr>
      <w:r>
        <w:rPr>
          <w:rFonts w:asciiTheme="minorHAnsi" w:hAnsiTheme="minorHAnsi" w:cstheme="minorHAnsi"/>
        </w:rPr>
        <w:t>IP for medicines have caused massive exploitation of nature that has pushed biodiversity loss to the brink.</w:t>
      </w:r>
    </w:p>
    <w:p w14:paraId="4042648D" w14:textId="77777777" w:rsidR="00B64DE3" w:rsidRPr="00E94657" w:rsidRDefault="00B64DE3" w:rsidP="00B64DE3">
      <w:pPr>
        <w:rPr>
          <w:rFonts w:asciiTheme="minorHAnsi" w:hAnsiTheme="minorHAnsi" w:cstheme="minorHAnsi"/>
        </w:rPr>
      </w:pPr>
      <w:proofErr w:type="spellStart"/>
      <w:r w:rsidRPr="00E94657">
        <w:rPr>
          <w:rFonts w:asciiTheme="minorHAnsi" w:hAnsiTheme="minorHAnsi" w:cstheme="minorHAnsi"/>
          <w:b/>
          <w:bCs/>
          <w:sz w:val="26"/>
          <w:szCs w:val="26"/>
        </w:rPr>
        <w:t>Pamun</w:t>
      </w:r>
      <w:proofErr w:type="spellEnd"/>
      <w:r w:rsidRPr="00E94657">
        <w:rPr>
          <w:rFonts w:asciiTheme="minorHAnsi" w:hAnsiTheme="minorHAnsi" w:cstheme="minorHAnsi"/>
          <w:b/>
          <w:bCs/>
          <w:sz w:val="26"/>
          <w:szCs w:val="26"/>
        </w:rPr>
        <w:t xml:space="preserve"> 14 </w:t>
      </w:r>
      <w:r w:rsidRPr="00446A88">
        <w:t>[“PAMUN</w:t>
      </w:r>
      <w:r w:rsidRPr="00E94657">
        <w:rPr>
          <w:rFonts w:asciiTheme="minorHAnsi" w:hAnsiTheme="minorHAnsi" w:cstheme="minorHAnsi"/>
        </w:rPr>
        <w:t xml:space="preserve"> </w:t>
      </w:r>
      <w:proofErr w:type="spellStart"/>
      <w:r w:rsidRPr="00E94657">
        <w:rPr>
          <w:rFonts w:asciiTheme="minorHAnsi" w:hAnsiTheme="minorHAnsi" w:cstheme="minorHAnsi"/>
        </w:rPr>
        <w:t>Xviii</w:t>
      </w:r>
      <w:proofErr w:type="spellEnd"/>
      <w:r w:rsidRPr="00E94657">
        <w:rPr>
          <w:rFonts w:asciiTheme="minorHAnsi" w:hAnsiTheme="minorHAnsi" w:cstheme="minorHAnsi"/>
        </w:rPr>
        <w:t xml:space="preserve"> Research Report— Question Of Intellectual Property And Biodiversity” [http://asp-edu.net/pamun/pamun2013/wp-content/uploads/2014/04/OK_EDITED_-UNCTAD-biodiversity-and-IP-1.pdf</w:t>
      </w:r>
      <w:r>
        <w:rPr>
          <w:rFonts w:asciiTheme="minorHAnsi" w:hAnsiTheme="minorHAnsi" w:cstheme="minorHAnsi"/>
        </w:rPr>
        <w:t>]</w:t>
      </w:r>
    </w:p>
    <w:p w14:paraId="4E18501C"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During the last few years, </w:t>
      </w:r>
      <w:r w:rsidRPr="00E94657">
        <w:rPr>
          <w:rStyle w:val="StyleUnderline"/>
          <w:rFonts w:asciiTheme="minorHAnsi" w:hAnsiTheme="minorHAnsi" w:cstheme="minorHAnsi"/>
          <w:bCs/>
          <w:highlight w:val="cyan"/>
        </w:rPr>
        <w:t>biodiversity has been lost at an unprecedented rate</w:t>
      </w:r>
      <w:r w:rsidRPr="00E94657">
        <w:rPr>
          <w:rStyle w:val="StyleUnderline"/>
          <w:rFonts w:asciiTheme="minorHAnsi" w:hAnsiTheme="minorHAnsi" w:cstheme="minorHAnsi"/>
          <w:bCs/>
        </w:rPr>
        <w:t xml:space="preserve"> throughout the world </w:t>
      </w:r>
      <w:r w:rsidRPr="00E94657">
        <w:rPr>
          <w:rStyle w:val="StyleUnderline"/>
          <w:rFonts w:asciiTheme="minorHAnsi" w:hAnsiTheme="minorHAnsi" w:cstheme="minorHAnsi"/>
          <w:bCs/>
          <w:highlight w:val="cyan"/>
        </w:rPr>
        <w:t>in every ecosystem.</w:t>
      </w:r>
      <w:r w:rsidRPr="00E94657">
        <w:rPr>
          <w:rStyle w:val="StyleUnderline"/>
          <w:rFonts w:asciiTheme="minorHAnsi" w:hAnsiTheme="minorHAnsi" w:cstheme="minorHAnsi"/>
          <w:bCs/>
        </w:rPr>
        <w:t xml:space="preserve"> According to the FAO, about </w:t>
      </w:r>
      <w:r w:rsidRPr="00E94657">
        <w:rPr>
          <w:rStyle w:val="StyleUnderline"/>
          <w:rFonts w:asciiTheme="minorHAnsi" w:hAnsiTheme="minorHAnsi" w:cstheme="minorHAnsi"/>
          <w:bCs/>
          <w:highlight w:val="cyan"/>
        </w:rPr>
        <w:t>75% of</w:t>
      </w:r>
      <w:r w:rsidRPr="00E94657">
        <w:rPr>
          <w:rStyle w:val="StyleUnderline"/>
          <w:rFonts w:asciiTheme="minorHAnsi" w:hAnsiTheme="minorHAnsi" w:cstheme="minorHAnsi"/>
          <w:bCs/>
        </w:rPr>
        <w:t xml:space="preserve"> the </w:t>
      </w:r>
      <w:r w:rsidRPr="00E94657">
        <w:rPr>
          <w:rStyle w:val="StyleUnderline"/>
          <w:rFonts w:asciiTheme="minorHAnsi" w:hAnsiTheme="minorHAnsi" w:cstheme="minorHAnsi"/>
          <w:bCs/>
          <w:highlight w:val="cyan"/>
        </w:rPr>
        <w:t>genetic diversity</w:t>
      </w:r>
      <w:r w:rsidRPr="00E94657">
        <w:rPr>
          <w:rStyle w:val="StyleUnderline"/>
          <w:rFonts w:asciiTheme="minorHAnsi" w:hAnsiTheme="minorHAnsi" w:cstheme="minorHAnsi"/>
          <w:bCs/>
        </w:rPr>
        <w:t xml:space="preserve"> found in agricultural crops </w:t>
      </w:r>
      <w:r w:rsidRPr="00E94657">
        <w:rPr>
          <w:rStyle w:val="StyleUnderline"/>
          <w:rFonts w:asciiTheme="minorHAnsi" w:hAnsiTheme="minorHAnsi" w:cstheme="minorHAnsi"/>
          <w:bCs/>
          <w:highlight w:val="cyan"/>
        </w:rPr>
        <w:t>has been lost</w:t>
      </w:r>
      <w:r w:rsidRPr="00E94657">
        <w:rPr>
          <w:rStyle w:val="StyleUnderline"/>
          <w:rFonts w:asciiTheme="minorHAnsi" w:hAnsiTheme="minorHAnsi" w:cstheme="minorHAnsi"/>
          <w:bCs/>
        </w:rPr>
        <w:t xml:space="preserve"> over the last century,</w:t>
      </w:r>
      <w:r w:rsidRPr="00E94657">
        <w:rPr>
          <w:rFonts w:asciiTheme="minorHAnsi" w:hAnsiTheme="minorHAnsi" w:cstheme="minorHAnsi"/>
          <w:sz w:val="16"/>
        </w:rPr>
        <w:t xml:space="preserve"> and this phenomenon continues. It is imperative that we conserve agricultural biodiversity: </w:t>
      </w:r>
      <w:r w:rsidRPr="00E94657">
        <w:rPr>
          <w:rStyle w:val="StyleUnderline"/>
          <w:rFonts w:asciiTheme="minorHAnsi" w:hAnsiTheme="minorHAnsi" w:cstheme="minorHAnsi"/>
          <w:bCs/>
          <w:highlight w:val="cyan"/>
        </w:rPr>
        <w:t>higher biodiversity</w:t>
      </w:r>
      <w:r w:rsidRPr="00E94657">
        <w:rPr>
          <w:rStyle w:val="StyleUnderline"/>
          <w:rFonts w:asciiTheme="minorHAnsi" w:hAnsiTheme="minorHAnsi" w:cstheme="minorHAnsi"/>
          <w:bCs/>
        </w:rPr>
        <w:t xml:space="preserve"> of agricultural crops helps </w:t>
      </w:r>
      <w:r w:rsidRPr="00E94657">
        <w:rPr>
          <w:rStyle w:val="StyleUnderline"/>
          <w:rFonts w:asciiTheme="minorHAnsi" w:hAnsiTheme="minorHAnsi" w:cstheme="minorHAnsi"/>
          <w:bCs/>
          <w:highlight w:val="cyan"/>
        </w:rPr>
        <w:t>increase yield stability</w:t>
      </w:r>
      <w:r w:rsidRPr="00E94657">
        <w:rPr>
          <w:rStyle w:val="StyleUnderline"/>
          <w:rFonts w:asciiTheme="minorHAnsi" w:hAnsiTheme="minorHAnsi" w:cstheme="minorHAnsi"/>
          <w:bCs/>
        </w:rPr>
        <w:t xml:space="preserve"> and </w:t>
      </w:r>
      <w:r w:rsidRPr="00E94657">
        <w:rPr>
          <w:rStyle w:val="StyleUnderline"/>
          <w:rFonts w:asciiTheme="minorHAnsi" w:hAnsiTheme="minorHAnsi" w:cstheme="minorHAnsi"/>
          <w:bCs/>
          <w:highlight w:val="cyan"/>
        </w:rPr>
        <w:t>soil fertility</w:t>
      </w:r>
      <w:r w:rsidRPr="00E94657">
        <w:rPr>
          <w:rStyle w:val="StyleUnderline"/>
          <w:rFonts w:asciiTheme="minorHAnsi" w:hAnsiTheme="minorHAnsi" w:cstheme="minorHAnsi"/>
          <w:bCs/>
        </w:rPr>
        <w:t xml:space="preserve"> and </w:t>
      </w:r>
      <w:r w:rsidRPr="00E94657">
        <w:rPr>
          <w:rStyle w:val="StyleUnderline"/>
          <w:rFonts w:asciiTheme="minorHAnsi" w:hAnsiTheme="minorHAnsi" w:cstheme="minorHAnsi"/>
          <w:bCs/>
          <w:highlight w:val="cyan"/>
        </w:rPr>
        <w:t>gives species the ability to adapt</w:t>
      </w:r>
      <w:r w:rsidRPr="00E94657">
        <w:rPr>
          <w:rStyle w:val="StyleUnderline"/>
          <w:rFonts w:asciiTheme="minorHAnsi" w:hAnsiTheme="minorHAnsi" w:cstheme="minorHAnsi"/>
          <w:bCs/>
        </w:rPr>
        <w:t xml:space="preserve"> to changing conditions.</w:t>
      </w:r>
      <w:r w:rsidRPr="00E94657">
        <w:rPr>
          <w:rFonts w:asciiTheme="minorHAnsi" w:hAnsiTheme="minorHAnsi" w:cstheme="minorHAnsi"/>
          <w:sz w:val="16"/>
        </w:rPr>
        <w:t xml:space="preserve"> High agricultural biodiversity </w:t>
      </w:r>
      <w:r w:rsidRPr="00E94657">
        <w:rPr>
          <w:rStyle w:val="StyleUnderline"/>
          <w:rFonts w:asciiTheme="minorHAnsi" w:hAnsiTheme="minorHAnsi" w:cstheme="minorHAnsi"/>
          <w:bCs/>
          <w:highlight w:val="cyan"/>
        </w:rPr>
        <w:t>also</w:t>
      </w:r>
      <w:r w:rsidRPr="00E94657">
        <w:rPr>
          <w:rStyle w:val="StyleUnderline"/>
          <w:rFonts w:asciiTheme="minorHAnsi" w:hAnsiTheme="minorHAnsi" w:cstheme="minorHAnsi"/>
          <w:bCs/>
        </w:rPr>
        <w:t xml:space="preserve"> helps </w:t>
      </w:r>
      <w:r w:rsidRPr="00E94657">
        <w:rPr>
          <w:rStyle w:val="StyleUnderline"/>
          <w:rFonts w:asciiTheme="minorHAnsi" w:hAnsiTheme="minorHAnsi" w:cstheme="minorHAnsi"/>
          <w:bCs/>
          <w:highlight w:val="cyan"/>
        </w:rPr>
        <w:t>protect</w:t>
      </w:r>
      <w:r w:rsidRPr="00E94657">
        <w:rPr>
          <w:rStyle w:val="StyleUnderline"/>
          <w:rFonts w:asciiTheme="minorHAnsi" w:hAnsiTheme="minorHAnsi" w:cstheme="minorHAnsi"/>
          <w:bCs/>
        </w:rPr>
        <w:t xml:space="preserve"> our </w:t>
      </w:r>
      <w:r w:rsidRPr="00E94657">
        <w:rPr>
          <w:rStyle w:val="StyleUnderline"/>
          <w:rFonts w:asciiTheme="minorHAnsi" w:hAnsiTheme="minorHAnsi" w:cstheme="minorHAnsi"/>
          <w:bCs/>
          <w:highlight w:val="cyan"/>
        </w:rPr>
        <w:t>health by ensuring sustainable production</w:t>
      </w:r>
      <w:r w:rsidRPr="00E94657">
        <w:rPr>
          <w:rStyle w:val="StyleUnderline"/>
          <w:rFonts w:asciiTheme="minorHAnsi" w:hAnsiTheme="minorHAnsi" w:cstheme="minorHAnsi"/>
          <w:bCs/>
        </w:rPr>
        <w:t xml:space="preserve"> in medicinal plant use systems.</w:t>
      </w:r>
      <w:r w:rsidRPr="00E94657">
        <w:rPr>
          <w:rFonts w:asciiTheme="minorHAnsi" w:hAnsiTheme="minorHAnsi" w:cstheme="minorHAnsi"/>
          <w:sz w:val="16"/>
        </w:rPr>
        <w:t xml:space="preserve"> Agricultural </w:t>
      </w:r>
      <w:r w:rsidRPr="00E94657">
        <w:rPr>
          <w:rStyle w:val="StyleUnderline"/>
          <w:rFonts w:asciiTheme="minorHAnsi" w:hAnsiTheme="minorHAnsi" w:cstheme="minorHAnsi"/>
          <w:bCs/>
        </w:rPr>
        <w:t xml:space="preserve">biodiversity loss and the present IPR legislation are inextricably tied. </w:t>
      </w:r>
      <w:r w:rsidRPr="00E94657">
        <w:rPr>
          <w:rStyle w:val="StyleUnderline"/>
          <w:rFonts w:asciiTheme="minorHAnsi" w:hAnsiTheme="minorHAnsi" w:cstheme="minorHAnsi"/>
          <w:bCs/>
          <w:highlight w:val="cyan"/>
        </w:rPr>
        <w:t>IPRs</w:t>
      </w:r>
      <w:r w:rsidRPr="00E94657">
        <w:rPr>
          <w:rStyle w:val="StyleUnderline"/>
          <w:rFonts w:asciiTheme="minorHAnsi" w:hAnsiTheme="minorHAnsi" w:cstheme="minorHAnsi"/>
          <w:bCs/>
        </w:rPr>
        <w:t xml:space="preserve"> continue to </w:t>
      </w:r>
      <w:proofErr w:type="spellStart"/>
      <w:r w:rsidRPr="00E94657">
        <w:rPr>
          <w:rStyle w:val="StyleUnderline"/>
          <w:rFonts w:asciiTheme="minorHAnsi" w:hAnsiTheme="minorHAnsi" w:cstheme="minorHAnsi"/>
          <w:bCs/>
          <w:highlight w:val="cyan"/>
        </w:rPr>
        <w:t>homogenise</w:t>
      </w:r>
      <w:proofErr w:type="spellEnd"/>
      <w:r w:rsidRPr="00E94657">
        <w:rPr>
          <w:rStyle w:val="StyleUnderline"/>
          <w:rFonts w:asciiTheme="minorHAnsi" w:hAnsiTheme="minorHAnsi" w:cstheme="minorHAnsi"/>
          <w:bCs/>
          <w:highlight w:val="cyan"/>
        </w:rPr>
        <w:t xml:space="preserve"> agricultural production</w:t>
      </w:r>
      <w:r w:rsidRPr="00E94657">
        <w:rPr>
          <w:rStyle w:val="StyleUnderline"/>
          <w:rFonts w:asciiTheme="minorHAnsi" w:hAnsiTheme="minorHAnsi" w:cstheme="minorHAnsi"/>
          <w:bCs/>
        </w:rPr>
        <w:t xml:space="preserve"> and medicinal plant use systems </w:t>
      </w:r>
      <w:r w:rsidRPr="00E94657">
        <w:rPr>
          <w:rStyle w:val="StyleUnderline"/>
          <w:rFonts w:asciiTheme="minorHAnsi" w:hAnsiTheme="minorHAnsi" w:cstheme="minorHAnsi"/>
          <w:bCs/>
          <w:highlight w:val="cyan"/>
        </w:rPr>
        <w:t>and</w:t>
      </w:r>
      <w:r w:rsidRPr="00E94657">
        <w:rPr>
          <w:rStyle w:val="StyleUnderline"/>
          <w:rFonts w:asciiTheme="minorHAnsi" w:hAnsiTheme="minorHAnsi" w:cstheme="minorHAnsi"/>
          <w:bCs/>
        </w:rPr>
        <w:t xml:space="preserve"> could </w:t>
      </w:r>
      <w:r w:rsidRPr="00E94657">
        <w:rPr>
          <w:rStyle w:val="StyleUnderline"/>
          <w:rFonts w:asciiTheme="minorHAnsi" w:hAnsiTheme="minorHAnsi" w:cstheme="minorHAnsi"/>
          <w:bCs/>
          <w:highlight w:val="cyan"/>
        </w:rPr>
        <w:t>reduce crop variety</w:t>
      </w:r>
      <w:r w:rsidRPr="00E94657">
        <w:rPr>
          <w:rStyle w:val="StyleUnderline"/>
          <w:rFonts w:asciiTheme="minorHAnsi" w:hAnsiTheme="minorHAnsi" w:cstheme="minorHAnsi"/>
          <w:bCs/>
        </w:rPr>
        <w:t xml:space="preserve"> development. </w:t>
      </w:r>
      <w:r w:rsidRPr="00E94657">
        <w:rPr>
          <w:rFonts w:asciiTheme="minorHAnsi" w:hAnsiTheme="minorHAnsi" w:cstheme="minorHAnsi"/>
          <w:sz w:val="16"/>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w:t>
      </w:r>
      <w:r w:rsidRPr="00E94657">
        <w:rPr>
          <w:rFonts w:asciiTheme="minorHAnsi" w:hAnsiTheme="minorHAnsi" w:cstheme="minorHAnsi"/>
          <w:sz w:val="16"/>
        </w:rPr>
        <w:lastRenderedPageBreak/>
        <w:t xml:space="preserve">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E94657">
        <w:rPr>
          <w:rFonts w:asciiTheme="minorHAnsi" w:hAnsiTheme="minorHAnsi" w:cstheme="minorHAnsi"/>
          <w:sz w:val="16"/>
        </w:rPr>
        <w:t>as</w:t>
      </w:r>
      <w:proofErr w:type="spellEnd"/>
      <w:r w:rsidRPr="00E94657">
        <w:rPr>
          <w:rFonts w:asciiTheme="minorHAnsi" w:hAnsiTheme="minorHAnsi" w:cstheme="minorHAnsi"/>
          <w:sz w:val="16"/>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E94657">
        <w:rPr>
          <w:rStyle w:val="StyleUnderline"/>
          <w:rFonts w:asciiTheme="minorHAnsi" w:hAnsiTheme="minorHAnsi" w:cstheme="minorHAnsi"/>
          <w:bCs/>
        </w:rPr>
        <w:t xml:space="preserve">The </w:t>
      </w:r>
      <w:r w:rsidRPr="00E94657">
        <w:rPr>
          <w:rStyle w:val="StyleUnderline"/>
          <w:rFonts w:asciiTheme="minorHAnsi" w:hAnsiTheme="minorHAnsi" w:cstheme="minorHAnsi"/>
          <w:bCs/>
          <w:highlight w:val="cyan"/>
        </w:rPr>
        <w:t>privatization of IPRs</w:t>
      </w:r>
      <w:r w:rsidRPr="00E94657">
        <w:rPr>
          <w:rStyle w:val="StyleUnderline"/>
          <w:rFonts w:asciiTheme="minorHAnsi" w:hAnsiTheme="minorHAnsi" w:cstheme="minorHAnsi"/>
          <w:bCs/>
        </w:rPr>
        <w:t xml:space="preserve"> as a result of the TRIPS agreement has </w:t>
      </w:r>
      <w:r w:rsidRPr="00E94657">
        <w:rPr>
          <w:rStyle w:val="StyleUnderline"/>
          <w:rFonts w:asciiTheme="minorHAnsi" w:hAnsiTheme="minorHAnsi" w:cstheme="minorHAnsi"/>
          <w:bCs/>
          <w:highlight w:val="cyan"/>
        </w:rPr>
        <w:t>caused commercial</w:t>
      </w:r>
      <w:r w:rsidRPr="00E94657">
        <w:rPr>
          <w:rStyle w:val="StyleUnderline"/>
          <w:rFonts w:asciiTheme="minorHAnsi" w:hAnsiTheme="minorHAnsi" w:cstheme="minorHAnsi"/>
          <w:bCs/>
        </w:rPr>
        <w:t xml:space="preserve"> and industrial </w:t>
      </w:r>
      <w:r w:rsidRPr="00E94657">
        <w:rPr>
          <w:rStyle w:val="StyleUnderline"/>
          <w:rFonts w:asciiTheme="minorHAnsi" w:hAnsiTheme="minorHAnsi" w:cstheme="minorHAnsi"/>
          <w:bCs/>
          <w:highlight w:val="cyan"/>
        </w:rPr>
        <w:t>interests to control</w:t>
      </w:r>
      <w:r w:rsidRPr="00E94657">
        <w:rPr>
          <w:rStyle w:val="StyleUnderline"/>
          <w:rFonts w:asciiTheme="minorHAnsi" w:hAnsiTheme="minorHAnsi" w:cstheme="minorHAnsi"/>
          <w:bCs/>
        </w:rPr>
        <w:t xml:space="preserve"> the resources of </w:t>
      </w:r>
      <w:r w:rsidRPr="00E94657">
        <w:rPr>
          <w:rStyle w:val="StyleUnderline"/>
          <w:rFonts w:asciiTheme="minorHAnsi" w:hAnsiTheme="minorHAnsi" w:cstheme="minorHAnsi"/>
          <w:bCs/>
          <w:highlight w:val="cyan"/>
        </w:rPr>
        <w:t>developing countries that are rich in biodiversity, leading to biological uniformity</w:t>
      </w:r>
      <w:r w:rsidRPr="00E94657">
        <w:rPr>
          <w:rStyle w:val="StyleUnderline"/>
          <w:rFonts w:asciiTheme="minorHAnsi" w:hAnsiTheme="minorHAnsi" w:cstheme="minorHAnsi"/>
          <w:bCs/>
        </w:rPr>
        <w:t xml:space="preserve"> and in turn biodiversity loss </w:t>
      </w:r>
      <w:r w:rsidRPr="00E94657">
        <w:rPr>
          <w:rFonts w:asciiTheme="minorHAnsi" w:hAnsiTheme="minorHAnsi" w:cstheme="minorHAnsi"/>
          <w:sz w:val="16"/>
        </w:rPr>
        <w:t xml:space="preserve">(explained below). Besides, </w:t>
      </w:r>
      <w:r w:rsidRPr="00E94657">
        <w:rPr>
          <w:rStyle w:val="StyleUnderline"/>
          <w:rFonts w:asciiTheme="minorHAnsi" w:hAnsiTheme="minorHAnsi" w:cstheme="minorHAnsi"/>
          <w:bCs/>
        </w:rPr>
        <w:t>these private commercial interests are encroaching upon common indigenous and local community knowledge</w:t>
      </w:r>
      <w:r w:rsidRPr="00E94657">
        <w:rPr>
          <w:rFonts w:asciiTheme="minorHAnsi" w:hAnsiTheme="minorHAnsi" w:cstheme="minorHAnsi"/>
          <w:sz w:val="16"/>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E94657">
        <w:rPr>
          <w:rStyle w:val="StyleUnderline"/>
          <w:rFonts w:asciiTheme="minorHAnsi" w:hAnsiTheme="minorHAnsi" w:cstheme="minorHAnsi"/>
          <w:bCs/>
        </w:rPr>
        <w:t xml:space="preserve">Farmers will be faced with </w:t>
      </w:r>
      <w:r w:rsidRPr="00E94657">
        <w:rPr>
          <w:rStyle w:val="StyleUnderline"/>
          <w:rFonts w:asciiTheme="minorHAnsi" w:hAnsiTheme="minorHAnsi" w:cstheme="minorHAnsi"/>
          <w:bCs/>
          <w:highlight w:val="cyan"/>
        </w:rPr>
        <w:t>production restrictions</w:t>
      </w:r>
      <w:r w:rsidRPr="00E94657">
        <w:rPr>
          <w:rStyle w:val="StyleUnderline"/>
          <w:rFonts w:asciiTheme="minorHAnsi" w:hAnsiTheme="minorHAnsi" w:cstheme="minorHAnsi"/>
          <w:bCs/>
        </w:rPr>
        <w:t xml:space="preserve">, while scientists will be faced with research restrictions. </w:t>
      </w:r>
      <w:r w:rsidRPr="00E94657">
        <w:rPr>
          <w:rFonts w:asciiTheme="minorHAnsi" w:hAnsiTheme="minorHAnsi" w:cstheme="minorHAnsi"/>
          <w:sz w:val="16"/>
        </w:rPr>
        <w:t xml:space="preserve">All in all, the present IPR legislation not only </w:t>
      </w:r>
      <w:r w:rsidRPr="00E94657">
        <w:rPr>
          <w:rStyle w:val="StyleUnderline"/>
          <w:rFonts w:asciiTheme="minorHAnsi" w:hAnsiTheme="minorHAnsi" w:cstheme="minorHAnsi"/>
          <w:bCs/>
          <w:highlight w:val="cyan"/>
        </w:rPr>
        <w:t xml:space="preserve">discourages the growth of new </w:t>
      </w:r>
      <w:r w:rsidRPr="00E94657">
        <w:rPr>
          <w:rStyle w:val="StyleUnderline"/>
          <w:rFonts w:asciiTheme="minorHAnsi" w:hAnsiTheme="minorHAnsi" w:cstheme="minorHAnsi"/>
          <w:bCs/>
        </w:rPr>
        <w:t xml:space="preserve">and different </w:t>
      </w:r>
      <w:r w:rsidRPr="00E94657">
        <w:rPr>
          <w:rStyle w:val="StyleUnderline"/>
          <w:rFonts w:asciiTheme="minorHAnsi" w:hAnsiTheme="minorHAnsi" w:cstheme="minorHAnsi"/>
          <w:bCs/>
          <w:highlight w:val="cyan"/>
        </w:rPr>
        <w:t>plant varieties</w:t>
      </w:r>
      <w:r w:rsidRPr="00E94657">
        <w:rPr>
          <w:rStyle w:val="StyleUnderline"/>
          <w:rFonts w:asciiTheme="minorHAnsi" w:hAnsiTheme="minorHAnsi" w:cstheme="minorHAnsi"/>
          <w:bCs/>
        </w:rPr>
        <w:t xml:space="preserve">, but it also </w:t>
      </w:r>
      <w:r w:rsidRPr="00E94657">
        <w:rPr>
          <w:rStyle w:val="StyleUnderline"/>
          <w:rFonts w:asciiTheme="minorHAnsi" w:hAnsiTheme="minorHAnsi" w:cstheme="minorHAnsi"/>
          <w:bCs/>
          <w:highlight w:val="cyan"/>
        </w:rPr>
        <w:t xml:space="preserve">restricts </w:t>
      </w:r>
      <w:r w:rsidRPr="00E94657">
        <w:rPr>
          <w:rStyle w:val="StyleUnderline"/>
          <w:rFonts w:asciiTheme="minorHAnsi" w:hAnsiTheme="minorHAnsi" w:cstheme="minorHAnsi"/>
          <w:bCs/>
        </w:rPr>
        <w:t xml:space="preserve">researchers from </w:t>
      </w:r>
      <w:r w:rsidRPr="00E94657">
        <w:rPr>
          <w:rStyle w:val="StyleUnderline"/>
          <w:rFonts w:asciiTheme="minorHAnsi" w:hAnsiTheme="minorHAnsi" w:cstheme="minorHAnsi"/>
          <w:bCs/>
          <w:highlight w:val="cyan"/>
        </w:rPr>
        <w:t>freely using</w:t>
      </w:r>
      <w:r w:rsidRPr="00E94657">
        <w:rPr>
          <w:rStyle w:val="StyleUnderline"/>
          <w:rFonts w:asciiTheme="minorHAnsi" w:hAnsiTheme="minorHAnsi" w:cstheme="minorHAnsi"/>
          <w:bCs/>
        </w:rPr>
        <w:t xml:space="preserve"> the </w:t>
      </w:r>
      <w:r w:rsidRPr="00E94657">
        <w:rPr>
          <w:rStyle w:val="StyleUnderline"/>
          <w:rFonts w:asciiTheme="minorHAnsi" w:hAnsiTheme="minorHAnsi" w:cstheme="minorHAnsi"/>
          <w:bCs/>
          <w:highlight w:val="cyan"/>
        </w:rPr>
        <w:t xml:space="preserve">genetic information for research into diseases </w:t>
      </w:r>
      <w:r w:rsidRPr="00E94657">
        <w:rPr>
          <w:rStyle w:val="StyleUnderline"/>
          <w:rFonts w:asciiTheme="minorHAnsi" w:hAnsiTheme="minorHAnsi" w:cstheme="minorHAnsi"/>
          <w:bCs/>
        </w:rPr>
        <w:t>or for making new and more effective plant varieties.</w:t>
      </w:r>
      <w:r w:rsidRPr="00E94657">
        <w:rPr>
          <w:rFonts w:asciiTheme="minorHAnsi" w:hAnsiTheme="minorHAnsi" w:cstheme="minorHAnsi"/>
          <w:sz w:val="16"/>
        </w:rPr>
        <w:t xml:space="preserve"> Hence, </w:t>
      </w:r>
      <w:r w:rsidRPr="00E94657">
        <w:rPr>
          <w:rStyle w:val="StyleUnderline"/>
          <w:rFonts w:asciiTheme="minorHAnsi" w:hAnsiTheme="minorHAnsi" w:cstheme="minorHAnsi"/>
          <w:bCs/>
        </w:rPr>
        <w:t>this</w:t>
      </w:r>
      <w:r w:rsidRPr="00E94657">
        <w:rPr>
          <w:rFonts w:asciiTheme="minorHAnsi" w:hAnsiTheme="minorHAnsi" w:cstheme="minorHAnsi"/>
          <w:sz w:val="16"/>
        </w:rPr>
        <w:t xml:space="preserve"> reduces the availability of biodiversity and </w:t>
      </w:r>
      <w:r w:rsidRPr="00E94657">
        <w:rPr>
          <w:rStyle w:val="StyleUnderline"/>
          <w:rFonts w:asciiTheme="minorHAnsi" w:hAnsiTheme="minorHAnsi" w:cstheme="minorHAnsi"/>
          <w:bCs/>
        </w:rPr>
        <w:t>leads to the homogenization of agricultural production and plant use systems.</w:t>
      </w:r>
      <w:r w:rsidRPr="00E94657">
        <w:rPr>
          <w:rFonts w:asciiTheme="minorHAnsi" w:hAnsiTheme="minorHAnsi" w:cstheme="minorHAnsi"/>
          <w:sz w:val="16"/>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E94657">
        <w:rPr>
          <w:rStyle w:val="StyleUnderline"/>
          <w:rFonts w:asciiTheme="minorHAnsi" w:hAnsiTheme="minorHAnsi" w:cstheme="minorHAnsi"/>
          <w:bCs/>
        </w:rPr>
        <w:t xml:space="preserve">These </w:t>
      </w:r>
      <w:r w:rsidRPr="00E94657">
        <w:rPr>
          <w:rStyle w:val="StyleUnderline"/>
          <w:rFonts w:asciiTheme="minorHAnsi" w:hAnsiTheme="minorHAnsi" w:cstheme="minorHAnsi"/>
          <w:bCs/>
          <w:highlight w:val="cyan"/>
        </w:rPr>
        <w:t>farmers are also not allowed to save, reuse, or even study the seeds</w:t>
      </w:r>
      <w:r w:rsidRPr="00E94657">
        <w:rPr>
          <w:rStyle w:val="StyleUnderline"/>
          <w:rFonts w:asciiTheme="minorHAnsi" w:hAnsiTheme="minorHAnsi" w:cstheme="minorHAnsi"/>
          <w:bCs/>
        </w:rPr>
        <w:t xml:space="preserve"> due to biotech IPR laws, greatly hindering natural diversity.</w:t>
      </w:r>
    </w:p>
    <w:p w14:paraId="15C628AD" w14:textId="77777777" w:rsidR="00B64DE3" w:rsidRPr="00E94657" w:rsidRDefault="00B64DE3" w:rsidP="00B64DE3">
      <w:pPr>
        <w:rPr>
          <w:rFonts w:asciiTheme="minorHAnsi" w:hAnsiTheme="minorHAnsi" w:cstheme="minorHAnsi"/>
        </w:rPr>
      </w:pPr>
    </w:p>
    <w:p w14:paraId="6E133AE7" w14:textId="77777777" w:rsidR="00B64DE3" w:rsidRPr="00E94657" w:rsidRDefault="00B64DE3" w:rsidP="00B64DE3">
      <w:pPr>
        <w:pStyle w:val="Heading4"/>
        <w:rPr>
          <w:rFonts w:asciiTheme="minorHAnsi" w:hAnsiTheme="minorHAnsi" w:cstheme="minorHAnsi"/>
        </w:rPr>
      </w:pPr>
      <w:r>
        <w:rPr>
          <w:rFonts w:asciiTheme="minorHAnsi" w:hAnsiTheme="minorHAnsi" w:cstheme="minorHAnsi"/>
        </w:rPr>
        <w:t>Pharmaceuticals take advantage of strong IP to exploit natural resources and indigenous communities – only the plan solves.</w:t>
      </w:r>
    </w:p>
    <w:p w14:paraId="72C7A9C0"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Mackey and Liang 12</w:t>
      </w:r>
      <w:r w:rsidRPr="00E94657">
        <w:rPr>
          <w:rFonts w:asciiTheme="minorHAnsi" w:hAnsiTheme="minorHAnsi" w:cstheme="minorHAnsi"/>
        </w:rPr>
        <w:t xml:space="preserve"> [Tim K. Mackey, Bryan A. Liang, MD, PhD, JD, NCBI, PMC, US National Library of Medicine, National Institutes of Health, “Integrating Biodiversity Management and Indigenous Biopiracy Protection to Promote Environmental Justice and Global Health,” June, 2012, </w:t>
      </w:r>
      <w:hyperlink r:id="rId24" w:history="1">
        <w:r w:rsidRPr="00E94657">
          <w:rPr>
            <w:rStyle w:val="Hyperlink"/>
            <w:rFonts w:asciiTheme="minorHAnsi" w:hAnsiTheme="minorHAnsi" w:cstheme="minorHAnsi"/>
          </w:rPr>
          <w:t>https://www.ncbi.nlm.nih.gov/pmc/articles/PMC3483946/]/</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70C81213"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u w:val="single"/>
        </w:rPr>
        <w:t xml:space="preserve">Many potentially useful </w:t>
      </w:r>
      <w:r w:rsidRPr="00E94657">
        <w:rPr>
          <w:rFonts w:asciiTheme="minorHAnsi" w:hAnsiTheme="minorHAnsi" w:cstheme="minorHAnsi"/>
          <w:highlight w:val="cyan"/>
          <w:u w:val="single"/>
        </w:rPr>
        <w:t>medicines arise from</w:t>
      </w:r>
      <w:r w:rsidRPr="00E94657">
        <w:rPr>
          <w:rFonts w:asciiTheme="minorHAnsi" w:hAnsiTheme="minorHAnsi" w:cstheme="minorHAnsi"/>
          <w:u w:val="single"/>
        </w:rPr>
        <w:t xml:space="preserve"> developing countries’ </w:t>
      </w:r>
      <w:r w:rsidRPr="00E94657">
        <w:rPr>
          <w:rFonts w:asciiTheme="minorHAnsi" w:hAnsiTheme="minorHAnsi" w:cstheme="minorHAnsi"/>
          <w:highlight w:val="cyan"/>
          <w:u w:val="single"/>
        </w:rPr>
        <w:t>biodiverse environments</w:t>
      </w:r>
      <w:r w:rsidRPr="00E94657">
        <w:rPr>
          <w:rFonts w:asciiTheme="minorHAnsi" w:hAnsiTheme="minorHAnsi" w:cstheme="minorHAnsi"/>
          <w:sz w:val="16"/>
        </w:rPr>
        <w:t xml:space="preserve"> and indigenous knowledge. </w:t>
      </w:r>
      <w:r w:rsidRPr="00E94657">
        <w:rPr>
          <w:rFonts w:asciiTheme="minorHAnsi" w:hAnsiTheme="minorHAnsi" w:cstheme="minorHAnsi"/>
          <w:highlight w:val="cyan"/>
          <w:u w:val="single"/>
        </w:rPr>
        <w:t>However</w:t>
      </w:r>
      <w:r w:rsidRPr="00E94657">
        <w:rPr>
          <w:rFonts w:asciiTheme="minorHAnsi" w:hAnsiTheme="minorHAnsi" w:cstheme="minorHAnsi"/>
          <w:sz w:val="16"/>
        </w:rPr>
        <w:t xml:space="preserve">, global </w:t>
      </w:r>
      <w:r w:rsidRPr="00E94657">
        <w:rPr>
          <w:rFonts w:asciiTheme="minorHAnsi" w:hAnsiTheme="minorHAnsi" w:cstheme="minorHAnsi"/>
          <w:highlight w:val="cyan"/>
          <w:u w:val="single"/>
        </w:rPr>
        <w:t>i</w:t>
      </w:r>
      <w:r w:rsidRPr="00E94657">
        <w:rPr>
          <w:rFonts w:asciiTheme="minorHAnsi" w:hAnsiTheme="minorHAnsi" w:cstheme="minorHAnsi"/>
          <w:u w:val="single"/>
        </w:rPr>
        <w:t xml:space="preserve">ntellectual </w:t>
      </w:r>
      <w:r w:rsidRPr="00E94657">
        <w:rPr>
          <w:rFonts w:asciiTheme="minorHAnsi" w:hAnsiTheme="minorHAnsi" w:cstheme="minorHAnsi"/>
          <w:highlight w:val="cyan"/>
          <w:u w:val="single"/>
        </w:rPr>
        <w:t>p</w:t>
      </w:r>
      <w:r w:rsidRPr="00E94657">
        <w:rPr>
          <w:rFonts w:asciiTheme="minorHAnsi" w:hAnsiTheme="minorHAnsi" w:cstheme="minorHAnsi"/>
          <w:u w:val="single"/>
        </w:rPr>
        <w:t xml:space="preserve">roperty </w:t>
      </w:r>
      <w:r w:rsidRPr="00E94657">
        <w:rPr>
          <w:rFonts w:asciiTheme="minorHAnsi" w:hAnsiTheme="minorHAnsi" w:cstheme="minorHAnsi"/>
          <w:highlight w:val="cyan"/>
          <w:u w:val="single"/>
        </w:rPr>
        <w:t>rules have resulted in biopiracy, raising</w:t>
      </w:r>
      <w:r w:rsidRPr="00E94657">
        <w:rPr>
          <w:rFonts w:asciiTheme="minorHAnsi" w:hAnsiTheme="minorHAnsi" w:cstheme="minorHAnsi"/>
          <w:u w:val="single"/>
        </w:rPr>
        <w:t xml:space="preserve"> serious </w:t>
      </w:r>
      <w:r w:rsidRPr="00E94657">
        <w:rPr>
          <w:rFonts w:asciiTheme="minorHAnsi" w:hAnsiTheme="minorHAnsi" w:cstheme="minorHAnsi"/>
          <w:highlight w:val="cyan"/>
          <w:u w:val="single"/>
        </w:rPr>
        <w:t>ethical concerns of environmental justice</w:t>
      </w:r>
      <w:r w:rsidRPr="00E94657">
        <w:rPr>
          <w:rFonts w:asciiTheme="minorHAnsi" w:hAnsiTheme="minorHAnsi" w:cstheme="minorHAnsi"/>
          <w:u w:val="single"/>
        </w:rPr>
        <w:t xml:space="preserve">, exploitation, </w:t>
      </w:r>
      <w:r w:rsidRPr="00E94657">
        <w:rPr>
          <w:rFonts w:asciiTheme="minorHAnsi" w:hAnsiTheme="minorHAnsi" w:cstheme="minorHAnsi"/>
          <w:highlight w:val="cyan"/>
          <w:u w:val="single"/>
        </w:rPr>
        <w:t>and health disparities</w:t>
      </w:r>
      <w:r w:rsidRPr="00E94657">
        <w:rPr>
          <w:rFonts w:asciiTheme="minorHAnsi" w:hAnsiTheme="minorHAnsi" w:cstheme="minorHAnsi"/>
          <w:sz w:val="16"/>
        </w:rPr>
        <w:t xml:space="preserve"> in these populations. Furthermore, state-based approaches have not led to adequate biodiversity protection, management, or resource sharing, </w:t>
      </w:r>
      <w:r w:rsidRPr="00E94657">
        <w:rPr>
          <w:rFonts w:asciiTheme="minorHAnsi" w:hAnsiTheme="minorHAnsi" w:cstheme="minorHAnsi"/>
          <w:highlight w:val="cyan"/>
          <w:u w:val="single"/>
        </w:rPr>
        <w:t>which affect access</w:t>
      </w:r>
      <w:r w:rsidRPr="00E94657">
        <w:rPr>
          <w:rFonts w:asciiTheme="minorHAnsi" w:hAnsiTheme="minorHAnsi" w:cstheme="minorHAnsi"/>
          <w:u w:val="single"/>
        </w:rPr>
        <w:t xml:space="preserve"> to lifesaving drugs.</w:t>
      </w:r>
    </w:p>
    <w:p w14:paraId="466A4F53"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lastRenderedPageBreak/>
        <w:t xml:space="preserve">In response, country delegates adopted the </w:t>
      </w:r>
      <w:r w:rsidRPr="00E94657">
        <w:rPr>
          <w:rFonts w:asciiTheme="minorHAnsi" w:hAnsiTheme="minorHAnsi" w:cstheme="minorHAnsi"/>
          <w:u w:val="single"/>
        </w:rPr>
        <w:t>Nagoya Protocol, which aims at promoting biodiversity management, combating biopiracy, and encouraging equitable benefits</w:t>
      </w:r>
      <w:r w:rsidRPr="00E94657">
        <w:rPr>
          <w:rFonts w:asciiTheme="minorHAnsi" w:hAnsiTheme="minorHAnsi" w:cstheme="minorHAnsi"/>
          <w:sz w:val="16"/>
        </w:rPr>
        <w:t xml:space="preserve"> sharing with indigenous communities. However, the effectiveness of this framework in meeting these objectives remains in question.</w:t>
      </w:r>
    </w:p>
    <w:p w14:paraId="7771F6B2"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u w:val="single"/>
        </w:rPr>
        <w:t>To address these challenges, we propose a policy</w:t>
      </w:r>
      <w:r w:rsidRPr="00E94657">
        <w:rPr>
          <w:rFonts w:asciiTheme="minorHAnsi" w:hAnsiTheme="minorHAnsi" w:cstheme="minorHAnsi"/>
          <w:sz w:val="16"/>
        </w:rPr>
        <w:t xml:space="preserve"> building on the Nagoya Protocol </w:t>
      </w:r>
      <w:r w:rsidRPr="00E94657">
        <w:rPr>
          <w:rFonts w:asciiTheme="minorHAnsi" w:hAnsiTheme="minorHAnsi" w:cstheme="minorHAnsi"/>
          <w:u w:val="single"/>
        </w:rPr>
        <w:t>that employs a World Health Organization–World Trade Organization Joint Committee on Bioprospecting and Biopiracy.</w:t>
      </w:r>
    </w:p>
    <w:p w14:paraId="6A11F8CE"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BIO</w:t>
      </w:r>
      <w:r w:rsidRPr="00E94657">
        <w:rPr>
          <w:rFonts w:asciiTheme="minorHAnsi" w:hAnsiTheme="minorHAnsi" w:cstheme="minorHAnsi"/>
          <w:u w:val="single"/>
        </w:rPr>
        <w:t>MEDICAL RESEARCH AND</w:t>
      </w:r>
      <w:r w:rsidRPr="00E94657">
        <w:rPr>
          <w:rFonts w:asciiTheme="minorHAnsi" w:hAnsiTheme="minorHAnsi" w:cstheme="minorHAnsi"/>
          <w:sz w:val="16"/>
        </w:rPr>
        <w:t xml:space="preserve"> the </w:t>
      </w:r>
      <w:r w:rsidRPr="00E94657">
        <w:rPr>
          <w:rFonts w:asciiTheme="minorHAnsi" w:hAnsiTheme="minorHAnsi" w:cstheme="minorHAnsi"/>
          <w:highlight w:val="cyan"/>
          <w:u w:val="single"/>
        </w:rPr>
        <w:t>discovery</w:t>
      </w:r>
      <w:r w:rsidRPr="00E94657">
        <w:rPr>
          <w:rFonts w:asciiTheme="minorHAnsi" w:hAnsiTheme="minorHAnsi" w:cstheme="minorHAnsi"/>
          <w:sz w:val="16"/>
          <w:highlight w:val="cyan"/>
        </w:rPr>
        <w:t xml:space="preserve"> </w:t>
      </w:r>
      <w:r w:rsidRPr="00E94657">
        <w:rPr>
          <w:rFonts w:asciiTheme="minorHAnsi" w:hAnsiTheme="minorHAnsi" w:cstheme="minorHAnsi"/>
          <w:highlight w:val="cyan"/>
          <w:u w:val="single"/>
        </w:rPr>
        <w:t>and development of medicines</w:t>
      </w:r>
      <w:r w:rsidRPr="00E94657">
        <w:rPr>
          <w:rFonts w:asciiTheme="minorHAnsi" w:hAnsiTheme="minorHAnsi" w:cstheme="minorHAnsi"/>
          <w:u w:val="single"/>
        </w:rPr>
        <w:t xml:space="preserve"> often </w:t>
      </w:r>
      <w:r w:rsidRPr="00E94657">
        <w:rPr>
          <w:rFonts w:asciiTheme="minorHAnsi" w:hAnsiTheme="minorHAnsi" w:cstheme="minorHAnsi"/>
          <w:highlight w:val="cyan"/>
          <w:u w:val="single"/>
        </w:rPr>
        <w:t>focus on natural</w:t>
      </w:r>
      <w:r w:rsidRPr="00E94657">
        <w:rPr>
          <w:rFonts w:asciiTheme="minorHAnsi" w:hAnsiTheme="minorHAnsi" w:cstheme="minorHAnsi"/>
          <w:u w:val="single"/>
        </w:rPr>
        <w:t xml:space="preserve">ly occurring </w:t>
      </w:r>
      <w:r w:rsidRPr="00E94657">
        <w:rPr>
          <w:rFonts w:asciiTheme="minorHAnsi" w:hAnsiTheme="minorHAnsi" w:cstheme="minorHAnsi"/>
          <w:highlight w:val="cyan"/>
          <w:u w:val="single"/>
        </w:rPr>
        <w:t>materials for products</w:t>
      </w:r>
      <w:r w:rsidRPr="00E94657">
        <w:rPr>
          <w:rFonts w:asciiTheme="minorHAnsi" w:hAnsiTheme="minorHAnsi" w:cstheme="minorHAnsi"/>
          <w:sz w:val="16"/>
        </w:rPr>
        <w:t xml:space="preserve"> and applications. Searching for such compounds </w:t>
      </w:r>
      <w:r w:rsidRPr="00E94657">
        <w:rPr>
          <w:rFonts w:asciiTheme="minorHAnsi" w:hAnsiTheme="minorHAnsi" w:cstheme="minorHAnsi"/>
          <w:u w:val="single"/>
        </w:rPr>
        <w:t>in diverse environments</w:t>
      </w:r>
      <w:r w:rsidRPr="00E94657">
        <w:rPr>
          <w:rFonts w:asciiTheme="minorHAnsi" w:hAnsiTheme="minorHAnsi" w:cstheme="minorHAnsi"/>
          <w:sz w:val="16"/>
        </w:rPr>
        <w:t xml:space="preserve"> (e.g., rainforests, deserts, and hot springs) </w:t>
      </w:r>
      <w:r w:rsidRPr="00E94657">
        <w:rPr>
          <w:rFonts w:asciiTheme="minorHAnsi" w:hAnsiTheme="minorHAnsi" w:cstheme="minorHAnsi"/>
          <w:u w:val="single"/>
        </w:rPr>
        <w:t>is deemed “bioprospecting.”</w:t>
      </w:r>
      <w:hyperlink r:id="rId25" w:anchor="bib1" w:history="1">
        <w:r w:rsidRPr="00E94657">
          <w:rPr>
            <w:rStyle w:val="Hyperlink"/>
            <w:rFonts w:asciiTheme="minorHAnsi" w:hAnsiTheme="minorHAnsi" w:cstheme="minorHAnsi"/>
            <w:sz w:val="16"/>
          </w:rPr>
          <w:t>1,2</w:t>
        </w:r>
      </w:hyperlink>
      <w:r w:rsidRPr="00E94657">
        <w:rPr>
          <w:rFonts w:asciiTheme="minorHAnsi" w:hAnsiTheme="minorHAnsi" w:cstheme="minorHAnsi"/>
          <w:sz w:val="16"/>
        </w:rPr>
        <w:t> </w:t>
      </w:r>
      <w:r w:rsidRPr="00E94657">
        <w:rPr>
          <w:rFonts w:asciiTheme="minorHAnsi" w:hAnsiTheme="minorHAnsi" w:cstheme="minorHAnsi"/>
          <w:u w:val="single"/>
        </w:rPr>
        <w:t>Bioprospecting</w:t>
      </w:r>
      <w:r w:rsidRPr="00E94657">
        <w:rPr>
          <w:rFonts w:asciiTheme="minorHAnsi" w:hAnsiTheme="minorHAnsi" w:cstheme="minorHAnsi"/>
          <w:sz w:val="16"/>
        </w:rPr>
        <w:t xml:space="preserve"> has resulted in key advances (e.g., making polymerase chain reaction processes stable for medical application) and has led to life-saving advances in medicines and population health.</w:t>
      </w:r>
      <w:hyperlink r:id="rId26" w:anchor="bib1" w:history="1">
        <w:r w:rsidRPr="00E94657">
          <w:rPr>
            <w:rStyle w:val="Hyperlink"/>
            <w:rFonts w:asciiTheme="minorHAnsi" w:hAnsiTheme="minorHAnsi" w:cstheme="minorHAnsi"/>
            <w:sz w:val="16"/>
          </w:rPr>
          <w:t>1</w:t>
        </w:r>
      </w:hyperlink>
      <w:r w:rsidRPr="00E94657">
        <w:rPr>
          <w:rFonts w:asciiTheme="minorHAnsi" w:hAnsiTheme="minorHAnsi" w:cstheme="minorHAnsi"/>
          <w:sz w:val="16"/>
        </w:rPr>
        <w:t xml:space="preserve"> It </w:t>
      </w:r>
      <w:r w:rsidRPr="00E94657">
        <w:rPr>
          <w:rFonts w:asciiTheme="minorHAnsi" w:hAnsiTheme="minorHAnsi" w:cstheme="minorHAnsi"/>
          <w:u w:val="single"/>
        </w:rPr>
        <w:t>has</w:t>
      </w:r>
      <w:r w:rsidRPr="00E94657">
        <w:rPr>
          <w:rFonts w:asciiTheme="minorHAnsi" w:hAnsiTheme="minorHAnsi" w:cstheme="minorHAnsi"/>
          <w:sz w:val="16"/>
        </w:rPr>
        <w:t xml:space="preserve"> also </w:t>
      </w:r>
      <w:r w:rsidRPr="00E94657">
        <w:rPr>
          <w:rFonts w:asciiTheme="minorHAnsi" w:hAnsiTheme="minorHAnsi" w:cstheme="minorHAnsi"/>
          <w:u w:val="single"/>
        </w:rPr>
        <w:t>established economic value for</w:t>
      </w:r>
      <w:r w:rsidRPr="00E94657">
        <w:rPr>
          <w:rFonts w:asciiTheme="minorHAnsi" w:hAnsiTheme="minorHAnsi" w:cstheme="minorHAnsi"/>
          <w:sz w:val="16"/>
        </w:rPr>
        <w:t xml:space="preserve"> these </w:t>
      </w:r>
      <w:r w:rsidRPr="00E94657">
        <w:rPr>
          <w:rFonts w:asciiTheme="minorHAnsi" w:hAnsiTheme="minorHAnsi" w:cstheme="minorHAnsi"/>
          <w:u w:val="single"/>
        </w:rPr>
        <w:t>resources</w:t>
      </w:r>
      <w:r w:rsidRPr="00E94657">
        <w:rPr>
          <w:rFonts w:asciiTheme="minorHAnsi" w:hAnsiTheme="minorHAnsi" w:cstheme="minorHAnsi"/>
          <w:sz w:val="16"/>
        </w:rPr>
        <w:t xml:space="preserve"> and supported biodiversity conservation and indigenous communities.</w:t>
      </w:r>
      <w:hyperlink r:id="rId27" w:anchor="bib2" w:history="1">
        <w:r w:rsidRPr="00E94657">
          <w:rPr>
            <w:rStyle w:val="Hyperlink"/>
            <w:rFonts w:asciiTheme="minorHAnsi" w:hAnsiTheme="minorHAnsi" w:cstheme="minorHAnsi"/>
            <w:sz w:val="16"/>
          </w:rPr>
          <w:t>2</w:t>
        </w:r>
      </w:hyperlink>
    </w:p>
    <w:p w14:paraId="4E82F7A3"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sz w:val="16"/>
        </w:rPr>
        <w:t xml:space="preserve">However, </w:t>
      </w:r>
      <w:r w:rsidRPr="00E94657">
        <w:rPr>
          <w:rFonts w:asciiTheme="minorHAnsi" w:hAnsiTheme="minorHAnsi" w:cstheme="minorHAnsi"/>
          <w:u w:val="single"/>
        </w:rPr>
        <w:t>biopiracy</w:t>
      </w:r>
      <w:r w:rsidRPr="00E94657">
        <w:rPr>
          <w:rFonts w:asciiTheme="minorHAnsi" w:hAnsiTheme="minorHAnsi" w:cstheme="minorHAnsi"/>
          <w:sz w:val="16"/>
        </w:rPr>
        <w:t xml:space="preserve"> occurs when bioprospecting </w:t>
      </w:r>
      <w:r w:rsidRPr="00E94657">
        <w:rPr>
          <w:rFonts w:asciiTheme="minorHAnsi" w:hAnsiTheme="minorHAnsi" w:cstheme="minorHAnsi"/>
          <w:u w:val="single"/>
        </w:rPr>
        <w:t xml:space="preserve">is used to </w:t>
      </w:r>
      <w:r w:rsidRPr="00E94657">
        <w:rPr>
          <w:rFonts w:asciiTheme="minorHAnsi" w:hAnsiTheme="minorHAnsi" w:cstheme="minorHAnsi"/>
          <w:highlight w:val="cyan"/>
          <w:u w:val="single"/>
        </w:rPr>
        <w:t>appropriate</w:t>
      </w:r>
      <w:r w:rsidRPr="00E94657">
        <w:rPr>
          <w:rFonts w:asciiTheme="minorHAnsi" w:hAnsiTheme="minorHAnsi" w:cstheme="minorHAnsi"/>
          <w:u w:val="single"/>
        </w:rPr>
        <w:t xml:space="preserve"> knowledge and </w:t>
      </w:r>
      <w:r w:rsidRPr="00E94657">
        <w:rPr>
          <w:rFonts w:asciiTheme="minorHAnsi" w:hAnsiTheme="minorHAnsi" w:cstheme="minorHAnsi"/>
          <w:highlight w:val="cyan"/>
          <w:u w:val="single"/>
        </w:rPr>
        <w:t>biodiversity resources</w:t>
      </w:r>
      <w:r w:rsidRPr="00E94657">
        <w:rPr>
          <w:rFonts w:asciiTheme="minorHAnsi" w:hAnsiTheme="minorHAnsi" w:cstheme="minorHAnsi"/>
          <w:u w:val="single"/>
        </w:rPr>
        <w:t xml:space="preserve"> to gain exclusive use </w:t>
      </w:r>
      <w:r w:rsidRPr="00E94657">
        <w:rPr>
          <w:rFonts w:asciiTheme="minorHAnsi" w:hAnsiTheme="minorHAnsi" w:cstheme="minorHAnsi"/>
          <w:highlight w:val="cyan"/>
          <w:u w:val="single"/>
        </w:rPr>
        <w:t>through</w:t>
      </w:r>
      <w:r w:rsidRPr="00E94657">
        <w:rPr>
          <w:rFonts w:asciiTheme="minorHAnsi" w:hAnsiTheme="minorHAnsi" w:cstheme="minorHAnsi"/>
          <w:u w:val="single"/>
        </w:rPr>
        <w:t xml:space="preserve"> intellectual property rights</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IPRs</w:t>
      </w:r>
      <w:r w:rsidRPr="00E94657">
        <w:rPr>
          <w:rFonts w:asciiTheme="minorHAnsi" w:hAnsiTheme="minorHAnsi" w:cstheme="minorHAnsi"/>
          <w:sz w:val="16"/>
        </w:rPr>
        <w:t>) without benefits for indigenous populations.</w:t>
      </w:r>
      <w:hyperlink r:id="rId28" w:anchor="bib2" w:history="1">
        <w:r w:rsidRPr="00E94657">
          <w:rPr>
            <w:rStyle w:val="Hyperlink"/>
            <w:rFonts w:asciiTheme="minorHAnsi" w:hAnsiTheme="minorHAnsi" w:cstheme="minorHAnsi"/>
            <w:sz w:val="16"/>
          </w:rPr>
          <w:t>2,3</w:t>
        </w:r>
      </w:hyperlink>
      <w:r w:rsidRPr="00E94657">
        <w:rPr>
          <w:rFonts w:asciiTheme="minorHAnsi" w:hAnsiTheme="minorHAnsi" w:cstheme="minorHAnsi"/>
          <w:sz w:val="16"/>
        </w:rPr>
        <w:t xml:space="preserve"> In addition to </w:t>
      </w:r>
      <w:r w:rsidRPr="00E94657">
        <w:rPr>
          <w:rFonts w:asciiTheme="minorHAnsi" w:hAnsiTheme="minorHAnsi" w:cstheme="minorHAnsi"/>
          <w:u w:val="single"/>
        </w:rPr>
        <w:t>raising serious environmental justice issues</w:t>
      </w:r>
      <w:r w:rsidRPr="00E94657">
        <w:rPr>
          <w:rFonts w:asciiTheme="minorHAnsi" w:hAnsiTheme="minorHAnsi" w:cstheme="minorHAnsi"/>
          <w:sz w:val="16"/>
        </w:rPr>
        <w:t xml:space="preserve">, biopiracy adversely affects the health of local populations that fail to benefit from economic and medical gains derived from the biodiversity and indigenous knowledge that originated in their communities. </w:t>
      </w:r>
      <w:r w:rsidRPr="00E94657">
        <w:rPr>
          <w:rFonts w:asciiTheme="minorHAnsi" w:hAnsiTheme="minorHAnsi" w:cstheme="minorHAnsi"/>
          <w:highlight w:val="cyan"/>
          <w:u w:val="single"/>
        </w:rPr>
        <w:t>The</w:t>
      </w:r>
      <w:r w:rsidRPr="00E94657">
        <w:rPr>
          <w:rFonts w:asciiTheme="minorHAnsi" w:hAnsiTheme="minorHAnsi" w:cstheme="minorHAnsi"/>
          <w:u w:val="single"/>
        </w:rPr>
        <w:t xml:space="preserve"> global health </w:t>
      </w:r>
      <w:r w:rsidRPr="00E94657">
        <w:rPr>
          <w:rFonts w:asciiTheme="minorHAnsi" w:hAnsiTheme="minorHAnsi" w:cstheme="minorHAnsi"/>
          <w:highlight w:val="cyan"/>
          <w:u w:val="single"/>
        </w:rPr>
        <w:t>consequences</w:t>
      </w:r>
      <w:r w:rsidRPr="00E94657">
        <w:rPr>
          <w:rFonts w:asciiTheme="minorHAnsi" w:hAnsiTheme="minorHAnsi" w:cstheme="minorHAnsi"/>
          <w:u w:val="single"/>
        </w:rPr>
        <w:t xml:space="preserve"> of biopiracy </w:t>
      </w:r>
      <w:r w:rsidRPr="00E94657">
        <w:rPr>
          <w:rFonts w:asciiTheme="minorHAnsi" w:hAnsiTheme="minorHAnsi" w:cstheme="minorHAnsi"/>
          <w:highlight w:val="cyan"/>
          <w:u w:val="single"/>
        </w:rPr>
        <w:t>include lack of access to medicines</w:t>
      </w:r>
      <w:r w:rsidRPr="00E94657">
        <w:rPr>
          <w:rFonts w:asciiTheme="minorHAnsi" w:hAnsiTheme="minorHAnsi" w:cstheme="minorHAnsi"/>
          <w:sz w:val="16"/>
        </w:rPr>
        <w:t xml:space="preserve">, failure to compensate for valuable traditional knowledge, </w:t>
      </w:r>
      <w:r w:rsidRPr="00E94657">
        <w:rPr>
          <w:rFonts w:asciiTheme="minorHAnsi" w:hAnsiTheme="minorHAnsi" w:cstheme="minorHAnsi"/>
          <w:highlight w:val="cyan"/>
          <w:u w:val="single"/>
        </w:rPr>
        <w:t xml:space="preserve">and depletion of biodiversity </w:t>
      </w:r>
      <w:r w:rsidRPr="00E94657">
        <w:rPr>
          <w:rFonts w:asciiTheme="minorHAnsi" w:hAnsiTheme="minorHAnsi" w:cstheme="minorHAnsi"/>
          <w:u w:val="single"/>
        </w:rPr>
        <w:t>resources</w:t>
      </w:r>
      <w:r w:rsidRPr="00E94657">
        <w:rPr>
          <w:rFonts w:asciiTheme="minorHAnsi" w:hAnsiTheme="minorHAnsi" w:cstheme="minorHAnsi"/>
          <w:sz w:val="16"/>
        </w:rPr>
        <w:t xml:space="preserve"> that are </w:t>
      </w:r>
      <w:r w:rsidRPr="00E94657">
        <w:rPr>
          <w:rFonts w:asciiTheme="minorHAnsi" w:hAnsiTheme="minorHAnsi" w:cstheme="minorHAnsi"/>
          <w:u w:val="single"/>
        </w:rPr>
        <w:t>needed</w:t>
      </w:r>
      <w:r w:rsidRPr="00E94657">
        <w:rPr>
          <w:rFonts w:asciiTheme="minorHAnsi" w:hAnsiTheme="minorHAnsi" w:cstheme="minorHAnsi"/>
          <w:sz w:val="16"/>
        </w:rPr>
        <w:t xml:space="preserve"> by indigenous communities </w:t>
      </w:r>
      <w:r w:rsidRPr="00E94657">
        <w:rPr>
          <w:rFonts w:asciiTheme="minorHAnsi" w:hAnsiTheme="minorHAnsi" w:cstheme="minorHAnsi"/>
          <w:u w:val="single"/>
        </w:rPr>
        <w:t>for</w:t>
      </w:r>
      <w:r w:rsidRPr="00E94657">
        <w:rPr>
          <w:rFonts w:asciiTheme="minorHAnsi" w:hAnsiTheme="minorHAnsi" w:cstheme="minorHAnsi"/>
          <w:sz w:val="16"/>
        </w:rPr>
        <w:t xml:space="preserve"> their own ethnomedicine and </w:t>
      </w:r>
      <w:r w:rsidRPr="00E94657">
        <w:rPr>
          <w:rFonts w:asciiTheme="minorHAnsi" w:hAnsiTheme="minorHAnsi" w:cstheme="minorHAnsi"/>
          <w:u w:val="single"/>
        </w:rPr>
        <w:t>health care</w:t>
      </w:r>
      <w:r w:rsidRPr="00E94657">
        <w:rPr>
          <w:rFonts w:asciiTheme="minorHAnsi" w:hAnsiTheme="minorHAnsi" w:cstheme="minorHAnsi"/>
          <w:sz w:val="16"/>
        </w:rPr>
        <w:t>. These impacts are particularly problematic because the health of these communities can be poor.</w:t>
      </w:r>
      <w:hyperlink r:id="rId29" w:anchor="bib4" w:history="1">
        <w:r w:rsidRPr="00E94657">
          <w:rPr>
            <w:rStyle w:val="Hyperlink"/>
            <w:rFonts w:asciiTheme="minorHAnsi" w:hAnsiTheme="minorHAnsi" w:cstheme="minorHAnsi"/>
            <w:sz w:val="16"/>
          </w:rPr>
          <w:t>4</w:t>
        </w:r>
      </w:hyperlink>
      <w:r w:rsidRPr="00E94657">
        <w:rPr>
          <w:rFonts w:asciiTheme="minorHAnsi" w:hAnsiTheme="minorHAnsi" w:cstheme="minorHAnsi"/>
          <w:sz w:val="16"/>
        </w:rPr>
        <w:t> </w:t>
      </w:r>
      <w:r w:rsidRPr="00E94657">
        <w:rPr>
          <w:rFonts w:asciiTheme="minorHAnsi" w:hAnsiTheme="minorHAnsi" w:cstheme="minorHAnsi"/>
          <w:u w:val="single"/>
        </w:rPr>
        <w:t xml:space="preserve">Because of the global nature of bioprospecting, biopiracy, and biodiversity, </w:t>
      </w:r>
      <w:r w:rsidRPr="00E94657">
        <w:rPr>
          <w:rFonts w:asciiTheme="minorHAnsi" w:hAnsiTheme="minorHAnsi" w:cstheme="minorHAnsi"/>
          <w:highlight w:val="cyan"/>
          <w:u w:val="single"/>
        </w:rPr>
        <w:t xml:space="preserve">effective </w:t>
      </w:r>
      <w:r w:rsidRPr="00E94657">
        <w:rPr>
          <w:rFonts w:asciiTheme="minorHAnsi" w:hAnsiTheme="minorHAnsi" w:cstheme="minorHAnsi"/>
          <w:u w:val="single"/>
        </w:rPr>
        <w:t xml:space="preserve">management—including </w:t>
      </w:r>
      <w:r w:rsidRPr="00E94657">
        <w:rPr>
          <w:rFonts w:asciiTheme="minorHAnsi" w:hAnsiTheme="minorHAnsi" w:cstheme="minorHAnsi"/>
          <w:highlight w:val="cyan"/>
          <w:u w:val="single"/>
        </w:rPr>
        <w:t>environmental protection and sustainable development</w:t>
      </w:r>
      <w:r w:rsidRPr="00E94657">
        <w:rPr>
          <w:rFonts w:asciiTheme="minorHAnsi" w:hAnsiTheme="minorHAnsi" w:cstheme="minorHAnsi"/>
          <w:u w:val="single"/>
        </w:rPr>
        <w:t xml:space="preserve"> approaches—</w:t>
      </w:r>
      <w:r w:rsidRPr="00E94657">
        <w:rPr>
          <w:rFonts w:asciiTheme="minorHAnsi" w:hAnsiTheme="minorHAnsi" w:cstheme="minorHAnsi"/>
          <w:highlight w:val="cyan"/>
          <w:u w:val="single"/>
        </w:rPr>
        <w:t>may be best performed through global governance</w:t>
      </w:r>
      <w:r w:rsidRPr="00E94657">
        <w:rPr>
          <w:rFonts w:asciiTheme="minorHAnsi" w:hAnsiTheme="minorHAnsi" w:cstheme="minorHAnsi"/>
          <w:u w:val="single"/>
        </w:rPr>
        <w:t>.</w:t>
      </w:r>
    </w:p>
    <w:p w14:paraId="11630B46"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Global governance, however, has been ineffective in protecting biodiversity from biopiracy. G</w:t>
      </w:r>
      <w:r w:rsidRPr="00E94657">
        <w:rPr>
          <w:rFonts w:asciiTheme="minorHAnsi" w:hAnsiTheme="minorHAnsi" w:cstheme="minorHAnsi"/>
          <w:u w:val="single"/>
        </w:rPr>
        <w:t xml:space="preserve">lobal </w:t>
      </w:r>
      <w:r w:rsidRPr="00E94657">
        <w:rPr>
          <w:rFonts w:asciiTheme="minorHAnsi" w:hAnsiTheme="minorHAnsi" w:cstheme="minorHAnsi"/>
          <w:highlight w:val="cyan"/>
          <w:u w:val="single"/>
        </w:rPr>
        <w:t>IPR rules</w:t>
      </w:r>
      <w:r w:rsidRPr="00E94657">
        <w:rPr>
          <w:rFonts w:asciiTheme="minorHAnsi" w:hAnsiTheme="minorHAnsi" w:cstheme="minorHAnsi"/>
          <w:sz w:val="16"/>
        </w:rPr>
        <w:t xml:space="preserve"> comprise domestic, multilateral, and supranational systems that establish minimum intellectual property standards. These global IPR systems </w:t>
      </w:r>
      <w:r w:rsidRPr="00E94657">
        <w:rPr>
          <w:rFonts w:asciiTheme="minorHAnsi" w:hAnsiTheme="minorHAnsi" w:cstheme="minorHAnsi"/>
          <w:highlight w:val="cyan"/>
          <w:u w:val="single"/>
        </w:rPr>
        <w:t>focus on</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patent s</w:t>
      </w:r>
      <w:r w:rsidRPr="00E94657">
        <w:rPr>
          <w:rFonts w:asciiTheme="minorHAnsi" w:hAnsiTheme="minorHAnsi" w:cstheme="minorHAnsi"/>
          <w:u w:val="single"/>
        </w:rPr>
        <w:t xml:space="preserve">ystems </w:t>
      </w:r>
      <w:r w:rsidRPr="00E94657">
        <w:rPr>
          <w:rFonts w:asciiTheme="minorHAnsi" w:hAnsiTheme="minorHAnsi" w:cstheme="minorHAnsi"/>
          <w:highlight w:val="cyan"/>
          <w:u w:val="single"/>
        </w:rPr>
        <w:t>and private economic development</w:t>
      </w:r>
      <w:r w:rsidRPr="00E94657">
        <w:rPr>
          <w:rFonts w:asciiTheme="minorHAnsi" w:hAnsiTheme="minorHAnsi" w:cstheme="minorHAnsi"/>
          <w:u w:val="single"/>
        </w:rPr>
        <w:t xml:space="preserve"> under the</w:t>
      </w:r>
      <w:r w:rsidRPr="00E94657">
        <w:rPr>
          <w:rFonts w:asciiTheme="minorHAnsi" w:hAnsiTheme="minorHAnsi" w:cstheme="minorHAnsi"/>
          <w:sz w:val="16"/>
        </w:rPr>
        <w:t xml:space="preserve"> World Trade Organization (</w:t>
      </w:r>
      <w:r w:rsidRPr="00E94657">
        <w:rPr>
          <w:rFonts w:asciiTheme="minorHAnsi" w:hAnsiTheme="minorHAnsi" w:cstheme="minorHAnsi"/>
          <w:u w:val="single"/>
        </w:rPr>
        <w:t>WTO</w:t>
      </w:r>
      <w:r w:rsidRPr="00E94657">
        <w:rPr>
          <w:rFonts w:asciiTheme="minorHAnsi" w:hAnsiTheme="minorHAnsi" w:cstheme="minorHAnsi"/>
          <w:sz w:val="16"/>
        </w:rPr>
        <w:t xml:space="preserve">) </w:t>
      </w:r>
      <w:r w:rsidRPr="00E94657">
        <w:rPr>
          <w:rFonts w:asciiTheme="minorHAnsi" w:hAnsiTheme="minorHAnsi" w:cstheme="minorHAnsi"/>
          <w:u w:val="single"/>
        </w:rPr>
        <w:t>TRIPS regime</w:t>
      </w:r>
      <w:r w:rsidRPr="00E94657">
        <w:rPr>
          <w:rFonts w:asciiTheme="minorHAnsi" w:hAnsiTheme="minorHAnsi" w:cstheme="minorHAnsi"/>
          <w:sz w:val="16"/>
        </w:rPr>
        <w:t xml:space="preserve"> (Agreement on Trade-Related Aspects of Intellectual Property Rights) and on activities of the World Intellectual Property Organization. However, they </w:t>
      </w:r>
      <w:r w:rsidRPr="00E94657">
        <w:rPr>
          <w:rFonts w:asciiTheme="minorHAnsi" w:hAnsiTheme="minorHAnsi" w:cstheme="minorHAnsi"/>
          <w:highlight w:val="cyan"/>
          <w:u w:val="single"/>
        </w:rPr>
        <w:t>have failed</w:t>
      </w:r>
      <w:r w:rsidRPr="00E94657">
        <w:rPr>
          <w:rFonts w:asciiTheme="minorHAnsi" w:hAnsiTheme="minorHAnsi" w:cstheme="minorHAnsi"/>
          <w:u w:val="single"/>
        </w:rPr>
        <w:t xml:space="preserve"> to protect indigenous rights, promote access to life-saving drugs, prevent biopiracy, or provide </w:t>
      </w:r>
      <w:r w:rsidRPr="00E94657">
        <w:rPr>
          <w:rFonts w:asciiTheme="minorHAnsi" w:hAnsiTheme="minorHAnsi" w:cstheme="minorHAnsi"/>
          <w:highlight w:val="cyan"/>
          <w:u w:val="single"/>
        </w:rPr>
        <w:t>for responsible biodiversity development</w:t>
      </w:r>
      <w:r w:rsidRPr="00E94657">
        <w:rPr>
          <w:rFonts w:asciiTheme="minorHAnsi" w:hAnsiTheme="minorHAnsi" w:cstheme="minorHAnsi"/>
          <w:sz w:val="16"/>
        </w:rPr>
        <w:t>.</w:t>
      </w:r>
      <w:hyperlink r:id="rId30" w:anchor="bib5" w:history="1">
        <w:r w:rsidRPr="00E94657">
          <w:rPr>
            <w:rStyle w:val="Hyperlink"/>
            <w:rFonts w:asciiTheme="minorHAnsi" w:hAnsiTheme="minorHAnsi" w:cstheme="minorHAnsi"/>
            <w:sz w:val="16"/>
          </w:rPr>
          <w:t>5–9</w:t>
        </w:r>
      </w:hyperlink>
      <w:r w:rsidRPr="00E94657">
        <w:rPr>
          <w:rFonts w:asciiTheme="minorHAnsi" w:hAnsiTheme="minorHAnsi" w:cstheme="minorHAnsi"/>
          <w:sz w:val="16"/>
        </w:rPr>
        <w:t> </w:t>
      </w:r>
      <w:r w:rsidRPr="00E94657">
        <w:rPr>
          <w:rFonts w:asciiTheme="minorHAnsi" w:hAnsiTheme="minorHAnsi" w:cstheme="minorHAnsi"/>
          <w:highlight w:val="cyan"/>
          <w:u w:val="single"/>
        </w:rPr>
        <w:t>Governance relies on market forces</w:t>
      </w:r>
      <w:r w:rsidRPr="00E94657">
        <w:rPr>
          <w:rFonts w:asciiTheme="minorHAnsi" w:hAnsiTheme="minorHAnsi" w:cstheme="minorHAnsi"/>
          <w:sz w:val="16"/>
        </w:rPr>
        <w:t xml:space="preserve"> and state entities of independent governments within a defined territory, </w:t>
      </w:r>
      <w:r w:rsidRPr="00E94657">
        <w:rPr>
          <w:rFonts w:asciiTheme="minorHAnsi" w:hAnsiTheme="minorHAnsi" w:cstheme="minorHAnsi"/>
          <w:highlight w:val="cyan"/>
          <w:u w:val="single"/>
        </w:rPr>
        <w:t>which preclude</w:t>
      </w:r>
      <w:r w:rsidRPr="00E94657">
        <w:rPr>
          <w:rFonts w:asciiTheme="minorHAnsi" w:hAnsiTheme="minorHAnsi" w:cstheme="minorHAnsi"/>
          <w:u w:val="single"/>
        </w:rPr>
        <w:t xml:space="preserve"> the participation and protection of indigenous communities</w:t>
      </w:r>
      <w:r w:rsidRPr="00E94657">
        <w:rPr>
          <w:rFonts w:asciiTheme="minorHAnsi" w:hAnsiTheme="minorHAnsi" w:cstheme="minorHAnsi"/>
          <w:sz w:val="16"/>
        </w:rPr>
        <w:t xml:space="preserve"> (both in developed and developing countries) that comprise groups of diverse social self-identification. </w:t>
      </w:r>
      <w:r w:rsidRPr="00E94657">
        <w:rPr>
          <w:rFonts w:asciiTheme="minorHAnsi" w:hAnsiTheme="minorHAnsi" w:cstheme="minorHAnsi"/>
          <w:u w:val="single"/>
        </w:rPr>
        <w:t>This</w:t>
      </w:r>
      <w:r w:rsidRPr="00E94657">
        <w:rPr>
          <w:rFonts w:asciiTheme="minorHAnsi" w:hAnsiTheme="minorHAnsi" w:cstheme="minorHAnsi"/>
          <w:sz w:val="16"/>
        </w:rPr>
        <w:t xml:space="preserve"> traditional state-focused governance </w:t>
      </w:r>
      <w:r w:rsidRPr="00E94657">
        <w:rPr>
          <w:rFonts w:asciiTheme="minorHAnsi" w:hAnsiTheme="minorHAnsi" w:cstheme="minorHAnsi"/>
          <w:u w:val="single"/>
        </w:rPr>
        <w:t>model has not created incentives for</w:t>
      </w:r>
      <w:r w:rsidRPr="00E94657">
        <w:rPr>
          <w:rFonts w:asciiTheme="minorHAnsi" w:hAnsiTheme="minorHAnsi" w:cstheme="minorHAnsi"/>
          <w:sz w:val="16"/>
        </w:rPr>
        <w:t xml:space="preserve"> developing countries to invest in adequate </w:t>
      </w:r>
      <w:r w:rsidRPr="00E94657">
        <w:rPr>
          <w:rFonts w:asciiTheme="minorHAnsi" w:hAnsiTheme="minorHAnsi" w:cstheme="minorHAnsi"/>
          <w:highlight w:val="cyan"/>
          <w:u w:val="single"/>
        </w:rPr>
        <w:t>conservation, and thus, biodiversity resources</w:t>
      </w:r>
      <w:r w:rsidRPr="00E94657">
        <w:rPr>
          <w:rFonts w:asciiTheme="minorHAnsi" w:hAnsiTheme="minorHAnsi" w:cstheme="minorHAnsi"/>
          <w:sz w:val="16"/>
        </w:rPr>
        <w:t xml:space="preserve"> in these countries </w:t>
      </w:r>
      <w:r w:rsidRPr="00E94657">
        <w:rPr>
          <w:rFonts w:asciiTheme="minorHAnsi" w:hAnsiTheme="minorHAnsi" w:cstheme="minorHAnsi"/>
          <w:highlight w:val="cyan"/>
          <w:u w:val="single"/>
        </w:rPr>
        <w:t>are in danger of being depleted</w:t>
      </w:r>
      <w:r w:rsidRPr="00E94657">
        <w:rPr>
          <w:rFonts w:asciiTheme="minorHAnsi" w:hAnsiTheme="minorHAnsi" w:cstheme="minorHAnsi"/>
          <w:sz w:val="16"/>
        </w:rPr>
        <w:t>.</w:t>
      </w:r>
      <w:hyperlink r:id="rId31" w:anchor="bib4" w:history="1">
        <w:r w:rsidRPr="00E94657">
          <w:rPr>
            <w:rStyle w:val="Hyperlink"/>
            <w:rFonts w:asciiTheme="minorHAnsi" w:hAnsiTheme="minorHAnsi" w:cstheme="minorHAnsi"/>
            <w:sz w:val="16"/>
          </w:rPr>
          <w:t>4,6</w:t>
        </w:r>
      </w:hyperlink>
    </w:p>
    <w:p w14:paraId="1FB434DA"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Globalization and biotechnology have created vast, interdependent systems of economic trade in the life sciences. Accompanying this development is </w:t>
      </w:r>
      <w:r w:rsidRPr="00E94657">
        <w:rPr>
          <w:rFonts w:asciiTheme="minorHAnsi" w:hAnsiTheme="minorHAnsi" w:cstheme="minorHAnsi"/>
          <w:u w:val="single"/>
        </w:rPr>
        <w:t>the globalization of intellectual property regimes,</w:t>
      </w:r>
      <w:r w:rsidRPr="00E94657">
        <w:rPr>
          <w:rFonts w:asciiTheme="minorHAnsi" w:hAnsiTheme="minorHAnsi" w:cstheme="minorHAnsi"/>
          <w:sz w:val="16"/>
        </w:rPr>
        <w:t xml:space="preserve"> largely </w:t>
      </w:r>
      <w:r w:rsidRPr="00E94657">
        <w:rPr>
          <w:rFonts w:asciiTheme="minorHAnsi" w:hAnsiTheme="minorHAnsi" w:cstheme="minorHAnsi"/>
          <w:u w:val="single"/>
        </w:rPr>
        <w:t xml:space="preserve">due to </w:t>
      </w:r>
      <w:r w:rsidRPr="00E94657">
        <w:rPr>
          <w:rFonts w:asciiTheme="minorHAnsi" w:hAnsiTheme="minorHAnsi" w:cstheme="minorHAnsi"/>
          <w:sz w:val="16"/>
        </w:rPr>
        <w:t xml:space="preserve">the </w:t>
      </w:r>
      <w:r w:rsidRPr="00E94657">
        <w:rPr>
          <w:rFonts w:asciiTheme="minorHAnsi" w:hAnsiTheme="minorHAnsi" w:cstheme="minorHAnsi"/>
          <w:u w:val="single"/>
        </w:rPr>
        <w:t xml:space="preserve">efforts of </w:t>
      </w:r>
      <w:r w:rsidRPr="00E94657">
        <w:rPr>
          <w:rFonts w:asciiTheme="minorHAnsi" w:hAnsiTheme="minorHAnsi" w:cstheme="minorHAnsi"/>
          <w:sz w:val="16"/>
        </w:rPr>
        <w:t xml:space="preserve">organizations such as </w:t>
      </w:r>
      <w:r w:rsidRPr="00E94657">
        <w:rPr>
          <w:rFonts w:asciiTheme="minorHAnsi" w:hAnsiTheme="minorHAnsi" w:cstheme="minorHAnsi"/>
          <w:u w:val="single"/>
        </w:rPr>
        <w:t>the WTO</w:t>
      </w:r>
      <w:r w:rsidRPr="00E94657">
        <w:rPr>
          <w:rFonts w:asciiTheme="minorHAnsi" w:hAnsiTheme="minorHAnsi" w:cstheme="minorHAnsi"/>
          <w:sz w:val="16"/>
        </w:rPr>
        <w:t>.</w:t>
      </w:r>
      <w:hyperlink r:id="rId32" w:anchor="bib9" w:history="1">
        <w:r w:rsidRPr="00E94657">
          <w:rPr>
            <w:rStyle w:val="Hyperlink"/>
            <w:rFonts w:asciiTheme="minorHAnsi" w:hAnsiTheme="minorHAnsi" w:cstheme="minorHAnsi"/>
            <w:sz w:val="16"/>
          </w:rPr>
          <w:t>9</w:t>
        </w:r>
      </w:hyperlink>
      <w:r w:rsidRPr="00E94657">
        <w:rPr>
          <w:rFonts w:asciiTheme="minorHAnsi" w:hAnsiTheme="minorHAnsi" w:cstheme="minorHAnsi"/>
          <w:sz w:val="16"/>
        </w:rPr>
        <w:t xml:space="preserve"> However, with expanded global economies made possible through multilateral agreements combined with international standardization of certain </w:t>
      </w:r>
      <w:r w:rsidRPr="00E94657">
        <w:rPr>
          <w:rFonts w:asciiTheme="minorHAnsi" w:hAnsiTheme="minorHAnsi" w:cstheme="minorHAnsi"/>
          <w:u w:val="single"/>
        </w:rPr>
        <w:t>IPRs</w:t>
      </w:r>
      <w:r w:rsidRPr="00E94657">
        <w:rPr>
          <w:rFonts w:asciiTheme="minorHAnsi" w:hAnsiTheme="minorHAnsi" w:cstheme="minorHAnsi"/>
          <w:sz w:val="16"/>
        </w:rPr>
        <w:t xml:space="preserve"> through TRIPS, </w:t>
      </w:r>
      <w:r w:rsidRPr="00E94657">
        <w:rPr>
          <w:rFonts w:asciiTheme="minorHAnsi" w:hAnsiTheme="minorHAnsi" w:cstheme="minorHAnsi"/>
          <w:u w:val="single"/>
        </w:rPr>
        <w:t>serious questions regarding IPR</w:t>
      </w:r>
      <w:r w:rsidRPr="00E94657">
        <w:rPr>
          <w:rFonts w:asciiTheme="minorHAnsi" w:hAnsiTheme="minorHAnsi" w:cstheme="minorHAnsi"/>
          <w:sz w:val="16"/>
        </w:rPr>
        <w:t xml:space="preserve"> </w:t>
      </w:r>
      <w:r w:rsidRPr="00E94657">
        <w:rPr>
          <w:rFonts w:asciiTheme="minorHAnsi" w:hAnsiTheme="minorHAnsi" w:cstheme="minorHAnsi"/>
          <w:u w:val="single"/>
        </w:rPr>
        <w:t>distribution and biopiracy have arisen that relate to global equity and justice</w:t>
      </w:r>
      <w:r w:rsidRPr="00E94657">
        <w:rPr>
          <w:rFonts w:asciiTheme="minorHAnsi" w:hAnsiTheme="minorHAnsi" w:cstheme="minorHAnsi"/>
          <w:sz w:val="16"/>
        </w:rPr>
        <w:t>.</w:t>
      </w:r>
      <w:hyperlink r:id="rId33" w:anchor="bib5" w:history="1">
        <w:r w:rsidRPr="00E94657">
          <w:rPr>
            <w:rStyle w:val="Hyperlink"/>
            <w:rFonts w:asciiTheme="minorHAnsi" w:hAnsiTheme="minorHAnsi" w:cstheme="minorHAnsi"/>
            <w:sz w:val="16"/>
          </w:rPr>
          <w:t>5</w:t>
        </w:r>
      </w:hyperlink>
    </w:p>
    <w:p w14:paraId="5F5C606A"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Under the current system</w:t>
      </w:r>
      <w:r w:rsidRPr="00E94657">
        <w:rPr>
          <w:rFonts w:asciiTheme="minorHAnsi" w:hAnsiTheme="minorHAnsi" w:cstheme="minorHAnsi"/>
          <w:sz w:val="16"/>
        </w:rPr>
        <w:t xml:space="preserve">, </w:t>
      </w:r>
      <w:r w:rsidRPr="00E94657">
        <w:rPr>
          <w:rFonts w:asciiTheme="minorHAnsi" w:hAnsiTheme="minorHAnsi" w:cstheme="minorHAnsi"/>
          <w:u w:val="single"/>
        </w:rPr>
        <w:t>WTO member states</w:t>
      </w:r>
      <w:r w:rsidRPr="00E94657">
        <w:rPr>
          <w:rFonts w:asciiTheme="minorHAnsi" w:hAnsiTheme="minorHAnsi" w:cstheme="minorHAnsi"/>
          <w:sz w:val="16"/>
        </w:rPr>
        <w:t xml:space="preserve"> must </w:t>
      </w:r>
      <w:r w:rsidRPr="00E94657">
        <w:rPr>
          <w:rFonts w:asciiTheme="minorHAnsi" w:hAnsiTheme="minorHAnsi" w:cstheme="minorHAnsi"/>
          <w:u w:val="single"/>
        </w:rPr>
        <w:t>implement</w:t>
      </w:r>
      <w:r w:rsidRPr="00E94657">
        <w:rPr>
          <w:rFonts w:asciiTheme="minorHAnsi" w:hAnsiTheme="minorHAnsi" w:cstheme="minorHAnsi"/>
          <w:sz w:val="16"/>
        </w:rPr>
        <w:t xml:space="preserve"> minimum </w:t>
      </w:r>
      <w:r w:rsidRPr="00E94657">
        <w:rPr>
          <w:rFonts w:asciiTheme="minorHAnsi" w:hAnsiTheme="minorHAnsi" w:cstheme="minorHAnsi"/>
          <w:u w:val="single"/>
        </w:rPr>
        <w:t>IP</w:t>
      </w:r>
      <w:r w:rsidRPr="00E94657">
        <w:rPr>
          <w:rFonts w:asciiTheme="minorHAnsi" w:hAnsiTheme="minorHAnsi" w:cstheme="minorHAnsi"/>
          <w:sz w:val="16"/>
        </w:rPr>
        <w:t xml:space="preserve">R </w:t>
      </w:r>
      <w:r w:rsidRPr="00E94657">
        <w:rPr>
          <w:rFonts w:asciiTheme="minorHAnsi" w:hAnsiTheme="minorHAnsi" w:cstheme="minorHAnsi"/>
          <w:u w:val="single"/>
        </w:rPr>
        <w:t>protections</w:t>
      </w:r>
      <w:r w:rsidRPr="00E94657">
        <w:rPr>
          <w:rFonts w:asciiTheme="minorHAnsi" w:hAnsiTheme="minorHAnsi" w:cstheme="minorHAnsi"/>
          <w:sz w:val="16"/>
        </w:rPr>
        <w:t xml:space="preserve">, specifically including patentability </w:t>
      </w:r>
      <w:r w:rsidRPr="00E94657">
        <w:rPr>
          <w:rFonts w:asciiTheme="minorHAnsi" w:hAnsiTheme="minorHAnsi" w:cstheme="minorHAnsi"/>
          <w:u w:val="single"/>
        </w:rPr>
        <w:t>of living organisms</w:t>
      </w:r>
      <w:r w:rsidRPr="00E94657">
        <w:rPr>
          <w:rFonts w:asciiTheme="minorHAnsi" w:hAnsiTheme="minorHAnsi" w:cstheme="minorHAnsi"/>
          <w:sz w:val="16"/>
        </w:rPr>
        <w:t xml:space="preserve"> or their processes.</w:t>
      </w:r>
      <w:hyperlink r:id="rId34" w:anchor="bib2" w:history="1">
        <w:r w:rsidRPr="00E94657">
          <w:rPr>
            <w:rStyle w:val="Hyperlink"/>
            <w:rFonts w:asciiTheme="minorHAnsi" w:hAnsiTheme="minorHAnsi" w:cstheme="minorHAnsi"/>
            <w:sz w:val="16"/>
          </w:rPr>
          <w:t>2</w:t>
        </w:r>
      </w:hyperlink>
      <w:r w:rsidRPr="00E94657">
        <w:rPr>
          <w:rFonts w:asciiTheme="minorHAnsi" w:hAnsiTheme="minorHAnsi" w:cstheme="minorHAnsi"/>
          <w:sz w:val="16"/>
        </w:rPr>
        <w:t xml:space="preserve"> However, </w:t>
      </w:r>
      <w:r w:rsidRPr="00E94657">
        <w:rPr>
          <w:rFonts w:asciiTheme="minorHAnsi" w:hAnsiTheme="minorHAnsi" w:cstheme="minorHAnsi"/>
          <w:u w:val="single"/>
        </w:rPr>
        <w:t>these IPR processes</w:t>
      </w:r>
      <w:r w:rsidRPr="00E94657">
        <w:rPr>
          <w:rFonts w:asciiTheme="minorHAnsi" w:hAnsiTheme="minorHAnsi" w:cstheme="minorHAnsi"/>
          <w:sz w:val="16"/>
        </w:rPr>
        <w:t>, and the infrastructure to support them, are often beyond the capabilities of indigenous communities, significantly limiting their access to the legal rights afforded by these systems.</w:t>
      </w:r>
      <w:hyperlink r:id="rId35" w:anchor="bib11" w:history="1">
        <w:r w:rsidRPr="00E94657">
          <w:rPr>
            <w:rStyle w:val="Hyperlink"/>
            <w:rFonts w:asciiTheme="minorHAnsi" w:hAnsiTheme="minorHAnsi" w:cstheme="minorHAnsi"/>
            <w:sz w:val="16"/>
          </w:rPr>
          <w:t>11</w:t>
        </w:r>
      </w:hyperlink>
      <w:r w:rsidRPr="00E94657">
        <w:rPr>
          <w:rFonts w:asciiTheme="minorHAnsi" w:hAnsiTheme="minorHAnsi" w:cstheme="minorHAnsi"/>
          <w:sz w:val="16"/>
        </w:rPr>
        <w:t xml:space="preserve"> This </w:t>
      </w:r>
      <w:r w:rsidRPr="00E94657">
        <w:rPr>
          <w:rFonts w:asciiTheme="minorHAnsi" w:hAnsiTheme="minorHAnsi" w:cstheme="minorHAnsi"/>
          <w:u w:val="single"/>
        </w:rPr>
        <w:t>has formalized bioprospecting and allowed companies to gain IPRs for biodiversity forms and their chemical structures</w:t>
      </w:r>
      <w:r w:rsidRPr="00E94657">
        <w:rPr>
          <w:rFonts w:asciiTheme="minorHAnsi" w:hAnsiTheme="minorHAnsi" w:cstheme="minorHAnsi"/>
          <w:sz w:val="16"/>
        </w:rPr>
        <w:t xml:space="preserve">, including </w:t>
      </w:r>
      <w:r w:rsidRPr="00E94657">
        <w:rPr>
          <w:rFonts w:asciiTheme="minorHAnsi" w:hAnsiTheme="minorHAnsi" w:cstheme="minorHAnsi"/>
          <w:u w:val="single"/>
        </w:rPr>
        <w:t>in</w:t>
      </w:r>
      <w:r w:rsidRPr="00E94657">
        <w:rPr>
          <w:rFonts w:asciiTheme="minorHAnsi" w:hAnsiTheme="minorHAnsi" w:cstheme="minorHAnsi"/>
          <w:sz w:val="16"/>
        </w:rPr>
        <w:t xml:space="preserve"> the formulation of </w:t>
      </w:r>
      <w:r w:rsidRPr="00E94657">
        <w:rPr>
          <w:rFonts w:asciiTheme="minorHAnsi" w:hAnsiTheme="minorHAnsi" w:cstheme="minorHAnsi"/>
          <w:u w:val="single"/>
        </w:rPr>
        <w:t>medicines</w:t>
      </w:r>
      <w:r w:rsidRPr="00E94657">
        <w:rPr>
          <w:rFonts w:asciiTheme="minorHAnsi" w:hAnsiTheme="minorHAnsi" w:cstheme="minorHAnsi"/>
          <w:sz w:val="16"/>
        </w:rPr>
        <w:t>. This process has often involved the exploitation of indigenous knowledge, which may prevent indigenous communities from realizing social and financial benefits.</w:t>
      </w:r>
      <w:hyperlink r:id="rId36" w:anchor="bib11" w:history="1">
        <w:r w:rsidRPr="00E94657">
          <w:rPr>
            <w:rStyle w:val="Hyperlink"/>
            <w:rFonts w:asciiTheme="minorHAnsi" w:hAnsiTheme="minorHAnsi" w:cstheme="minorHAnsi"/>
            <w:sz w:val="16"/>
          </w:rPr>
          <w:t>11</w:t>
        </w:r>
      </w:hyperlink>
      <w:r w:rsidRPr="00E94657">
        <w:rPr>
          <w:rFonts w:asciiTheme="minorHAnsi" w:hAnsiTheme="minorHAnsi" w:cstheme="minorHAnsi"/>
          <w:sz w:val="16"/>
        </w:rPr>
        <w:t xml:space="preserve"> Indeed, even if bioprospecting and biopiracy only use small amounts of the biodiverse resource, uncompensated </w:t>
      </w:r>
      <w:r w:rsidRPr="00E94657">
        <w:rPr>
          <w:rFonts w:asciiTheme="minorHAnsi" w:hAnsiTheme="minorHAnsi" w:cstheme="minorHAnsi"/>
          <w:u w:val="single"/>
        </w:rPr>
        <w:t xml:space="preserve">indigenous communities are often precluded </w:t>
      </w:r>
      <w:r w:rsidRPr="00E94657">
        <w:rPr>
          <w:rFonts w:asciiTheme="minorHAnsi" w:hAnsiTheme="minorHAnsi" w:cstheme="minorHAnsi"/>
          <w:u w:val="single"/>
        </w:rPr>
        <w:lastRenderedPageBreak/>
        <w:t>from benefits</w:t>
      </w:r>
      <w:r w:rsidRPr="00E94657">
        <w:rPr>
          <w:rFonts w:asciiTheme="minorHAnsi" w:hAnsiTheme="minorHAnsi" w:cstheme="minorHAnsi"/>
          <w:sz w:val="16"/>
        </w:rPr>
        <w:t xml:space="preserve"> that could underwrite important public health and biodiversity management efforts. </w:t>
      </w:r>
      <w:r w:rsidRPr="00E94657">
        <w:rPr>
          <w:rFonts w:asciiTheme="minorHAnsi" w:hAnsiTheme="minorHAnsi" w:cstheme="minorHAnsi"/>
          <w:u w:val="single"/>
        </w:rPr>
        <w:t>Thus</w:t>
      </w:r>
      <w:r w:rsidRPr="00E94657">
        <w:rPr>
          <w:rFonts w:asciiTheme="minorHAnsi" w:hAnsiTheme="minorHAnsi" w:cstheme="minorHAnsi"/>
          <w:sz w:val="16"/>
        </w:rPr>
        <w:t xml:space="preserve">, </w:t>
      </w:r>
      <w:proofErr w:type="spellStart"/>
      <w:r w:rsidRPr="00E94657">
        <w:rPr>
          <w:rFonts w:asciiTheme="minorHAnsi" w:hAnsiTheme="minorHAnsi" w:cstheme="minorHAnsi"/>
          <w:sz w:val="16"/>
        </w:rPr>
        <w:t>al</w:t>
      </w:r>
      <w:r w:rsidRPr="00E94657">
        <w:rPr>
          <w:rFonts w:asciiTheme="minorHAnsi" w:hAnsiTheme="minorHAnsi" w:cstheme="minorHAnsi"/>
          <w:highlight w:val="cyan"/>
          <w:u w:val="single"/>
        </w:rPr>
        <w:t>th</w:t>
      </w:r>
      <w:proofErr w:type="spellEnd"/>
      <w:r w:rsidRPr="00E94657">
        <w:rPr>
          <w:rFonts w:asciiTheme="minorHAnsi" w:hAnsiTheme="minorHAnsi" w:cstheme="minorHAnsi"/>
          <w:highlight w:val="cyan"/>
          <w:u w:val="single"/>
        </w:rPr>
        <w:t>[r]</w:t>
      </w:r>
      <w:proofErr w:type="spellStart"/>
      <w:r w:rsidRPr="00E94657">
        <w:rPr>
          <w:rFonts w:asciiTheme="minorHAnsi" w:hAnsiTheme="minorHAnsi" w:cstheme="minorHAnsi"/>
          <w:highlight w:val="cyan"/>
          <w:u w:val="single"/>
        </w:rPr>
        <w:t>ough</w:t>
      </w:r>
      <w:proofErr w:type="spellEnd"/>
      <w:r w:rsidRPr="00E94657">
        <w:rPr>
          <w:rFonts w:asciiTheme="minorHAnsi" w:hAnsiTheme="minorHAnsi" w:cstheme="minorHAnsi"/>
          <w:sz w:val="16"/>
        </w:rPr>
        <w:t xml:space="preserve"> </w:t>
      </w:r>
      <w:r w:rsidRPr="00E94657">
        <w:rPr>
          <w:rFonts w:asciiTheme="minorHAnsi" w:hAnsiTheme="minorHAnsi" w:cstheme="minorHAnsi"/>
          <w:highlight w:val="cyan"/>
          <w:u w:val="single"/>
        </w:rPr>
        <w:t>TRIPS</w:t>
      </w:r>
      <w:r w:rsidRPr="00E94657">
        <w:rPr>
          <w:rFonts w:asciiTheme="minorHAnsi" w:hAnsiTheme="minorHAnsi" w:cstheme="minorHAnsi"/>
          <w:sz w:val="16"/>
        </w:rPr>
        <w:t xml:space="preserve"> has stimulated bioprospecting by </w:t>
      </w:r>
      <w:r w:rsidRPr="00E94657">
        <w:rPr>
          <w:rFonts w:asciiTheme="minorHAnsi" w:hAnsiTheme="minorHAnsi" w:cstheme="minorHAnsi"/>
          <w:highlight w:val="cyan"/>
          <w:u w:val="single"/>
        </w:rPr>
        <w:t>pharmaceutical companies</w:t>
      </w:r>
      <w:r w:rsidRPr="00E94657">
        <w:rPr>
          <w:rFonts w:asciiTheme="minorHAnsi" w:hAnsiTheme="minorHAnsi" w:cstheme="minorHAnsi"/>
          <w:sz w:val="16"/>
          <w:highlight w:val="cyan"/>
        </w:rPr>
        <w:t>,</w:t>
      </w:r>
      <w:r w:rsidRPr="00E94657">
        <w:rPr>
          <w:rFonts w:asciiTheme="minorHAnsi" w:hAnsiTheme="minorHAnsi" w:cstheme="minorHAnsi"/>
          <w:sz w:val="16"/>
        </w:rPr>
        <w:t xml:space="preserve"> it </w:t>
      </w:r>
      <w:r w:rsidRPr="00E94657">
        <w:rPr>
          <w:rFonts w:asciiTheme="minorHAnsi" w:hAnsiTheme="minorHAnsi" w:cstheme="minorHAnsi"/>
          <w:u w:val="single"/>
        </w:rPr>
        <w:t>has</w:t>
      </w:r>
      <w:r w:rsidRPr="00E94657">
        <w:rPr>
          <w:rFonts w:asciiTheme="minorHAnsi" w:hAnsiTheme="minorHAnsi" w:cstheme="minorHAnsi"/>
          <w:sz w:val="16"/>
        </w:rPr>
        <w:t xml:space="preserve"> also </w:t>
      </w:r>
      <w:r w:rsidRPr="00E94657">
        <w:rPr>
          <w:rFonts w:asciiTheme="minorHAnsi" w:hAnsiTheme="minorHAnsi" w:cstheme="minorHAnsi"/>
          <w:u w:val="single"/>
        </w:rPr>
        <w:t xml:space="preserve">allowed them to </w:t>
      </w:r>
      <w:r w:rsidRPr="00E94657">
        <w:rPr>
          <w:rFonts w:asciiTheme="minorHAnsi" w:hAnsiTheme="minorHAnsi" w:cstheme="minorHAnsi"/>
          <w:highlight w:val="cyan"/>
          <w:u w:val="single"/>
        </w:rPr>
        <w:t>commercialize and monopolize</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use of</w:t>
      </w:r>
      <w:r w:rsidRPr="00E94657">
        <w:rPr>
          <w:rFonts w:asciiTheme="minorHAnsi" w:hAnsiTheme="minorHAnsi" w:cstheme="minorHAnsi"/>
          <w:sz w:val="16"/>
        </w:rPr>
        <w:t xml:space="preserve"> prospected </w:t>
      </w:r>
      <w:r w:rsidRPr="00E94657">
        <w:rPr>
          <w:rFonts w:asciiTheme="minorHAnsi" w:hAnsiTheme="minorHAnsi" w:cstheme="minorHAnsi"/>
          <w:highlight w:val="cyan"/>
          <w:u w:val="single"/>
        </w:rPr>
        <w:t>resources</w:t>
      </w:r>
      <w:r w:rsidRPr="00E94657">
        <w:rPr>
          <w:rFonts w:asciiTheme="minorHAnsi" w:hAnsiTheme="minorHAnsi" w:cstheme="minorHAnsi"/>
          <w:u w:val="single"/>
        </w:rPr>
        <w:t xml:space="preserve"> without benefits sharing, which is biopiracy</w:t>
      </w:r>
      <w:r w:rsidRPr="00E94657">
        <w:rPr>
          <w:rFonts w:asciiTheme="minorHAnsi" w:hAnsiTheme="minorHAnsi" w:cstheme="minorHAnsi"/>
          <w:sz w:val="16"/>
        </w:rPr>
        <w:t>.</w:t>
      </w:r>
      <w:hyperlink r:id="rId37" w:anchor="bib11" w:history="1">
        <w:r w:rsidRPr="00E94657">
          <w:rPr>
            <w:rStyle w:val="Hyperlink"/>
            <w:rFonts w:asciiTheme="minorHAnsi" w:hAnsiTheme="minorHAnsi" w:cstheme="minorHAnsi"/>
            <w:sz w:val="16"/>
          </w:rPr>
          <w:t>11</w:t>
        </w:r>
      </w:hyperlink>
      <w:r w:rsidRPr="00E94657">
        <w:rPr>
          <w:rFonts w:asciiTheme="minorHAnsi" w:hAnsiTheme="minorHAnsi" w:cstheme="minorHAnsi"/>
          <w:sz w:val="16"/>
        </w:rPr>
        <w:t> This can have short-term and long-term implications for indigenous communities.</w:t>
      </w:r>
    </w:p>
    <w:p w14:paraId="75EBBED0"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Instead, </w:t>
      </w:r>
      <w:r w:rsidRPr="00E94657">
        <w:rPr>
          <w:rFonts w:asciiTheme="minorHAnsi" w:hAnsiTheme="minorHAnsi" w:cstheme="minorHAnsi"/>
          <w:u w:val="single"/>
        </w:rPr>
        <w:t>private IPR efforts have predominated, and biopiracy has created a global imbalance of benefits sharing</w:t>
      </w:r>
      <w:r w:rsidRPr="00E94657">
        <w:rPr>
          <w:rFonts w:asciiTheme="minorHAnsi" w:hAnsiTheme="minorHAnsi" w:cstheme="minorHAnsi"/>
          <w:sz w:val="16"/>
        </w:rPr>
        <w:t xml:space="preserve">, use, and products between developed and developing countries, </w:t>
      </w:r>
      <w:r w:rsidRPr="00E94657">
        <w:rPr>
          <w:rFonts w:asciiTheme="minorHAnsi" w:hAnsiTheme="minorHAnsi" w:cstheme="minorHAnsi"/>
          <w:u w:val="single"/>
        </w:rPr>
        <w:t>especially in access to development of pharmaceuticals</w:t>
      </w:r>
      <w:r w:rsidRPr="00E94657">
        <w:rPr>
          <w:rFonts w:asciiTheme="minorHAnsi" w:hAnsiTheme="minorHAnsi" w:cstheme="minorHAnsi"/>
          <w:sz w:val="16"/>
        </w:rPr>
        <w:t>.</w:t>
      </w:r>
      <w:hyperlink r:id="rId38" w:anchor="bib5" w:history="1">
        <w:r w:rsidRPr="00E94657">
          <w:rPr>
            <w:rStyle w:val="Hyperlink"/>
            <w:rFonts w:asciiTheme="minorHAnsi" w:hAnsiTheme="minorHAnsi" w:cstheme="minorHAnsi"/>
            <w:sz w:val="16"/>
          </w:rPr>
          <w:t>5</w:t>
        </w:r>
      </w:hyperlink>
      <w:r w:rsidRPr="00E94657">
        <w:rPr>
          <w:rFonts w:asciiTheme="minorHAnsi" w:hAnsiTheme="minorHAnsi" w:cstheme="minorHAnsi"/>
          <w:sz w:val="16"/>
        </w:rPr>
        <w:t> Indeed, under exclusivity provisions,</w:t>
      </w:r>
      <w:hyperlink r:id="rId39" w:anchor="bib7" w:history="1">
        <w:r w:rsidRPr="00E94657">
          <w:rPr>
            <w:rStyle w:val="Hyperlink"/>
            <w:rFonts w:asciiTheme="minorHAnsi" w:hAnsiTheme="minorHAnsi" w:cstheme="minorHAnsi"/>
            <w:sz w:val="16"/>
          </w:rPr>
          <w:t>7</w:t>
        </w:r>
      </w:hyperlink>
      <w:r w:rsidRPr="00E94657">
        <w:rPr>
          <w:rFonts w:asciiTheme="minorHAnsi" w:hAnsiTheme="minorHAnsi" w:cstheme="minorHAnsi"/>
          <w:sz w:val="16"/>
        </w:rPr>
        <w:t> </w:t>
      </w:r>
      <w:r w:rsidRPr="00E94657">
        <w:rPr>
          <w:rFonts w:asciiTheme="minorHAnsi" w:hAnsiTheme="minorHAnsi" w:cstheme="minorHAnsi"/>
          <w:u w:val="single"/>
        </w:rPr>
        <w:t>IPR owners may prevent local communities from legally using their own indigenous knowledge</w:t>
      </w:r>
      <w:r w:rsidRPr="00E94657">
        <w:rPr>
          <w:rFonts w:asciiTheme="minorHAnsi" w:hAnsiTheme="minorHAnsi" w:cstheme="minorHAnsi"/>
          <w:sz w:val="16"/>
        </w:rPr>
        <w:t xml:space="preserve"> and ethnomedicine,</w:t>
      </w:r>
      <w:hyperlink r:id="rId40" w:anchor="bib9" w:history="1">
        <w:r w:rsidRPr="00E94657">
          <w:rPr>
            <w:rStyle w:val="Hyperlink"/>
            <w:rFonts w:asciiTheme="minorHAnsi" w:hAnsiTheme="minorHAnsi" w:cstheme="minorHAnsi"/>
            <w:sz w:val="16"/>
          </w:rPr>
          <w:t>9</w:t>
        </w:r>
      </w:hyperlink>
      <w:r w:rsidRPr="00E94657">
        <w:rPr>
          <w:rFonts w:asciiTheme="minorHAnsi" w:hAnsiTheme="minorHAnsi" w:cstheme="minorHAnsi"/>
          <w:sz w:val="16"/>
        </w:rPr>
        <w:t> </w:t>
      </w:r>
      <w:r w:rsidRPr="00E94657">
        <w:rPr>
          <w:rFonts w:asciiTheme="minorHAnsi" w:hAnsiTheme="minorHAnsi" w:cstheme="minorHAnsi"/>
          <w:u w:val="single"/>
        </w:rPr>
        <w:t>increasing locally produced medicine costs</w:t>
      </w:r>
      <w:r w:rsidRPr="00E94657">
        <w:rPr>
          <w:rFonts w:asciiTheme="minorHAnsi" w:hAnsiTheme="minorHAnsi" w:cstheme="minorHAnsi"/>
          <w:sz w:val="16"/>
        </w:rPr>
        <w:t>.</w:t>
      </w:r>
      <w:hyperlink r:id="rId41" w:anchor="bib7" w:history="1">
        <w:r w:rsidRPr="00E94657">
          <w:rPr>
            <w:rStyle w:val="Hyperlink"/>
            <w:rFonts w:asciiTheme="minorHAnsi" w:hAnsiTheme="minorHAnsi" w:cstheme="minorHAnsi"/>
            <w:sz w:val="16"/>
          </w:rPr>
          <w:t>7</w:t>
        </w:r>
      </w:hyperlink>
      <w:r w:rsidRPr="00E94657">
        <w:rPr>
          <w:rFonts w:asciiTheme="minorHAnsi" w:hAnsiTheme="minorHAnsi" w:cstheme="minorHAnsi"/>
          <w:sz w:val="16"/>
        </w:rPr>
        <w:t> This is especially dire for developing countries, whose limited resources may preclude access to pharmaceuticals and the health care infrastructures to use them, and it further widens the gap in health disparities between rich and poor.</w:t>
      </w:r>
    </w:p>
    <w:p w14:paraId="70041883"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Developed countries also show a lack of cultural competence regarding indigenous communities’ IPR perspectives and understanding.</w:t>
      </w:r>
      <w:hyperlink r:id="rId42" w:anchor="bib7" w:history="1">
        <w:r w:rsidRPr="00E94657">
          <w:rPr>
            <w:rStyle w:val="Hyperlink"/>
            <w:rFonts w:asciiTheme="minorHAnsi" w:hAnsiTheme="minorHAnsi" w:cstheme="minorHAnsi"/>
            <w:sz w:val="16"/>
          </w:rPr>
          <w:t>7</w:t>
        </w:r>
      </w:hyperlink>
      <w:r w:rsidRPr="00E94657">
        <w:rPr>
          <w:rFonts w:asciiTheme="minorHAnsi" w:hAnsiTheme="minorHAnsi" w:cstheme="minorHAnsi"/>
          <w:sz w:val="16"/>
        </w:rPr>
        <w:t> </w:t>
      </w:r>
      <w:r w:rsidRPr="00E94657">
        <w:rPr>
          <w:rFonts w:asciiTheme="minorHAnsi" w:hAnsiTheme="minorHAnsi" w:cstheme="minorHAnsi"/>
          <w:highlight w:val="cyan"/>
          <w:u w:val="single"/>
        </w:rPr>
        <w:t>The concept of private commercial rights to i</w:t>
      </w:r>
      <w:r w:rsidRPr="00E94657">
        <w:rPr>
          <w:rFonts w:asciiTheme="minorHAnsi" w:hAnsiTheme="minorHAnsi" w:cstheme="minorHAnsi"/>
          <w:u w:val="single"/>
        </w:rPr>
        <w:t xml:space="preserve">ntellectual </w:t>
      </w:r>
      <w:r w:rsidRPr="00E94657">
        <w:rPr>
          <w:rFonts w:asciiTheme="minorHAnsi" w:hAnsiTheme="minorHAnsi" w:cstheme="minorHAnsi"/>
          <w:highlight w:val="cyan"/>
          <w:u w:val="single"/>
        </w:rPr>
        <w:t>p</w:t>
      </w:r>
      <w:r w:rsidRPr="00E94657">
        <w:rPr>
          <w:rFonts w:asciiTheme="minorHAnsi" w:hAnsiTheme="minorHAnsi" w:cstheme="minorHAnsi"/>
          <w:u w:val="single"/>
        </w:rPr>
        <w:t xml:space="preserve">roperty and </w:t>
      </w:r>
      <w:r w:rsidRPr="00E94657">
        <w:rPr>
          <w:rFonts w:asciiTheme="minorHAnsi" w:hAnsiTheme="minorHAnsi" w:cstheme="minorHAnsi"/>
          <w:highlight w:val="cyan"/>
          <w:u w:val="single"/>
        </w:rPr>
        <w:t>medicine</w:t>
      </w:r>
      <w:r w:rsidRPr="00E94657">
        <w:rPr>
          <w:rFonts w:asciiTheme="minorHAnsi" w:hAnsiTheme="minorHAnsi" w:cstheme="minorHAnsi"/>
          <w:u w:val="single"/>
        </w:rPr>
        <w:t xml:space="preserve"> is</w:t>
      </w:r>
      <w:r w:rsidRPr="00E94657">
        <w:rPr>
          <w:rFonts w:asciiTheme="minorHAnsi" w:hAnsiTheme="minorHAnsi" w:cstheme="minorHAnsi"/>
          <w:sz w:val="16"/>
        </w:rPr>
        <w:t xml:space="preserve"> primarily an idea adopted by developed countries and may not be understood by indigenous communities.</w:t>
      </w:r>
      <w:hyperlink r:id="rId43" w:anchor="bib7" w:history="1">
        <w:r w:rsidRPr="00E94657">
          <w:rPr>
            <w:rStyle w:val="Hyperlink"/>
            <w:rFonts w:asciiTheme="minorHAnsi" w:hAnsiTheme="minorHAnsi" w:cstheme="minorHAnsi"/>
            <w:sz w:val="16"/>
          </w:rPr>
          <w:t>7</w:t>
        </w:r>
      </w:hyperlink>
      <w:r w:rsidRPr="00E94657">
        <w:rPr>
          <w:rFonts w:asciiTheme="minorHAnsi" w:hAnsiTheme="minorHAnsi" w:cstheme="minorHAnsi"/>
          <w:sz w:val="16"/>
        </w:rPr>
        <w:t> Such cultural nuances are not recognized by the current international IPR system,</w:t>
      </w:r>
      <w:hyperlink r:id="rId44" w:anchor="bib13" w:history="1">
        <w:r w:rsidRPr="00E94657">
          <w:rPr>
            <w:rStyle w:val="Hyperlink"/>
            <w:rFonts w:asciiTheme="minorHAnsi" w:hAnsiTheme="minorHAnsi" w:cstheme="minorHAnsi"/>
            <w:sz w:val="16"/>
          </w:rPr>
          <w:t>13</w:t>
        </w:r>
      </w:hyperlink>
      <w:r w:rsidRPr="00E94657">
        <w:rPr>
          <w:rFonts w:asciiTheme="minorHAnsi" w:hAnsiTheme="minorHAnsi" w:cstheme="minorHAnsi"/>
          <w:sz w:val="16"/>
        </w:rPr>
        <w:t xml:space="preserve"> where rights are governed by global legal regimes that </w:t>
      </w:r>
      <w:r w:rsidRPr="00E94657">
        <w:rPr>
          <w:rFonts w:asciiTheme="minorHAnsi" w:hAnsiTheme="minorHAnsi" w:cstheme="minorHAnsi"/>
          <w:u w:val="single"/>
        </w:rPr>
        <w:t>do not allow local communities to be represented</w:t>
      </w:r>
      <w:r w:rsidRPr="00E94657">
        <w:rPr>
          <w:rFonts w:asciiTheme="minorHAnsi" w:hAnsiTheme="minorHAnsi" w:cstheme="minorHAnsi"/>
          <w:sz w:val="16"/>
        </w:rPr>
        <w:t>; consequently, indigenous community needs may not be heard or met.</w:t>
      </w:r>
      <w:hyperlink r:id="rId45" w:anchor="bib14" w:history="1">
        <w:r w:rsidRPr="00E94657">
          <w:rPr>
            <w:rStyle w:val="Hyperlink"/>
            <w:rFonts w:asciiTheme="minorHAnsi" w:hAnsiTheme="minorHAnsi" w:cstheme="minorHAnsi"/>
            <w:sz w:val="16"/>
          </w:rPr>
          <w:t>14</w:t>
        </w:r>
      </w:hyperlink>
    </w:p>
    <w:p w14:paraId="682D499B"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highlight w:val="cyan"/>
          <w:u w:val="single"/>
        </w:rPr>
        <w:t>The protocol</w:t>
      </w:r>
      <w:r w:rsidRPr="00E94657">
        <w:rPr>
          <w:rFonts w:asciiTheme="minorHAnsi" w:hAnsiTheme="minorHAnsi" w:cstheme="minorHAnsi"/>
          <w:u w:val="single"/>
        </w:rPr>
        <w:t xml:space="preserve"> </w:t>
      </w:r>
      <w:r w:rsidRPr="00E94657">
        <w:rPr>
          <w:rFonts w:asciiTheme="minorHAnsi" w:hAnsiTheme="minorHAnsi" w:cstheme="minorHAnsi"/>
          <w:sz w:val="16"/>
        </w:rPr>
        <w:t xml:space="preserve">sets targets for preserving biodiversity and </w:t>
      </w:r>
      <w:r w:rsidRPr="00E94657">
        <w:rPr>
          <w:rFonts w:asciiTheme="minorHAnsi" w:hAnsiTheme="minorHAnsi" w:cstheme="minorHAnsi"/>
          <w:highlight w:val="cyan"/>
          <w:u w:val="single"/>
        </w:rPr>
        <w:t>establishes</w:t>
      </w:r>
      <w:r w:rsidRPr="00E94657">
        <w:rPr>
          <w:rFonts w:asciiTheme="minorHAnsi" w:hAnsiTheme="minorHAnsi" w:cstheme="minorHAnsi"/>
          <w:u w:val="single"/>
        </w:rPr>
        <w:t xml:space="preserve"> rules on members’ cooperation in accessing biodiversity and sharing resource benefits</w:t>
      </w:r>
      <w:r w:rsidRPr="00E94657">
        <w:rPr>
          <w:rFonts w:asciiTheme="minorHAnsi" w:hAnsiTheme="minorHAnsi" w:cstheme="minorHAnsi"/>
          <w:sz w:val="16"/>
        </w:rPr>
        <w:t>.</w:t>
      </w:r>
      <w:hyperlink r:id="rId46" w:anchor="bib10" w:history="1">
        <w:r w:rsidRPr="00E94657">
          <w:rPr>
            <w:rStyle w:val="Hyperlink"/>
            <w:rFonts w:asciiTheme="minorHAnsi" w:hAnsiTheme="minorHAnsi" w:cstheme="minorHAnsi"/>
            <w:sz w:val="16"/>
          </w:rPr>
          <w:t>10</w:t>
        </w:r>
      </w:hyperlink>
      <w:r w:rsidRPr="00E94657">
        <w:rPr>
          <w:rFonts w:asciiTheme="minorHAnsi" w:hAnsiTheme="minorHAnsi" w:cstheme="minorHAnsi"/>
          <w:sz w:val="16"/>
        </w:rPr>
        <w:t> The protocol also includes methods for providing compensation for traditional medical knowledge that is presently being used, patented, or sold, including indigenous knowledge and ethnomedicine obtained through bioprospecting.</w:t>
      </w:r>
      <w:hyperlink r:id="rId47" w:anchor="bib10" w:history="1">
        <w:r w:rsidRPr="00E94657">
          <w:rPr>
            <w:rStyle w:val="Hyperlink"/>
            <w:rFonts w:asciiTheme="minorHAnsi" w:hAnsiTheme="minorHAnsi" w:cstheme="minorHAnsi"/>
            <w:sz w:val="16"/>
          </w:rPr>
          <w:t>10</w:t>
        </w:r>
      </w:hyperlink>
      <w:r w:rsidRPr="00E94657">
        <w:rPr>
          <w:rFonts w:asciiTheme="minorHAnsi" w:hAnsiTheme="minorHAnsi" w:cstheme="minorHAnsi"/>
          <w:sz w:val="16"/>
        </w:rPr>
        <w:t> Other efforts to preserve the rights of indigenous communities include emphasis on the fair and equitable sharing of financial and nonfinancial benefits with indigenous communities, access of indigenous knowledge only with adequate informed consent, designation of checkpoints to monitor compliance (including issuance of internationally recognized certificates of compliance), and community protocol development that includes minimal if any restrictions on indigenous communities’ right of customary use and ethnomedicine.</w:t>
      </w:r>
      <w:hyperlink r:id="rId48" w:anchor="bib16" w:history="1">
        <w:r w:rsidRPr="00E94657">
          <w:rPr>
            <w:rStyle w:val="Hyperlink"/>
            <w:rFonts w:asciiTheme="minorHAnsi" w:hAnsiTheme="minorHAnsi" w:cstheme="minorHAnsi"/>
            <w:sz w:val="16"/>
          </w:rPr>
          <w:t>16</w:t>
        </w:r>
      </w:hyperlink>
      <w:r w:rsidRPr="00E94657">
        <w:rPr>
          <w:rFonts w:asciiTheme="minorHAnsi" w:hAnsiTheme="minorHAnsi" w:cstheme="minorHAnsi"/>
          <w:sz w:val="16"/>
        </w:rPr>
        <w:t> The protocol requires ratification by 50 nations before it can be implemented.</w:t>
      </w:r>
      <w:hyperlink r:id="rId49" w:anchor="bib16" w:history="1">
        <w:r w:rsidRPr="00E94657">
          <w:rPr>
            <w:rStyle w:val="Hyperlink"/>
            <w:rFonts w:asciiTheme="minorHAnsi" w:hAnsiTheme="minorHAnsi" w:cstheme="minorHAnsi"/>
            <w:sz w:val="16"/>
          </w:rPr>
          <w:t>16</w:t>
        </w:r>
      </w:hyperlink>
    </w:p>
    <w:p w14:paraId="2C6DAE6E"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u w:val="single"/>
        </w:rPr>
        <w:t xml:space="preserve">Bioprospecting is a key strategy for promoting the </w:t>
      </w:r>
      <w:r w:rsidRPr="00E94657">
        <w:rPr>
          <w:rFonts w:asciiTheme="minorHAnsi" w:hAnsiTheme="minorHAnsi" w:cstheme="minorHAnsi"/>
          <w:sz w:val="16"/>
        </w:rPr>
        <w:t xml:space="preserve">private </w:t>
      </w:r>
      <w:r w:rsidRPr="00E94657">
        <w:rPr>
          <w:rFonts w:asciiTheme="minorHAnsi" w:hAnsiTheme="minorHAnsi" w:cstheme="minorHAnsi"/>
          <w:u w:val="single"/>
        </w:rPr>
        <w:t>development of medicines to serve global populations</w:t>
      </w:r>
      <w:r w:rsidRPr="00E94657">
        <w:rPr>
          <w:rFonts w:asciiTheme="minorHAnsi" w:hAnsiTheme="minorHAnsi" w:cstheme="minorHAnsi"/>
          <w:sz w:val="16"/>
        </w:rPr>
        <w:t xml:space="preserve">. However, </w:t>
      </w:r>
      <w:r w:rsidRPr="00E94657">
        <w:rPr>
          <w:rFonts w:asciiTheme="minorHAnsi" w:hAnsiTheme="minorHAnsi" w:cstheme="minorHAnsi"/>
          <w:highlight w:val="cyan"/>
          <w:u w:val="single"/>
        </w:rPr>
        <w:t>global governance to address</w:t>
      </w:r>
      <w:r w:rsidRPr="00E94657">
        <w:rPr>
          <w:rFonts w:asciiTheme="minorHAnsi" w:hAnsiTheme="minorHAnsi" w:cstheme="minorHAnsi"/>
          <w:u w:val="single"/>
        </w:rPr>
        <w:t xml:space="preserve"> biopiracy and </w:t>
      </w:r>
      <w:r w:rsidRPr="00E94657">
        <w:rPr>
          <w:rFonts w:asciiTheme="minorHAnsi" w:hAnsiTheme="minorHAnsi" w:cstheme="minorHAnsi"/>
          <w:highlight w:val="cyan"/>
          <w:u w:val="single"/>
        </w:rPr>
        <w:t>sustainable biodiversity</w:t>
      </w:r>
      <w:r w:rsidRPr="00E94657">
        <w:rPr>
          <w:rFonts w:asciiTheme="minorHAnsi" w:hAnsiTheme="minorHAnsi" w:cstheme="minorHAnsi"/>
          <w:sz w:val="16"/>
        </w:rPr>
        <w:t>, including the recent Nagoya Protocol, still leaves unattended the key issues of outstanding concerns of indigenous communities, biopiracy, and limited resources for biodiversity management and public health infrastructure.</w:t>
      </w:r>
    </w:p>
    <w:p w14:paraId="06C973C0" w14:textId="77777777" w:rsidR="00B64DE3" w:rsidRPr="00E94657" w:rsidRDefault="00B64DE3" w:rsidP="00B64DE3">
      <w:pPr>
        <w:rPr>
          <w:rFonts w:asciiTheme="minorHAnsi" w:hAnsiTheme="minorHAnsi" w:cstheme="minorHAnsi"/>
          <w:sz w:val="16"/>
        </w:rPr>
      </w:pPr>
      <w:r w:rsidRPr="00E94657">
        <w:rPr>
          <w:rFonts w:asciiTheme="minorHAnsi" w:hAnsiTheme="minorHAnsi" w:cstheme="minorHAnsi"/>
          <w:sz w:val="16"/>
        </w:rPr>
        <w:t xml:space="preserve">The time to focus on these issues is now. Such efforts are clearly relevant to current and forthcoming global discussions within and among states regarding ratification of the Nagoya Protocol. These </w:t>
      </w:r>
      <w:r w:rsidRPr="00E94657">
        <w:rPr>
          <w:rFonts w:asciiTheme="minorHAnsi" w:hAnsiTheme="minorHAnsi" w:cstheme="minorHAnsi"/>
          <w:u w:val="single"/>
        </w:rPr>
        <w:t>debates have the significant potential to recognize the increasing importance of global cooperation in the development of life-saving medicines</w:t>
      </w:r>
      <w:r w:rsidRPr="00E94657">
        <w:rPr>
          <w:rFonts w:asciiTheme="minorHAnsi" w:hAnsiTheme="minorHAnsi" w:cstheme="minorHAnsi"/>
          <w:sz w:val="16"/>
        </w:rPr>
        <w:t xml:space="preserve"> and clinical interventions </w:t>
      </w:r>
      <w:r w:rsidRPr="00E94657">
        <w:rPr>
          <w:rFonts w:asciiTheme="minorHAnsi" w:hAnsiTheme="minorHAnsi" w:cstheme="minorHAnsi"/>
          <w:u w:val="single"/>
        </w:rPr>
        <w:t>through bioprospecting</w:t>
      </w:r>
      <w:r w:rsidRPr="00E94657">
        <w:rPr>
          <w:rFonts w:asciiTheme="minorHAnsi" w:hAnsiTheme="minorHAnsi" w:cstheme="minorHAnsi"/>
          <w:sz w:val="16"/>
        </w:rPr>
        <w:t xml:space="preserve">—from both an economic and global health viewpoint and a biodiversity-sustaining perspective. </w:t>
      </w:r>
      <w:r w:rsidRPr="00E94657">
        <w:rPr>
          <w:rFonts w:asciiTheme="minorHAnsi" w:hAnsiTheme="minorHAnsi" w:cstheme="minorHAnsi"/>
          <w:u w:val="single"/>
        </w:rPr>
        <w:t>Core to these principles is the need to share biodiversity benefits equitably and to promote environmental justice and health equity for all</w:t>
      </w:r>
      <w:r w:rsidRPr="00E94657">
        <w:rPr>
          <w:rFonts w:asciiTheme="minorHAnsi" w:hAnsiTheme="minorHAnsi" w:cstheme="minorHAnsi"/>
          <w:sz w:val="16"/>
        </w:rPr>
        <w:t xml:space="preserve">. </w:t>
      </w:r>
      <w:r w:rsidRPr="00E94657">
        <w:rPr>
          <w:rFonts w:asciiTheme="minorHAnsi" w:hAnsiTheme="minorHAnsi" w:cstheme="minorHAnsi"/>
          <w:u w:val="single"/>
        </w:rPr>
        <w:t>Through</w:t>
      </w:r>
      <w:r w:rsidRPr="00E94657">
        <w:rPr>
          <w:rFonts w:asciiTheme="minorHAnsi" w:hAnsiTheme="minorHAnsi" w:cstheme="minorHAnsi"/>
          <w:sz w:val="16"/>
        </w:rPr>
        <w:t xml:space="preserve"> </w:t>
      </w:r>
      <w:r w:rsidRPr="00E94657">
        <w:rPr>
          <w:rFonts w:asciiTheme="minorHAnsi" w:hAnsiTheme="minorHAnsi" w:cstheme="minorHAnsi"/>
          <w:u w:val="single"/>
        </w:rPr>
        <w:t>a</w:t>
      </w:r>
      <w:r w:rsidRPr="00E94657">
        <w:rPr>
          <w:rFonts w:asciiTheme="minorHAnsi" w:hAnsiTheme="minorHAnsi" w:cstheme="minorHAnsi"/>
          <w:sz w:val="16"/>
        </w:rPr>
        <w:t xml:space="preserve"> health–economics </w:t>
      </w:r>
      <w:r w:rsidRPr="00E94657">
        <w:rPr>
          <w:rFonts w:asciiTheme="minorHAnsi" w:hAnsiTheme="minorHAnsi" w:cstheme="minorHAnsi"/>
          <w:u w:val="single"/>
        </w:rPr>
        <w:t>policy that addresses biopiracy,</w:t>
      </w:r>
      <w:r w:rsidRPr="00E94657">
        <w:rPr>
          <w:rFonts w:asciiTheme="minorHAnsi" w:hAnsiTheme="minorHAnsi" w:cstheme="minorHAnsi"/>
          <w:sz w:val="16"/>
        </w:rPr>
        <w:t xml:space="preserve"> such as the one we have proposed, bioprospecting can provide economic aid to indigenous communities, allow companies to responsibly develop medicines from these communities, and promote local and global health.</w:t>
      </w:r>
    </w:p>
    <w:p w14:paraId="796A52A8" w14:textId="77777777" w:rsidR="00B64DE3" w:rsidRPr="00E94657" w:rsidRDefault="00B64DE3" w:rsidP="00B64DE3">
      <w:pPr>
        <w:rPr>
          <w:rFonts w:asciiTheme="minorHAnsi" w:hAnsiTheme="minorHAnsi" w:cstheme="minorHAnsi"/>
        </w:rPr>
      </w:pPr>
    </w:p>
    <w:p w14:paraId="7EF1E2ED" w14:textId="77777777" w:rsidR="00B64DE3" w:rsidRPr="00E94657" w:rsidRDefault="00B64DE3" w:rsidP="00B64DE3">
      <w:pPr>
        <w:pStyle w:val="Heading4"/>
        <w:rPr>
          <w:rFonts w:asciiTheme="minorHAnsi" w:hAnsiTheme="minorHAnsi" w:cstheme="minorHAnsi"/>
          <w:bCs/>
        </w:rPr>
      </w:pPr>
      <w:r>
        <w:rPr>
          <w:rFonts w:asciiTheme="minorHAnsi" w:hAnsiTheme="minorHAnsi" w:cstheme="minorHAnsi"/>
          <w:bCs/>
        </w:rPr>
        <w:t>Biodiversity loss causes extinction.</w:t>
      </w:r>
    </w:p>
    <w:p w14:paraId="209B8D85" w14:textId="77777777" w:rsidR="00B64DE3" w:rsidRPr="00E94657" w:rsidRDefault="00B64DE3" w:rsidP="00B64DE3">
      <w:pPr>
        <w:rPr>
          <w:rFonts w:asciiTheme="minorHAnsi" w:hAnsiTheme="minorHAnsi" w:cstheme="minorHAnsi"/>
        </w:rPr>
      </w:pPr>
      <w:r w:rsidRPr="00E94657">
        <w:rPr>
          <w:rFonts w:asciiTheme="minorHAnsi" w:eastAsiaTheme="majorEastAsia" w:hAnsiTheme="minorHAnsi" w:cstheme="minorHAnsi"/>
          <w:b/>
          <w:iCs/>
          <w:sz w:val="26"/>
        </w:rPr>
        <w:t>Torres 16</w:t>
      </w:r>
      <w:r w:rsidRPr="00E94657">
        <w:rPr>
          <w:rFonts w:asciiTheme="minorHAnsi" w:hAnsiTheme="minorHAnsi" w:cstheme="minorHAnsi"/>
        </w:rPr>
        <w:t xml:space="preserve"> [Phil Torres, conservationist, science advocate, and educator, with a BS in entomology from Cornell, working on a PhD at Rice University in tropical conservation biology, 5-20-2016, "Biodiversity Loss: An Existential Risk Comparable to Climate Change," Future of Life Institute, </w:t>
      </w:r>
      <w:hyperlink r:id="rId50" w:history="1">
        <w:r w:rsidRPr="00E94657">
          <w:rPr>
            <w:rStyle w:val="Hyperlink"/>
            <w:rFonts w:asciiTheme="minorHAnsi" w:hAnsiTheme="minorHAnsi" w:cstheme="minorHAnsi"/>
          </w:rPr>
          <w:t>https://futureoflife.org/2016/05/20/biodiversity-loss/?cnreloaded=1]/</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0A90DEB1"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sz w:val="16"/>
        </w:rPr>
        <w:t xml:space="preserve"> The sixth extinction. </w:t>
      </w:r>
      <w:r w:rsidRPr="00E94657">
        <w:rPr>
          <w:rFonts w:asciiTheme="minorHAnsi" w:hAnsiTheme="minorHAnsi" w:cstheme="minorHAnsi"/>
          <w:u w:val="single"/>
        </w:rPr>
        <w:t>The repercussions of</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biodiversity loss [is]</w:t>
      </w:r>
      <w:r w:rsidRPr="00E94657">
        <w:rPr>
          <w:rFonts w:asciiTheme="minorHAnsi" w:hAnsiTheme="minorHAnsi" w:cstheme="minorHAnsi"/>
          <w:sz w:val="16"/>
          <w:highlight w:val="cyan"/>
        </w:rPr>
        <w:t xml:space="preserve"> </w:t>
      </w:r>
      <w:r w:rsidRPr="00E94657">
        <w:rPr>
          <w:rFonts w:asciiTheme="minorHAnsi" w:hAnsiTheme="minorHAnsi" w:cstheme="minorHAnsi"/>
          <w:u w:val="single"/>
        </w:rPr>
        <w:t>are</w:t>
      </w:r>
      <w:r w:rsidRPr="00E94657">
        <w:rPr>
          <w:rFonts w:asciiTheme="minorHAnsi" w:hAnsiTheme="minorHAnsi" w:cstheme="minorHAnsi"/>
          <w:sz w:val="16"/>
        </w:rPr>
        <w:t xml:space="preserve"> potentially </w:t>
      </w:r>
      <w:r w:rsidRPr="00E94657">
        <w:rPr>
          <w:rFonts w:asciiTheme="minorHAnsi" w:hAnsiTheme="minorHAnsi" w:cstheme="minorHAnsi"/>
          <w:highlight w:val="cyan"/>
          <w:u w:val="single"/>
        </w:rPr>
        <w:t>as severe as</w:t>
      </w:r>
      <w:r w:rsidRPr="00E94657">
        <w:rPr>
          <w:rFonts w:asciiTheme="minorHAnsi" w:hAnsiTheme="minorHAnsi" w:cstheme="minorHAnsi"/>
          <w:sz w:val="16"/>
        </w:rPr>
        <w:t xml:space="preserve"> those anticipated from </w:t>
      </w:r>
      <w:r w:rsidRPr="00E94657">
        <w:rPr>
          <w:rFonts w:asciiTheme="minorHAnsi" w:hAnsiTheme="minorHAnsi" w:cstheme="minorHAnsi"/>
          <w:highlight w:val="cyan"/>
          <w:u w:val="single"/>
        </w:rPr>
        <w:t>climate change, or</w:t>
      </w:r>
      <w:r w:rsidRPr="00E94657">
        <w:rPr>
          <w:rFonts w:asciiTheme="minorHAnsi" w:hAnsiTheme="minorHAnsi" w:cstheme="minorHAnsi"/>
          <w:sz w:val="16"/>
        </w:rPr>
        <w:t xml:space="preserve"> even </w:t>
      </w:r>
      <w:r w:rsidRPr="00E94657">
        <w:rPr>
          <w:rFonts w:asciiTheme="minorHAnsi" w:hAnsiTheme="minorHAnsi" w:cstheme="minorHAnsi"/>
          <w:u w:val="single"/>
        </w:rPr>
        <w:t xml:space="preserve">a </w:t>
      </w:r>
      <w:r w:rsidRPr="00E94657">
        <w:rPr>
          <w:rFonts w:asciiTheme="minorHAnsi" w:hAnsiTheme="minorHAnsi" w:cstheme="minorHAnsi"/>
          <w:highlight w:val="cyan"/>
          <w:u w:val="single"/>
        </w:rPr>
        <w:t>nuclear conflict</w:t>
      </w:r>
      <w:r w:rsidRPr="00E94657">
        <w:rPr>
          <w:rFonts w:asciiTheme="minorHAnsi" w:hAnsiTheme="minorHAnsi" w:cstheme="minorHAnsi"/>
          <w:u w:val="single"/>
        </w:rPr>
        <w:t>.</w:t>
      </w:r>
      <w:r w:rsidRPr="00E94657">
        <w:rPr>
          <w:rFonts w:asciiTheme="minorHAnsi" w:hAnsiTheme="minorHAnsi" w:cstheme="minorHAnsi"/>
          <w:sz w:val="16"/>
        </w:rPr>
        <w:t xml:space="preserve"> For example, </w:t>
      </w:r>
      <w:r w:rsidRPr="00E94657">
        <w:rPr>
          <w:rFonts w:asciiTheme="minorHAnsi" w:hAnsiTheme="minorHAnsi" w:cstheme="minorHAnsi"/>
          <w:u w:val="single"/>
        </w:rPr>
        <w:t>according to a 2015 study</w:t>
      </w:r>
      <w:r w:rsidRPr="00E94657">
        <w:rPr>
          <w:rFonts w:asciiTheme="minorHAnsi" w:hAnsiTheme="minorHAnsi" w:cstheme="minorHAnsi"/>
          <w:sz w:val="16"/>
        </w:rPr>
        <w:t xml:space="preserve"> published in Science Advances, the best available evidence reveals “</w:t>
      </w:r>
      <w:r w:rsidRPr="00E94657">
        <w:rPr>
          <w:rFonts w:asciiTheme="minorHAnsi" w:hAnsiTheme="minorHAnsi" w:cstheme="minorHAnsi"/>
          <w:u w:val="single"/>
        </w:rPr>
        <w:t>a</w:t>
      </w:r>
      <w:r w:rsidRPr="00E94657">
        <w:rPr>
          <w:rFonts w:asciiTheme="minorHAnsi" w:hAnsiTheme="minorHAnsi" w:cstheme="minorHAnsi"/>
          <w:sz w:val="16"/>
        </w:rPr>
        <w:t xml:space="preserve">n exceptionally </w:t>
      </w:r>
      <w:r w:rsidRPr="00E94657">
        <w:rPr>
          <w:rFonts w:asciiTheme="minorHAnsi" w:hAnsiTheme="minorHAnsi" w:cstheme="minorHAnsi"/>
          <w:u w:val="single"/>
        </w:rPr>
        <w:t>rapid loss of biodiversity</w:t>
      </w:r>
      <w:r w:rsidRPr="00E94657">
        <w:rPr>
          <w:rFonts w:asciiTheme="minorHAnsi" w:hAnsiTheme="minorHAnsi" w:cstheme="minorHAnsi"/>
          <w:sz w:val="16"/>
        </w:rPr>
        <w:t xml:space="preserve"> over the last few centuries, </w:t>
      </w:r>
      <w:r w:rsidRPr="00E94657">
        <w:rPr>
          <w:rFonts w:asciiTheme="minorHAnsi" w:hAnsiTheme="minorHAnsi" w:cstheme="minorHAnsi"/>
          <w:u w:val="single"/>
        </w:rPr>
        <w:t>indicati</w:t>
      </w:r>
      <w:r w:rsidRPr="00E94657">
        <w:rPr>
          <w:rFonts w:asciiTheme="minorHAnsi" w:hAnsiTheme="minorHAnsi" w:cstheme="minorHAnsi"/>
          <w:sz w:val="16"/>
        </w:rPr>
        <w:t xml:space="preserve">ng </w:t>
      </w:r>
      <w:r w:rsidRPr="00E94657">
        <w:rPr>
          <w:rFonts w:asciiTheme="minorHAnsi" w:hAnsiTheme="minorHAnsi" w:cstheme="minorHAnsi"/>
          <w:u w:val="single"/>
        </w:rPr>
        <w:t xml:space="preserve">that a sixth </w:t>
      </w:r>
      <w:r w:rsidRPr="00E94657">
        <w:rPr>
          <w:rFonts w:asciiTheme="minorHAnsi" w:hAnsiTheme="minorHAnsi" w:cstheme="minorHAnsi"/>
          <w:u w:val="single"/>
        </w:rPr>
        <w:lastRenderedPageBreak/>
        <w:t>mass extinction is</w:t>
      </w:r>
      <w:r w:rsidRPr="00E94657">
        <w:rPr>
          <w:rFonts w:asciiTheme="minorHAnsi" w:hAnsiTheme="minorHAnsi" w:cstheme="minorHAnsi"/>
          <w:sz w:val="16"/>
        </w:rPr>
        <w:t xml:space="preserve"> already </w:t>
      </w:r>
      <w:r w:rsidRPr="00E94657">
        <w:rPr>
          <w:rFonts w:asciiTheme="minorHAnsi" w:hAnsiTheme="minorHAnsi" w:cstheme="minorHAnsi"/>
          <w:u w:val="single"/>
        </w:rPr>
        <w:t>under way</w:t>
      </w:r>
      <w:r w:rsidRPr="00E94657">
        <w:rPr>
          <w:rFonts w:asciiTheme="minorHAnsi" w:hAnsiTheme="minorHAnsi" w:cstheme="min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w:t>
      </w:r>
      <w:r w:rsidRPr="00E94657">
        <w:rPr>
          <w:rFonts w:asciiTheme="minorHAnsi" w:hAnsiTheme="minorHAnsi" w:cstheme="minorHAnsi"/>
          <w:u w:val="single"/>
        </w:rPr>
        <w:t xml:space="preserve">scientists have suggested that </w:t>
      </w:r>
      <w:r w:rsidRPr="00E94657">
        <w:rPr>
          <w:rFonts w:asciiTheme="minorHAnsi" w:hAnsiTheme="minorHAnsi" w:cstheme="minorHAnsi"/>
          <w:highlight w:val="cyan"/>
          <w:u w:val="single"/>
        </w:rPr>
        <w:t>the current extinction rate</w:t>
      </w:r>
      <w:r w:rsidRPr="00E94657">
        <w:rPr>
          <w:rFonts w:asciiTheme="minorHAnsi" w:hAnsiTheme="minorHAnsi" w:cstheme="minorHAnsi"/>
          <w:u w:val="single"/>
        </w:rPr>
        <w:t xml:space="preserve"> could be as much a</w:t>
      </w:r>
      <w:r w:rsidRPr="00E94657">
        <w:rPr>
          <w:rFonts w:asciiTheme="minorHAnsi" w:hAnsiTheme="minorHAnsi" w:cstheme="minorHAnsi"/>
          <w:highlight w:val="cyan"/>
          <w:u w:val="single"/>
        </w:rPr>
        <w:t>[</w:t>
      </w:r>
      <w:proofErr w:type="spellStart"/>
      <w:r w:rsidRPr="00E94657">
        <w:rPr>
          <w:rFonts w:asciiTheme="minorHAnsi" w:hAnsiTheme="minorHAnsi" w:cstheme="minorHAnsi"/>
          <w:highlight w:val="cyan"/>
          <w:u w:val="single"/>
        </w:rPr>
        <w:t>i</w:t>
      </w:r>
      <w:proofErr w:type="spellEnd"/>
      <w:r w:rsidRPr="00E94657">
        <w:rPr>
          <w:rFonts w:asciiTheme="minorHAnsi" w:hAnsiTheme="minorHAnsi" w:cstheme="minorHAnsi"/>
          <w:highlight w:val="cyan"/>
          <w:u w:val="single"/>
        </w:rPr>
        <w:t>]s 10,000 times higher than normal</w:t>
      </w:r>
      <w:r w:rsidRPr="00E94657">
        <w:rPr>
          <w:rFonts w:asciiTheme="minorHAnsi" w:hAnsiTheme="minorHAnsi" w:cstheme="minorHAnsi"/>
          <w:sz w:val="16"/>
        </w:rPr>
        <w:t xml:space="preserve">.) As the authors write, “The evidence is incontrovertible that recent </w:t>
      </w:r>
      <w:r w:rsidRPr="00E94657">
        <w:rPr>
          <w:rFonts w:asciiTheme="minorHAnsi" w:hAnsiTheme="minorHAnsi" w:cstheme="minorHAnsi"/>
          <w:u w:val="single"/>
        </w:rPr>
        <w:t xml:space="preserve">extinction </w:t>
      </w:r>
      <w:r w:rsidRPr="00E94657">
        <w:rPr>
          <w:rFonts w:asciiTheme="minorHAnsi" w:hAnsiTheme="minorHAnsi" w:cstheme="minorHAnsi"/>
          <w:highlight w:val="cyan"/>
          <w:u w:val="single"/>
        </w:rPr>
        <w:t xml:space="preserve">[these] rates are unprecedented </w:t>
      </w:r>
      <w:r w:rsidRPr="00E94657">
        <w:rPr>
          <w:rFonts w:asciiTheme="minorHAnsi" w:hAnsiTheme="minorHAnsi" w:cstheme="minorHAnsi"/>
          <w:u w:val="single"/>
        </w:rPr>
        <w:t>in human history and highly unusual in Earth’s history</w:t>
      </w:r>
      <w:r w:rsidRPr="00E94657">
        <w:rPr>
          <w:rFonts w:asciiTheme="minorHAnsi" w:hAnsiTheme="minorHAnsi" w:cstheme="minorHAnsi"/>
          <w:sz w:val="16"/>
        </w:rPr>
        <w:t xml:space="preserve">.”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t>
      </w:r>
      <w:r w:rsidRPr="00E94657">
        <w:rPr>
          <w:rFonts w:asciiTheme="minorHAnsi" w:hAnsiTheme="minorHAnsi" w:cstheme="minorHAnsi"/>
          <w:u w:val="single"/>
        </w:rPr>
        <w:t>wild populations around the world are dwindling and disappearing at an alarming rate</w:t>
      </w:r>
      <w:r w:rsidRPr="00E94657">
        <w:rPr>
          <w:rFonts w:asciiTheme="minorHAnsi" w:hAnsiTheme="minorHAnsi" w:cstheme="minorHAnsi"/>
          <w:sz w:val="16"/>
        </w:rPr>
        <w:t xml:space="preserve">. For example, the 2010 Global Biodiversity Outlook report found that the </w:t>
      </w:r>
      <w:r w:rsidRPr="00E94657">
        <w:rPr>
          <w:rFonts w:asciiTheme="minorHAnsi" w:hAnsiTheme="minorHAnsi" w:cstheme="minorHAnsi"/>
          <w:u w:val="single"/>
        </w:rPr>
        <w:t>population</w:t>
      </w:r>
      <w:r w:rsidRPr="00E94657">
        <w:rPr>
          <w:rFonts w:asciiTheme="minorHAnsi" w:hAnsiTheme="minorHAnsi" w:cstheme="minorHAnsi"/>
          <w:sz w:val="16"/>
        </w:rPr>
        <w:t xml:space="preserve"> of wild vertebrate</w:t>
      </w:r>
      <w:r w:rsidRPr="00E94657">
        <w:rPr>
          <w:rFonts w:asciiTheme="minorHAnsi" w:hAnsiTheme="minorHAnsi" w:cstheme="minorHAnsi"/>
          <w:u w:val="single"/>
        </w:rPr>
        <w:t>s</w:t>
      </w:r>
      <w:r w:rsidRPr="00E94657">
        <w:rPr>
          <w:rFonts w:asciiTheme="minorHAnsi" w:hAnsiTheme="minorHAnsi" w:cstheme="minorHAnsi"/>
          <w:sz w:val="16"/>
        </w:rPr>
        <w:t xml:space="preserve"> living </w:t>
      </w:r>
      <w:r w:rsidRPr="00E94657">
        <w:rPr>
          <w:rFonts w:asciiTheme="minorHAnsi" w:hAnsiTheme="minorHAnsi" w:cstheme="minorHAnsi"/>
          <w:u w:val="single"/>
        </w:rPr>
        <w:t>in</w:t>
      </w:r>
      <w:r w:rsidRPr="00E94657">
        <w:rPr>
          <w:rFonts w:asciiTheme="minorHAnsi" w:hAnsiTheme="minorHAnsi" w:cstheme="minorHAnsi"/>
          <w:sz w:val="16"/>
        </w:rPr>
        <w:t xml:space="preserve"> the </w:t>
      </w:r>
      <w:r w:rsidRPr="00E94657">
        <w:rPr>
          <w:rFonts w:asciiTheme="minorHAnsi" w:hAnsiTheme="minorHAnsi" w:cstheme="minorHAnsi"/>
          <w:u w:val="single"/>
        </w:rPr>
        <w:t>tropics dropped by 59 percent</w:t>
      </w:r>
      <w:r w:rsidRPr="00E94657">
        <w:rPr>
          <w:rFonts w:asciiTheme="minorHAnsi" w:hAnsiTheme="minorHAnsi" w:cstheme="minorHAnsi"/>
          <w:sz w:val="16"/>
        </w:rPr>
        <w:t xml:space="preserve"> between 1970 and 2006. The report also found that the population of farmland birds in Europe has dropped by 50 percent since 1980; </w:t>
      </w:r>
      <w:r w:rsidRPr="00E94657">
        <w:rPr>
          <w:rFonts w:asciiTheme="minorHAnsi" w:hAnsiTheme="minorHAnsi" w:cstheme="minorHAnsi"/>
          <w:u w:val="single"/>
        </w:rPr>
        <w:t>bird</w:t>
      </w:r>
      <w:r w:rsidRPr="00E94657">
        <w:rPr>
          <w:rFonts w:asciiTheme="minorHAnsi" w:hAnsiTheme="minorHAnsi" w:cstheme="minorHAnsi"/>
          <w:sz w:val="16"/>
        </w:rPr>
        <w:t xml:space="preserve"> population</w:t>
      </w:r>
      <w:r w:rsidRPr="00E94657">
        <w:rPr>
          <w:rFonts w:asciiTheme="minorHAnsi" w:hAnsiTheme="minorHAnsi" w:cstheme="minorHAnsi"/>
          <w:u w:val="single"/>
        </w:rPr>
        <w:t>s</w:t>
      </w:r>
      <w:r w:rsidRPr="00E94657">
        <w:rPr>
          <w:rFonts w:asciiTheme="minorHAnsi" w:hAnsiTheme="minorHAnsi" w:cstheme="minorHAnsi"/>
          <w:sz w:val="16"/>
        </w:rPr>
        <w:t xml:space="preserve"> in the grasslands of North America </w:t>
      </w:r>
      <w:r w:rsidRPr="00E94657">
        <w:rPr>
          <w:rFonts w:asciiTheme="minorHAnsi" w:hAnsiTheme="minorHAnsi" w:cstheme="minorHAnsi"/>
          <w:u w:val="single"/>
        </w:rPr>
        <w:t xml:space="preserve">declined by </w:t>
      </w:r>
      <w:r w:rsidRPr="00E94657">
        <w:rPr>
          <w:rFonts w:asciiTheme="minorHAnsi" w:hAnsiTheme="minorHAnsi" w:cstheme="minorHAnsi"/>
          <w:sz w:val="16"/>
        </w:rPr>
        <w:t xml:space="preserve">almost </w:t>
      </w:r>
      <w:r w:rsidRPr="00E94657">
        <w:rPr>
          <w:rFonts w:asciiTheme="minorHAnsi" w:hAnsiTheme="minorHAnsi" w:cstheme="minorHAnsi"/>
          <w:u w:val="single"/>
        </w:rPr>
        <w:t>40 percent</w:t>
      </w:r>
      <w:r w:rsidRPr="00E94657">
        <w:rPr>
          <w:rFonts w:asciiTheme="minorHAnsi" w:hAnsiTheme="minorHAnsi" w:cstheme="minorHAnsi"/>
          <w:sz w:val="16"/>
        </w:rPr>
        <w:t xml:space="preserve"> between 1968 and 2003; and the population of birds in North American arid lands has fallen by almost 30 percent since the 1960s. Similarly, </w:t>
      </w:r>
      <w:r w:rsidRPr="00E94657">
        <w:rPr>
          <w:rFonts w:asciiTheme="minorHAnsi" w:hAnsiTheme="minorHAnsi" w:cstheme="minorHAnsi"/>
          <w:u w:val="single"/>
        </w:rPr>
        <w:t>42 percent of all amphibian species</w:t>
      </w:r>
      <w:r w:rsidRPr="00E94657">
        <w:rPr>
          <w:rFonts w:asciiTheme="minorHAnsi" w:hAnsiTheme="minorHAnsi" w:cstheme="minorHAnsi"/>
          <w:sz w:val="16"/>
        </w:rPr>
        <w:t xml:space="preserve"> (a type of vertebrate that is sometimes called an “ecological indicator”) </w:t>
      </w:r>
      <w:r w:rsidRPr="00E94657">
        <w:rPr>
          <w:rFonts w:asciiTheme="minorHAnsi" w:hAnsiTheme="minorHAnsi" w:cstheme="minorHAnsi"/>
          <w:u w:val="single"/>
        </w:rPr>
        <w:t>are undergoing population declines</w:t>
      </w:r>
      <w:r w:rsidRPr="00E94657">
        <w:rPr>
          <w:rFonts w:asciiTheme="minorHAnsi" w:hAnsiTheme="minorHAnsi" w:cstheme="minorHAnsi"/>
          <w:sz w:val="16"/>
        </w:rPr>
        <w:t xml:space="preserve">, and </w:t>
      </w:r>
      <w:r w:rsidRPr="00E94657">
        <w:rPr>
          <w:rFonts w:asciiTheme="minorHAnsi" w:hAnsiTheme="minorHAnsi" w:cstheme="minorHAnsi"/>
          <w:u w:val="single"/>
        </w:rPr>
        <w:t>23 percent of all plant species “are estimated to be threatened with extinction</w:t>
      </w:r>
      <w:r w:rsidRPr="00E94657">
        <w:rPr>
          <w:rFonts w:asciiTheme="minorHAnsi" w:hAnsiTheme="minorHAnsi" w:cstheme="minorHAnsi"/>
          <w:sz w:val="16"/>
        </w:rPr>
        <w:t xml:space="preserve">.”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2006study published in Science does precisely this: It projects past trends of marine biodiversity loss into the 21st century, concluding that, unless significant changes are made to patterns of human activity, there will be virtually no more wild-caught seafood by 2048. </w:t>
      </w:r>
      <w:r w:rsidRPr="00E94657">
        <w:rPr>
          <w:rFonts w:asciiTheme="minorHAnsi" w:hAnsiTheme="minorHAnsi" w:cstheme="minorHAnsi"/>
          <w:u w:val="single"/>
        </w:rPr>
        <w:t>48% of the world’s primates are threatened with extinction</w:t>
      </w:r>
      <w:r w:rsidRPr="00E94657">
        <w:rPr>
          <w:rFonts w:asciiTheme="minorHAnsi" w:hAnsiTheme="minorHAnsi" w:cstheme="minorHAnsi"/>
          <w:sz w:val="16"/>
        </w:rPr>
        <w:t xml:space="preserve">. Catastrophic consequences for civilization. 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E94657">
        <w:rPr>
          <w:rFonts w:asciiTheme="minorHAnsi" w:hAnsiTheme="minorHAnsi" w:cstheme="minorHAnsi"/>
          <w:highlight w:val="cyan"/>
          <w:u w:val="single"/>
        </w:rPr>
        <w:t>ecosystems</w:t>
      </w:r>
      <w:r w:rsidRPr="00E94657">
        <w:rPr>
          <w:rFonts w:asciiTheme="minorHAnsi" w:hAnsiTheme="minorHAnsi" w:cstheme="minorHAnsi"/>
          <w:sz w:val="16"/>
        </w:rPr>
        <w:t xml:space="preserve"> can </w:t>
      </w:r>
      <w:r w:rsidRPr="00E94657">
        <w:rPr>
          <w:rFonts w:asciiTheme="minorHAnsi" w:hAnsiTheme="minorHAnsi" w:cstheme="minorHAnsi"/>
          <w:highlight w:val="cyan"/>
          <w:u w:val="single"/>
        </w:rPr>
        <w:t>undergo</w:t>
      </w:r>
      <w:r w:rsidRPr="00E94657">
        <w:rPr>
          <w:rFonts w:asciiTheme="minorHAnsi" w:hAnsiTheme="minorHAnsi" w:cstheme="minorHAnsi"/>
          <w:u w:val="single"/>
        </w:rPr>
        <w:t xml:space="preserve"> abrupt and </w:t>
      </w:r>
      <w:r w:rsidRPr="00E94657">
        <w:rPr>
          <w:rFonts w:asciiTheme="minorHAnsi" w:hAnsiTheme="minorHAnsi" w:cstheme="minorHAnsi"/>
          <w:highlight w:val="cyan"/>
          <w:u w:val="single"/>
        </w:rPr>
        <w:t>irreversible shifts</w:t>
      </w:r>
      <w:r w:rsidRPr="00E94657">
        <w:rPr>
          <w:rFonts w:asciiTheme="minorHAnsi" w:hAnsiTheme="minorHAnsi" w:cstheme="minorHAnsi"/>
          <w:u w:val="single"/>
        </w:rPr>
        <w:t xml:space="preserve"> </w:t>
      </w:r>
      <w:r w:rsidRPr="00E94657">
        <w:rPr>
          <w:rFonts w:asciiTheme="minorHAnsi" w:hAnsiTheme="minorHAnsi" w:cstheme="minorHAnsi"/>
          <w:sz w:val="16"/>
        </w:rPr>
        <w:t xml:space="preserve">when they reach a tipping point. According to a 2012 paper published in Nature, there are reasons for thinking that we may be approaching a tipping point of this sort in the global ecosystem, beyond </w:t>
      </w:r>
      <w:r w:rsidRPr="00E94657">
        <w:rPr>
          <w:rFonts w:asciiTheme="minorHAnsi" w:hAnsiTheme="minorHAnsi" w:cstheme="minorHAnsi"/>
          <w:u w:val="single"/>
        </w:rPr>
        <w:t>w</w:t>
      </w:r>
      <w:r w:rsidRPr="00E94657">
        <w:rPr>
          <w:rFonts w:asciiTheme="minorHAnsi" w:hAnsiTheme="minorHAnsi" w:cstheme="minorHAnsi"/>
          <w:sz w:val="16"/>
        </w:rPr>
        <w:t>h</w:t>
      </w:r>
      <w:r w:rsidRPr="00E94657">
        <w:rPr>
          <w:rFonts w:asciiTheme="minorHAnsi" w:hAnsiTheme="minorHAnsi" w:cstheme="minorHAnsi"/>
          <w:u w:val="single"/>
        </w:rPr>
        <w:t>i</w:t>
      </w:r>
      <w:r w:rsidRPr="00E94657">
        <w:rPr>
          <w:rFonts w:asciiTheme="minorHAnsi" w:hAnsiTheme="minorHAnsi" w:cstheme="minorHAnsi"/>
          <w:sz w:val="16"/>
        </w:rPr>
        <w:t xml:space="preserve">ch </w:t>
      </w:r>
      <w:r w:rsidRPr="00E94657">
        <w:rPr>
          <w:rFonts w:asciiTheme="minorHAnsi" w:hAnsiTheme="minorHAnsi" w:cstheme="minorHAnsi"/>
          <w:u w:val="single"/>
        </w:rPr>
        <w:t>th</w:t>
      </w:r>
      <w:r w:rsidRPr="00E94657">
        <w:rPr>
          <w:rFonts w:asciiTheme="minorHAnsi" w:hAnsiTheme="minorHAnsi" w:cstheme="minorHAnsi"/>
          <w:sz w:val="16"/>
        </w:rPr>
        <w:t xml:space="preserve">e </w:t>
      </w:r>
      <w:r w:rsidRPr="00E94657">
        <w:rPr>
          <w:rFonts w:asciiTheme="minorHAnsi" w:hAnsiTheme="minorHAnsi" w:cstheme="minorHAnsi"/>
          <w:u w:val="single"/>
        </w:rPr>
        <w:t>consequences</w:t>
      </w:r>
      <w:r w:rsidRPr="00E94657">
        <w:rPr>
          <w:rFonts w:asciiTheme="minorHAnsi" w:hAnsiTheme="minorHAnsi" w:cstheme="minorHAnsi"/>
          <w:sz w:val="16"/>
        </w:rPr>
        <w:t xml:space="preserve"> could be </w:t>
      </w:r>
      <w:r w:rsidRPr="00E94657">
        <w:rPr>
          <w:rFonts w:asciiTheme="minorHAnsi" w:hAnsiTheme="minorHAnsi" w:cstheme="minorHAnsi"/>
          <w:highlight w:val="cyan"/>
          <w:u w:val="single"/>
        </w:rPr>
        <w:t>catastrophic for civilization</w:t>
      </w:r>
      <w:r w:rsidRPr="00E94657">
        <w:rPr>
          <w:rFonts w:asciiTheme="minorHAnsi" w:hAnsiTheme="minorHAnsi" w:cstheme="minorHAnsi"/>
          <w:sz w:val="16"/>
        </w:rPr>
        <w:t>. As the authors write, a planetary-scale transition could precipitate “</w:t>
      </w:r>
      <w:r w:rsidRPr="00E94657">
        <w:rPr>
          <w:rFonts w:asciiTheme="minorHAnsi" w:hAnsiTheme="minorHAnsi" w:cstheme="minorHAnsi"/>
          <w:u w:val="single"/>
        </w:rPr>
        <w:t>substantial losses of ecosystem services required to sustain the human population</w:t>
      </w:r>
      <w:r w:rsidRPr="00E94657">
        <w:rPr>
          <w:rFonts w:asciiTheme="minorHAnsi" w:hAnsiTheme="minorHAnsi" w:cstheme="minorHAnsi"/>
          <w:sz w:val="16"/>
        </w:rPr>
        <w:t xml:space="preserve">.” An ecosystem service is any ecological process that benefits humanity, such as food production and crop pollination. If the global ecosystem were to cross a tipping point and substantial ecosystem services were lost, the results could be “widespread social unrest, economic instability, and loss of human life.” </w:t>
      </w:r>
      <w:r w:rsidRPr="00E94657">
        <w:rPr>
          <w:rFonts w:asciiTheme="minorHAnsi" w:hAnsiTheme="minorHAnsi" w:cstheme="minorHAnsi"/>
          <w:u w:val="single"/>
        </w:rPr>
        <w:t>According to</w:t>
      </w:r>
      <w:r w:rsidRPr="00E94657">
        <w:rPr>
          <w:rFonts w:asciiTheme="minorHAnsi" w:hAnsiTheme="minorHAnsi" w:cstheme="minorHAnsi"/>
          <w:sz w:val="16"/>
        </w:rPr>
        <w:t xml:space="preserve"> Missouri Botanical Garden ecologist </w:t>
      </w:r>
      <w:r w:rsidRPr="00E94657">
        <w:rPr>
          <w:rFonts w:asciiTheme="minorHAnsi" w:hAnsiTheme="minorHAnsi" w:cstheme="minorHAnsi"/>
          <w:u w:val="single"/>
        </w:rPr>
        <w:t>Adam Smith</w:t>
      </w:r>
      <w:r w:rsidRPr="00E94657">
        <w:rPr>
          <w:rFonts w:asciiTheme="minorHAnsi" w:hAnsiTheme="minorHAnsi" w:cstheme="minorHAnsi"/>
          <w:sz w:val="16"/>
        </w:rPr>
        <w:t xml:space="preserve">, one of the paper’s co-authors, </w:t>
      </w:r>
      <w:r w:rsidRPr="00E94657">
        <w:rPr>
          <w:rFonts w:asciiTheme="minorHAnsi" w:hAnsiTheme="minorHAnsi" w:cstheme="minorHAnsi"/>
          <w:u w:val="single"/>
        </w:rPr>
        <w:t xml:space="preserve">this could occur </w:t>
      </w:r>
      <w:r w:rsidRPr="00E94657">
        <w:rPr>
          <w:rFonts w:asciiTheme="minorHAnsi" w:hAnsiTheme="minorHAnsi" w:cstheme="minorHAnsi"/>
          <w:sz w:val="16"/>
        </w:rPr>
        <w:t>in a matter of decades—</w:t>
      </w:r>
      <w:r w:rsidRPr="00E94657">
        <w:rPr>
          <w:rFonts w:asciiTheme="minorHAnsi" w:hAnsiTheme="minorHAnsi" w:cstheme="minorHAnsi"/>
          <w:u w:val="single"/>
        </w:rPr>
        <w:t>far more quickly than</w:t>
      </w:r>
      <w:r w:rsidRPr="00E94657">
        <w:rPr>
          <w:rFonts w:asciiTheme="minorHAnsi" w:hAnsiTheme="minorHAnsi" w:cstheme="minorHAnsi"/>
          <w:sz w:val="16"/>
        </w:rPr>
        <w:t xml:space="preserve"> most of the expected consequences of </w:t>
      </w:r>
      <w:r w:rsidRPr="00E94657">
        <w:rPr>
          <w:rFonts w:asciiTheme="minorHAnsi" w:hAnsiTheme="minorHAnsi" w:cstheme="minorHAnsi"/>
          <w:u w:val="single"/>
        </w:rPr>
        <w:t xml:space="preserve">climate change, yet equally destructive. </w:t>
      </w:r>
      <w:r w:rsidRPr="00E94657">
        <w:rPr>
          <w:rFonts w:asciiTheme="minorHAnsi" w:hAnsiTheme="minorHAnsi" w:cstheme="minorHAnsi"/>
          <w:highlight w:val="cyan"/>
          <w:u w:val="single"/>
        </w:rPr>
        <w:t>Biodiversity loss is a “threat multiplier” that</w:t>
      </w:r>
      <w:r w:rsidRPr="00E94657">
        <w:rPr>
          <w:rFonts w:asciiTheme="minorHAnsi" w:hAnsiTheme="minorHAnsi" w:cstheme="minorHAnsi"/>
          <w:sz w:val="16"/>
        </w:rPr>
        <w:t xml:space="preserve">, by </w:t>
      </w:r>
      <w:r w:rsidRPr="00E94657">
        <w:rPr>
          <w:rFonts w:asciiTheme="minorHAnsi" w:hAnsiTheme="minorHAnsi" w:cstheme="minorHAnsi"/>
          <w:highlight w:val="cyan"/>
          <w:u w:val="single"/>
        </w:rPr>
        <w:t>push</w:t>
      </w:r>
      <w:r w:rsidRPr="00E94657">
        <w:rPr>
          <w:rFonts w:asciiTheme="minorHAnsi" w:hAnsiTheme="minorHAnsi" w:cstheme="minorHAnsi"/>
          <w:sz w:val="16"/>
          <w:highlight w:val="cyan"/>
        </w:rPr>
        <w:t>i</w:t>
      </w:r>
      <w:r w:rsidRPr="00E94657">
        <w:rPr>
          <w:rFonts w:asciiTheme="minorHAnsi" w:hAnsiTheme="minorHAnsi" w:cstheme="minorHAnsi"/>
          <w:sz w:val="16"/>
        </w:rPr>
        <w:t xml:space="preserve">ng </w:t>
      </w:r>
      <w:r w:rsidRPr="00E94657">
        <w:rPr>
          <w:rFonts w:asciiTheme="minorHAnsi" w:hAnsiTheme="minorHAnsi" w:cstheme="minorHAnsi"/>
          <w:highlight w:val="cyan"/>
          <w:u w:val="single"/>
        </w:rPr>
        <w:t>societies to the brink of collapse</w:t>
      </w:r>
      <w:r w:rsidRPr="00E94657">
        <w:rPr>
          <w:rFonts w:asciiTheme="minorHAnsi" w:hAnsiTheme="minorHAnsi" w:cstheme="minorHAnsi"/>
          <w:sz w:val="16"/>
        </w:rPr>
        <w:t xml:space="preserve">, will </w:t>
      </w:r>
      <w:r w:rsidRPr="00E94657">
        <w:rPr>
          <w:rFonts w:asciiTheme="minorHAnsi" w:hAnsiTheme="minorHAnsi" w:cstheme="minorHAnsi"/>
          <w:u w:val="single"/>
        </w:rPr>
        <w:t>exacerbate existing conflicts and introduce</w:t>
      </w:r>
      <w:r w:rsidRPr="00E94657">
        <w:rPr>
          <w:rFonts w:asciiTheme="minorHAnsi" w:hAnsiTheme="minorHAnsi" w:cstheme="minorHAnsi"/>
          <w:sz w:val="16"/>
        </w:rPr>
        <w:t xml:space="preserve"> entirely </w:t>
      </w:r>
      <w:r w:rsidRPr="00E94657">
        <w:rPr>
          <w:rFonts w:asciiTheme="minorHAnsi" w:hAnsiTheme="minorHAnsi" w:cstheme="minorHAnsi"/>
          <w:u w:val="single"/>
        </w:rPr>
        <w:t>new struggles</w:t>
      </w:r>
      <w:r w:rsidRPr="00E94657">
        <w:rPr>
          <w:rFonts w:asciiTheme="minorHAnsi" w:hAnsiTheme="minorHAnsi" w:cstheme="minorHAnsi"/>
          <w:sz w:val="16"/>
        </w:rPr>
        <w:t xml:space="preserve"> between state and non-state actors. Indeed, </w:t>
      </w:r>
      <w:r w:rsidRPr="00E94657">
        <w:rPr>
          <w:rFonts w:asciiTheme="minorHAnsi" w:hAnsiTheme="minorHAnsi" w:cstheme="minorHAnsi"/>
          <w:u w:val="single"/>
        </w:rPr>
        <w:t>it could</w:t>
      </w:r>
      <w:r w:rsidRPr="00E94657">
        <w:rPr>
          <w:rFonts w:asciiTheme="minorHAnsi" w:hAnsiTheme="minorHAnsi" w:cstheme="minorHAnsi"/>
          <w:sz w:val="16"/>
        </w:rPr>
        <w:t xml:space="preserve"> even </w:t>
      </w:r>
      <w:r w:rsidRPr="00E94657">
        <w:rPr>
          <w:rFonts w:asciiTheme="minorHAnsi" w:hAnsiTheme="minorHAnsi" w:cstheme="minorHAnsi"/>
          <w:u w:val="single"/>
        </w:rPr>
        <w:t>fuel the rise of terrorism.</w:t>
      </w:r>
      <w:r w:rsidRPr="00E94657">
        <w:rPr>
          <w:rFonts w:asciiTheme="minorHAnsi" w:hAnsiTheme="minorHAnsi" w:cstheme="minorHAnsi"/>
          <w:sz w:val="16"/>
        </w:rPr>
        <w:t xml:space="preserve"> (After all, climate change has been linked to the emergence of ISIS in Syria, and multiple high-ranking US officials, such as former US Defense Secretary Chuck </w:t>
      </w:r>
      <w:proofErr w:type="spellStart"/>
      <w:r w:rsidRPr="00E94657">
        <w:rPr>
          <w:rFonts w:asciiTheme="minorHAnsi" w:hAnsiTheme="minorHAnsi" w:cstheme="minorHAnsi"/>
          <w:sz w:val="16"/>
        </w:rPr>
        <w:t>Hageland</w:t>
      </w:r>
      <w:proofErr w:type="spellEnd"/>
      <w:r w:rsidRPr="00E94657">
        <w:rPr>
          <w:rFonts w:asciiTheme="minorHAnsi" w:hAnsiTheme="minorHAnsi" w:cstheme="minorHAnsi"/>
          <w:sz w:val="16"/>
        </w:rPr>
        <w:t xml:space="preserve"> CIA director John Brennan, have affirmed that climate change and terrorism are connected.) The reality is that </w:t>
      </w:r>
      <w:r w:rsidRPr="00E94657">
        <w:rPr>
          <w:rFonts w:asciiTheme="minorHAnsi" w:hAnsiTheme="minorHAnsi" w:cstheme="minorHAnsi"/>
          <w:highlight w:val="cyan"/>
          <w:u w:val="single"/>
        </w:rPr>
        <w:t>we are entering the sixth mass extinction</w:t>
      </w:r>
      <w:r w:rsidRPr="00E94657">
        <w:rPr>
          <w:rFonts w:asciiTheme="minorHAnsi" w:hAnsiTheme="minorHAnsi" w:cstheme="minorHAnsi"/>
          <w:sz w:val="16"/>
        </w:rPr>
        <w:t xml:space="preserve"> in the 3.8-billion-year history </w:t>
      </w:r>
      <w:r w:rsidRPr="00E94657">
        <w:rPr>
          <w:rFonts w:asciiTheme="minorHAnsi" w:hAnsiTheme="minorHAnsi" w:cstheme="minorHAnsi"/>
          <w:highlight w:val="cyan"/>
          <w:u w:val="single"/>
        </w:rPr>
        <w:t>of life on Earth</w:t>
      </w:r>
      <w:r w:rsidRPr="00E94657">
        <w:rPr>
          <w:rFonts w:asciiTheme="minorHAnsi" w:hAnsiTheme="minorHAnsi" w:cstheme="minorHAnsi"/>
          <w:sz w:val="16"/>
        </w:rPr>
        <w:t xml:space="preserve">,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E94657">
        <w:rPr>
          <w:rFonts w:asciiTheme="minorHAnsi" w:hAnsiTheme="minorHAnsi" w:cstheme="minorHAnsi"/>
          <w:u w:val="single"/>
        </w:rPr>
        <w:t xml:space="preserve">The unavoidable conclusion is that </w:t>
      </w:r>
      <w:r w:rsidRPr="00E94657">
        <w:rPr>
          <w:rFonts w:asciiTheme="minorHAnsi" w:hAnsiTheme="minorHAnsi" w:cstheme="minorHAnsi"/>
          <w:highlight w:val="cyan"/>
          <w:u w:val="single"/>
        </w:rPr>
        <w:t>biodiversity loss constitutes an existential threat</w:t>
      </w:r>
      <w:r w:rsidRPr="00E94657">
        <w:rPr>
          <w:rFonts w:asciiTheme="minorHAnsi" w:hAnsiTheme="minorHAnsi" w:cstheme="minorHAnsi"/>
          <w:sz w:val="16"/>
        </w:rPr>
        <w:t xml:space="preserve"> in its own right. As such, it ought to be considered alongside climate change and nuclear weapons as </w:t>
      </w:r>
      <w:r w:rsidRPr="00E94657">
        <w:rPr>
          <w:rFonts w:asciiTheme="minorHAnsi" w:hAnsiTheme="minorHAnsi" w:cstheme="minorHAnsi"/>
          <w:highlight w:val="cyan"/>
          <w:u w:val="single"/>
        </w:rPr>
        <w:t>one of the most significant</w:t>
      </w:r>
      <w:r w:rsidRPr="00E94657">
        <w:rPr>
          <w:rFonts w:asciiTheme="minorHAnsi" w:hAnsiTheme="minorHAnsi" w:cstheme="minorHAnsi"/>
          <w:u w:val="single"/>
        </w:rPr>
        <w:t xml:space="preserve"> contemporary </w:t>
      </w:r>
      <w:r w:rsidRPr="00E94657">
        <w:rPr>
          <w:rFonts w:asciiTheme="minorHAnsi" w:hAnsiTheme="minorHAnsi" w:cstheme="minorHAnsi"/>
          <w:highlight w:val="cyan"/>
          <w:u w:val="single"/>
        </w:rPr>
        <w:t>risks to human</w:t>
      </w:r>
      <w:r w:rsidRPr="00E94657">
        <w:rPr>
          <w:rFonts w:asciiTheme="minorHAnsi" w:hAnsiTheme="minorHAnsi" w:cstheme="minorHAnsi"/>
          <w:u w:val="single"/>
        </w:rPr>
        <w:t xml:space="preserve"> prosperity and </w:t>
      </w:r>
      <w:r w:rsidRPr="00E94657">
        <w:rPr>
          <w:rFonts w:asciiTheme="minorHAnsi" w:hAnsiTheme="minorHAnsi" w:cstheme="minorHAnsi"/>
          <w:highlight w:val="cyan"/>
          <w:u w:val="single"/>
        </w:rPr>
        <w:t>survival</w:t>
      </w:r>
      <w:r w:rsidRPr="00E94657">
        <w:rPr>
          <w:rFonts w:asciiTheme="minorHAnsi" w:hAnsiTheme="minorHAnsi" w:cstheme="minorHAnsi"/>
          <w:u w:val="single"/>
        </w:rPr>
        <w:t>.</w:t>
      </w:r>
    </w:p>
    <w:p w14:paraId="72BBE8B1" w14:textId="77777777" w:rsidR="00B64DE3" w:rsidRDefault="00B64DE3" w:rsidP="00B64DE3"/>
    <w:p w14:paraId="2DDAB794" w14:textId="77777777" w:rsidR="00B64DE3" w:rsidRDefault="00B64DE3" w:rsidP="00B64DE3"/>
    <w:p w14:paraId="3AC1642F" w14:textId="77777777" w:rsidR="00B64DE3" w:rsidRDefault="00B64DE3" w:rsidP="00B64DE3"/>
    <w:p w14:paraId="282D3A7D" w14:textId="77777777" w:rsidR="00B64DE3" w:rsidRDefault="00B64DE3" w:rsidP="00B64DE3"/>
    <w:p w14:paraId="6A2997F6" w14:textId="77777777" w:rsidR="00B64DE3" w:rsidRDefault="00B64DE3" w:rsidP="00B64DE3">
      <w:pPr>
        <w:pStyle w:val="Heading3"/>
      </w:pPr>
      <w:r>
        <w:lastRenderedPageBreak/>
        <w:t xml:space="preserve">1AC – </w:t>
      </w:r>
      <w:proofErr w:type="spellStart"/>
      <w:r>
        <w:t>Underview</w:t>
      </w:r>
      <w:proofErr w:type="spellEnd"/>
    </w:p>
    <w:p w14:paraId="58B7AE4E" w14:textId="77777777" w:rsidR="00B64DE3" w:rsidRPr="00E94657" w:rsidRDefault="00B64DE3" w:rsidP="00B64DE3">
      <w:pPr>
        <w:pStyle w:val="Heading4"/>
        <w:spacing w:line="276" w:lineRule="auto"/>
        <w:rPr>
          <w:rFonts w:asciiTheme="minorHAnsi" w:hAnsiTheme="minorHAnsi" w:cstheme="minorHAnsi"/>
          <w:bCs/>
        </w:rPr>
      </w:pPr>
      <w:r w:rsidRPr="00E94657">
        <w:rPr>
          <w:rFonts w:asciiTheme="minorHAnsi" w:hAnsiTheme="minorHAnsi" w:cstheme="minorHAnsi"/>
        </w:rPr>
        <w:t xml:space="preserve">1] </w:t>
      </w:r>
      <w:proofErr w:type="spellStart"/>
      <w:r w:rsidRPr="00E94657">
        <w:rPr>
          <w:rFonts w:asciiTheme="minorHAnsi" w:hAnsiTheme="minorHAnsi" w:cstheme="minorHAnsi"/>
        </w:rPr>
        <w:t>Aff</w:t>
      </w:r>
      <w:proofErr w:type="spellEnd"/>
      <w:r w:rsidRPr="00E94657">
        <w:rPr>
          <w:rFonts w:asciiTheme="minorHAnsi" w:hAnsiTheme="minorHAnsi" w:cstheme="minorHAnsi"/>
        </w:rPr>
        <w:t xml:space="preserve"> gets 1ar theory, otherwise 1n can be infinitely abusive. 1ar theory is DTD and competing </w:t>
      </w:r>
      <w:proofErr w:type="spellStart"/>
      <w:r w:rsidRPr="00E94657">
        <w:rPr>
          <w:rFonts w:asciiTheme="minorHAnsi" w:hAnsiTheme="minorHAnsi" w:cstheme="minorHAnsi"/>
        </w:rPr>
        <w:t>interps</w:t>
      </w:r>
      <w:proofErr w:type="spellEnd"/>
      <w:r w:rsidRPr="00E94657">
        <w:rPr>
          <w:rFonts w:asciiTheme="minorHAnsi" w:hAnsiTheme="minorHAnsi" w:cstheme="minorHAnsi"/>
        </w:rPr>
        <w:t xml:space="preserve"> – fairness is voter</w:t>
      </w:r>
      <w:r w:rsidRPr="00E94657">
        <w:rPr>
          <w:rFonts w:asciiTheme="minorHAnsi" w:hAnsiTheme="minorHAnsi" w:cstheme="minorHAnsi"/>
          <w:bCs/>
        </w:rPr>
        <w:t xml:space="preserve"> b/c it’ debate is a game, if it’s unfair no-one will want to play, controls the internal link to education.</w:t>
      </w:r>
    </w:p>
    <w:p w14:paraId="19A6BC6E"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 xml:space="preserve">2] No 2nr RVI, paradigm issues, or theory – they’d dump 6 mins and outspread my 3 min 2ar win every rnd. Yes RVIs for the </w:t>
      </w:r>
      <w:proofErr w:type="spellStart"/>
      <w:r w:rsidRPr="00E94657">
        <w:rPr>
          <w:rFonts w:asciiTheme="minorHAnsi" w:hAnsiTheme="minorHAnsi" w:cstheme="minorHAnsi"/>
        </w:rPr>
        <w:t>aff</w:t>
      </w:r>
      <w:proofErr w:type="spellEnd"/>
      <w:r w:rsidRPr="00E94657">
        <w:rPr>
          <w:rFonts w:asciiTheme="minorHAnsi" w:hAnsiTheme="minorHAnsi" w:cstheme="minorHAnsi"/>
        </w:rPr>
        <w:t xml:space="preserve"> – NC theory is </w:t>
      </w:r>
      <w:proofErr w:type="spellStart"/>
      <w:r w:rsidRPr="00E94657">
        <w:rPr>
          <w:rFonts w:asciiTheme="minorHAnsi" w:hAnsiTheme="minorHAnsi" w:cstheme="minorHAnsi"/>
        </w:rPr>
        <w:t>unreciprical</w:t>
      </w:r>
      <w:proofErr w:type="spellEnd"/>
      <w:r w:rsidRPr="00E94657">
        <w:rPr>
          <w:rFonts w:asciiTheme="minorHAnsi" w:hAnsiTheme="minorHAnsi" w:cstheme="minorHAnsi"/>
        </w:rPr>
        <w:t xml:space="preserve"> and a-priori </w:t>
      </w:r>
      <w:proofErr w:type="spellStart"/>
      <w:r w:rsidRPr="00E94657">
        <w:rPr>
          <w:rFonts w:asciiTheme="minorHAnsi" w:hAnsiTheme="minorHAnsi" w:cstheme="minorHAnsi"/>
        </w:rPr>
        <w:t>rvi</w:t>
      </w:r>
      <w:proofErr w:type="spellEnd"/>
      <w:r w:rsidRPr="00E94657">
        <w:rPr>
          <w:rFonts w:asciiTheme="minorHAnsi" w:hAnsiTheme="minorHAnsi" w:cstheme="minorHAnsi"/>
        </w:rPr>
        <w:t xml:space="preserve"> is k2 checking. Every neg </w:t>
      </w:r>
      <w:proofErr w:type="spellStart"/>
      <w:r w:rsidRPr="00E94657">
        <w:rPr>
          <w:rFonts w:asciiTheme="minorHAnsi" w:hAnsiTheme="minorHAnsi" w:cstheme="minorHAnsi"/>
        </w:rPr>
        <w:t>interp</w:t>
      </w:r>
      <w:proofErr w:type="spellEnd"/>
      <w:r w:rsidRPr="00E94657">
        <w:rPr>
          <w:rFonts w:asciiTheme="minorHAnsi" w:hAnsiTheme="minorHAnsi" w:cstheme="minorHAnsi"/>
        </w:rPr>
        <w:t xml:space="preserve"> is CI since </w:t>
      </w:r>
      <w:proofErr w:type="spellStart"/>
      <w:r w:rsidRPr="00E94657">
        <w:rPr>
          <w:rFonts w:asciiTheme="minorHAnsi" w:hAnsiTheme="minorHAnsi" w:cstheme="minorHAnsi"/>
        </w:rPr>
        <w:t>aff</w:t>
      </w:r>
      <w:proofErr w:type="spellEnd"/>
      <w:r w:rsidRPr="00E94657">
        <w:rPr>
          <w:rFonts w:asciiTheme="minorHAnsi" w:hAnsiTheme="minorHAnsi" w:cstheme="minorHAnsi"/>
        </w:rPr>
        <w:t xml:space="preserve"> has an implicit </w:t>
      </w:r>
      <w:proofErr w:type="spellStart"/>
      <w:r w:rsidRPr="00E94657">
        <w:rPr>
          <w:rFonts w:asciiTheme="minorHAnsi" w:hAnsiTheme="minorHAnsi" w:cstheme="minorHAnsi"/>
        </w:rPr>
        <w:t>interp</w:t>
      </w:r>
      <w:proofErr w:type="spellEnd"/>
      <w:r w:rsidRPr="00E94657">
        <w:rPr>
          <w:rFonts w:asciiTheme="minorHAnsi" w:hAnsiTheme="minorHAnsi" w:cstheme="minorHAnsi"/>
        </w:rPr>
        <w:t xml:space="preserve"> that we aren’t abusive since we wouldn’t do it and an explicit </w:t>
      </w:r>
      <w:proofErr w:type="spellStart"/>
      <w:r w:rsidRPr="00E94657">
        <w:rPr>
          <w:rFonts w:asciiTheme="minorHAnsi" w:hAnsiTheme="minorHAnsi" w:cstheme="minorHAnsi"/>
        </w:rPr>
        <w:t>interp</w:t>
      </w:r>
      <w:proofErr w:type="spellEnd"/>
      <w:r w:rsidRPr="00E94657">
        <w:rPr>
          <w:rFonts w:asciiTheme="minorHAnsi" w:hAnsiTheme="minorHAnsi" w:cstheme="minorHAnsi"/>
        </w:rPr>
        <w:t xml:space="preserve"> right here. Only our theory model solves, since we get equal time to debate NC theory, and 7-6 time skew on RVIs is better than 7-13 time skew on NC theory, and turns any response since we can’t engage with the theory if it creates an unsustainable neg bias.</w:t>
      </w:r>
    </w:p>
    <w:p w14:paraId="2C97967D" w14:textId="77777777" w:rsidR="00B64DE3" w:rsidRPr="00E94657" w:rsidRDefault="00B64DE3" w:rsidP="00B64DE3">
      <w:pPr>
        <w:pStyle w:val="Heading4"/>
        <w:rPr>
          <w:rFonts w:asciiTheme="minorHAnsi" w:hAnsiTheme="minorHAnsi" w:cstheme="minorHAnsi"/>
        </w:rPr>
      </w:pPr>
      <w:r w:rsidRPr="00E94657">
        <w:rPr>
          <w:rFonts w:asciiTheme="minorHAnsi" w:hAnsiTheme="minorHAnsi" w:cstheme="minorHAnsi"/>
        </w:rPr>
        <w:t xml:space="preserve">3] The advocacy is a conditional statement which asserts the consequent is true based on certain assumptions, but proving the antecedents false doesn’t disprove the </w:t>
      </w:r>
      <w:proofErr w:type="spellStart"/>
      <w:r w:rsidRPr="00E94657">
        <w:rPr>
          <w:rFonts w:asciiTheme="minorHAnsi" w:hAnsiTheme="minorHAnsi" w:cstheme="minorHAnsi"/>
        </w:rPr>
        <w:t>aff</w:t>
      </w:r>
      <w:proofErr w:type="spellEnd"/>
      <w:r w:rsidRPr="00E94657">
        <w:rPr>
          <w:rFonts w:asciiTheme="minorHAnsi" w:hAnsiTheme="minorHAnsi" w:cstheme="minorHAnsi"/>
        </w:rPr>
        <w:t xml:space="preserve">. </w:t>
      </w:r>
    </w:p>
    <w:p w14:paraId="4E74FAAC" w14:textId="77777777" w:rsidR="00B64DE3" w:rsidRPr="00E94657" w:rsidRDefault="00B64DE3" w:rsidP="00B64DE3">
      <w:pPr>
        <w:rPr>
          <w:rFonts w:asciiTheme="minorHAnsi" w:hAnsiTheme="minorHAnsi" w:cstheme="minorHAnsi"/>
        </w:rPr>
      </w:pPr>
      <w:r w:rsidRPr="00E94657">
        <w:rPr>
          <w:rStyle w:val="Style13ptBold"/>
          <w:rFonts w:asciiTheme="minorHAnsi" w:hAnsiTheme="minorHAnsi" w:cstheme="minorHAnsi"/>
        </w:rPr>
        <w:t>Stanford</w:t>
      </w:r>
      <w:r w:rsidRPr="00E94657">
        <w:rPr>
          <w:rFonts w:asciiTheme="minorHAnsi" w:hAnsiTheme="minorHAnsi" w:cstheme="minorHAnsi"/>
        </w:rPr>
        <w:t xml:space="preserve"> [Stanford University,  “An Introduction to Philosophy,” Abbreviated Dictionary of Philosophical Terminology, </w:t>
      </w:r>
      <w:hyperlink r:id="rId51" w:history="1">
        <w:r w:rsidRPr="00E94657">
          <w:rPr>
            <w:rStyle w:val="Hyperlink"/>
            <w:rFonts w:asciiTheme="minorHAnsi" w:hAnsiTheme="minorHAnsi" w:cstheme="minorHAnsi"/>
          </w:rPr>
          <w:t>https://web.stanford.edu/~bobonich/dictionary/dictionary.html]/</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78C17A56" w14:textId="77777777" w:rsidR="00B64DE3" w:rsidRPr="00E94657" w:rsidRDefault="00B64DE3" w:rsidP="00B64DE3">
      <w:pPr>
        <w:rPr>
          <w:rFonts w:asciiTheme="minorHAnsi" w:hAnsiTheme="minorHAnsi" w:cstheme="minorHAnsi"/>
          <w:u w:val="single"/>
        </w:rPr>
      </w:pPr>
      <w:r w:rsidRPr="00E94657">
        <w:rPr>
          <w:rFonts w:asciiTheme="minorHAnsi" w:hAnsiTheme="minorHAnsi" w:cstheme="minorHAnsi"/>
          <w:highlight w:val="cyan"/>
          <w:u w:val="single"/>
        </w:rPr>
        <w:t>Conditional</w:t>
      </w:r>
      <w:r w:rsidRPr="00E94657">
        <w:rPr>
          <w:rFonts w:asciiTheme="minorHAnsi" w:hAnsiTheme="minorHAnsi" w:cstheme="minorHAnsi"/>
          <w:sz w:val="16"/>
        </w:rPr>
        <w:t xml:space="preserve"> statement: </w:t>
      </w:r>
      <w:r w:rsidRPr="00E94657">
        <w:rPr>
          <w:rFonts w:asciiTheme="minorHAnsi" w:hAnsiTheme="minorHAnsi" w:cstheme="minorHAnsi"/>
          <w:u w:val="single"/>
        </w:rPr>
        <w:t>an “</w:t>
      </w:r>
      <w:r w:rsidRPr="00E94657">
        <w:rPr>
          <w:rFonts w:asciiTheme="minorHAnsi" w:hAnsiTheme="minorHAnsi" w:cstheme="minorHAnsi"/>
          <w:highlight w:val="cyan"/>
          <w:u w:val="single"/>
        </w:rPr>
        <w:t>if p, then q</w:t>
      </w:r>
      <w:r w:rsidRPr="00E94657">
        <w:rPr>
          <w:rFonts w:asciiTheme="minorHAnsi" w:hAnsiTheme="minorHAnsi" w:cstheme="minorHAnsi"/>
          <w:u w:val="single"/>
        </w:rPr>
        <w:t>”</w:t>
      </w:r>
      <w:r w:rsidRPr="00E94657">
        <w:rPr>
          <w:rFonts w:asciiTheme="minorHAnsi" w:hAnsiTheme="minorHAnsi" w:cstheme="minorHAnsi"/>
          <w:sz w:val="16"/>
        </w:rPr>
        <w:t xml:space="preserve"> compound </w:t>
      </w:r>
      <w:r w:rsidRPr="00E94657">
        <w:rPr>
          <w:rFonts w:asciiTheme="minorHAnsi" w:hAnsiTheme="minorHAnsi" w:cstheme="minorHAnsi"/>
          <w:u w:val="single"/>
        </w:rPr>
        <w:t>statement</w:t>
      </w:r>
      <w:r w:rsidRPr="00E94657">
        <w:rPr>
          <w:rFonts w:asciiTheme="minorHAnsi" w:hAnsiTheme="minorHAnsi" w:cstheme="minorHAnsi"/>
          <w:sz w:val="16"/>
        </w:rPr>
        <w:t xml:space="preserve"> (</w:t>
      </w:r>
      <w:r w:rsidRPr="00E94657">
        <w:rPr>
          <w:rFonts w:asciiTheme="minorHAnsi" w:hAnsiTheme="minorHAnsi" w:cstheme="minorHAnsi"/>
          <w:u w:val="single"/>
        </w:rPr>
        <w:t>ex. If I throw this ball into the air, it will come down</w:t>
      </w:r>
      <w:r w:rsidRPr="00E94657">
        <w:rPr>
          <w:rFonts w:asciiTheme="minorHAnsi" w:hAnsiTheme="minorHAnsi" w:cstheme="minorHAnsi"/>
          <w:sz w:val="16"/>
        </w:rPr>
        <w:t xml:space="preserve">); </w:t>
      </w:r>
      <w:r w:rsidRPr="00E94657">
        <w:rPr>
          <w:rFonts w:asciiTheme="minorHAnsi" w:hAnsiTheme="minorHAnsi" w:cstheme="minorHAnsi"/>
          <w:u w:val="single"/>
        </w:rPr>
        <w:t>p is</w:t>
      </w:r>
      <w:r w:rsidRPr="00E94657">
        <w:rPr>
          <w:rFonts w:asciiTheme="minorHAnsi" w:hAnsiTheme="minorHAnsi" w:cstheme="minorHAnsi"/>
          <w:sz w:val="16"/>
        </w:rPr>
        <w:t xml:space="preserve"> called </w:t>
      </w:r>
      <w:r w:rsidRPr="00E94657">
        <w:rPr>
          <w:rFonts w:asciiTheme="minorHAnsi" w:hAnsiTheme="minorHAnsi" w:cstheme="minorHAnsi"/>
          <w:u w:val="single"/>
        </w:rPr>
        <w:t>the antecedent</w:t>
      </w:r>
      <w:r w:rsidRPr="00E94657">
        <w:rPr>
          <w:rFonts w:asciiTheme="minorHAnsi" w:hAnsiTheme="minorHAnsi" w:cstheme="minorHAnsi"/>
          <w:sz w:val="16"/>
        </w:rPr>
        <w:t xml:space="preserve">, </w:t>
      </w:r>
      <w:r w:rsidRPr="00E94657">
        <w:rPr>
          <w:rFonts w:asciiTheme="minorHAnsi" w:hAnsiTheme="minorHAnsi" w:cstheme="minorHAnsi"/>
          <w:u w:val="single"/>
        </w:rPr>
        <w:t>and q</w:t>
      </w:r>
      <w:r w:rsidRPr="00E94657">
        <w:rPr>
          <w:rFonts w:asciiTheme="minorHAnsi" w:hAnsiTheme="minorHAnsi" w:cstheme="minorHAnsi"/>
          <w:sz w:val="16"/>
        </w:rPr>
        <w:t xml:space="preserve"> is </w:t>
      </w:r>
      <w:r w:rsidRPr="00E94657">
        <w:rPr>
          <w:rFonts w:asciiTheme="minorHAnsi" w:hAnsiTheme="minorHAnsi" w:cstheme="minorHAnsi"/>
          <w:u w:val="single"/>
        </w:rPr>
        <w:t>the consequent</w:t>
      </w:r>
      <w:r w:rsidRPr="00E94657">
        <w:rPr>
          <w:rFonts w:asciiTheme="minorHAnsi" w:hAnsiTheme="minorHAnsi" w:cstheme="minorHAnsi"/>
          <w:sz w:val="16"/>
        </w:rPr>
        <w:t xml:space="preserve">.  </w:t>
      </w:r>
      <w:r w:rsidRPr="00E94657">
        <w:rPr>
          <w:rFonts w:asciiTheme="minorHAnsi" w:hAnsiTheme="minorHAnsi" w:cstheme="minorHAnsi"/>
          <w:u w:val="single"/>
        </w:rPr>
        <w:t xml:space="preserve">A conditional </w:t>
      </w:r>
      <w:r w:rsidRPr="00E94657">
        <w:rPr>
          <w:rFonts w:asciiTheme="minorHAnsi" w:hAnsiTheme="minorHAnsi" w:cstheme="minorHAnsi"/>
          <w:highlight w:val="cyan"/>
          <w:u w:val="single"/>
        </w:rPr>
        <w:t>asserts</w:t>
      </w:r>
      <w:r w:rsidRPr="00E94657">
        <w:rPr>
          <w:rFonts w:asciiTheme="minorHAnsi" w:hAnsiTheme="minorHAnsi" w:cstheme="minorHAnsi"/>
          <w:sz w:val="16"/>
        </w:rPr>
        <w:t xml:space="preserve"> that </w:t>
      </w:r>
      <w:r w:rsidRPr="00E94657">
        <w:rPr>
          <w:rFonts w:asciiTheme="minorHAnsi" w:hAnsiTheme="minorHAnsi" w:cstheme="minorHAnsi"/>
          <w:highlight w:val="cyan"/>
          <w:u w:val="single"/>
        </w:rPr>
        <w:t xml:space="preserve">if </w:t>
      </w:r>
      <w:r w:rsidRPr="00E94657">
        <w:rPr>
          <w:rFonts w:asciiTheme="minorHAnsi" w:hAnsiTheme="minorHAnsi" w:cstheme="minorHAnsi"/>
          <w:u w:val="single"/>
        </w:rPr>
        <w:t xml:space="preserve">its </w:t>
      </w:r>
      <w:r w:rsidRPr="00E94657">
        <w:rPr>
          <w:rFonts w:asciiTheme="minorHAnsi" w:hAnsiTheme="minorHAnsi" w:cstheme="minorHAnsi"/>
          <w:highlight w:val="cyan"/>
          <w:u w:val="single"/>
        </w:rPr>
        <w:t>antecedent is true</w:t>
      </w:r>
      <w:r w:rsidRPr="00E94657">
        <w:rPr>
          <w:rFonts w:asciiTheme="minorHAnsi" w:hAnsiTheme="minorHAnsi" w:cstheme="minorHAnsi"/>
          <w:u w:val="single"/>
        </w:rPr>
        <w:t xml:space="preserve">, its </w:t>
      </w:r>
      <w:r w:rsidRPr="00E94657">
        <w:rPr>
          <w:rFonts w:asciiTheme="minorHAnsi" w:hAnsiTheme="minorHAnsi" w:cstheme="minorHAnsi"/>
          <w:highlight w:val="cyan"/>
          <w:u w:val="single"/>
        </w:rPr>
        <w:t xml:space="preserve">consequent is </w:t>
      </w:r>
      <w:r w:rsidRPr="00E94657">
        <w:rPr>
          <w:rFonts w:asciiTheme="minorHAnsi" w:hAnsiTheme="minorHAnsi" w:cstheme="minorHAnsi"/>
          <w:u w:val="single"/>
        </w:rPr>
        <w:t xml:space="preserve">also </w:t>
      </w:r>
      <w:r w:rsidRPr="00E94657">
        <w:rPr>
          <w:rFonts w:asciiTheme="minorHAnsi" w:hAnsiTheme="minorHAnsi" w:cstheme="minorHAnsi"/>
          <w:highlight w:val="cyan"/>
          <w:u w:val="single"/>
        </w:rPr>
        <w:t>true</w:t>
      </w:r>
      <w:r w:rsidRPr="00E94657">
        <w:rPr>
          <w:rFonts w:asciiTheme="minorHAnsi" w:hAnsiTheme="minorHAnsi" w:cstheme="minorHAnsi"/>
          <w:sz w:val="16"/>
        </w:rPr>
        <w:t xml:space="preserve">; </w:t>
      </w:r>
      <w:r w:rsidRPr="00E94657">
        <w:rPr>
          <w:rFonts w:asciiTheme="minorHAnsi" w:hAnsiTheme="minorHAnsi" w:cstheme="minorHAnsi"/>
          <w:u w:val="single"/>
        </w:rPr>
        <w:t xml:space="preserve">any conditional with </w:t>
      </w:r>
      <w:r w:rsidRPr="00E94657">
        <w:rPr>
          <w:rFonts w:asciiTheme="minorHAnsi" w:hAnsiTheme="minorHAnsi" w:cstheme="minorHAnsi"/>
          <w:highlight w:val="cyan"/>
          <w:u w:val="single"/>
        </w:rPr>
        <w:t>a</w:t>
      </w:r>
      <w:r w:rsidRPr="00E94657">
        <w:rPr>
          <w:rFonts w:asciiTheme="minorHAnsi" w:hAnsiTheme="minorHAnsi" w:cstheme="minorHAnsi"/>
          <w:u w:val="single"/>
        </w:rPr>
        <w:t xml:space="preserve"> true antecedent and a </w:t>
      </w:r>
      <w:r w:rsidRPr="00E94657">
        <w:rPr>
          <w:rFonts w:asciiTheme="minorHAnsi" w:hAnsiTheme="minorHAnsi" w:cstheme="minorHAnsi"/>
          <w:highlight w:val="cyan"/>
          <w:u w:val="single"/>
        </w:rPr>
        <w:t>false consequent must be false</w:t>
      </w:r>
      <w:r w:rsidRPr="00E94657">
        <w:rPr>
          <w:rFonts w:asciiTheme="minorHAnsi" w:hAnsiTheme="minorHAnsi" w:cstheme="minorHAnsi"/>
          <w:sz w:val="16"/>
        </w:rPr>
        <w:t xml:space="preserve">.  </w:t>
      </w:r>
      <w:r w:rsidRPr="00E94657">
        <w:rPr>
          <w:rFonts w:asciiTheme="minorHAnsi" w:hAnsiTheme="minorHAnsi" w:cstheme="minorHAnsi"/>
          <w:u w:val="single"/>
        </w:rPr>
        <w:t>For [</w:t>
      </w:r>
      <w:r w:rsidRPr="00E94657">
        <w:rPr>
          <w:rFonts w:asciiTheme="minorHAnsi" w:hAnsiTheme="minorHAnsi" w:cstheme="minorHAnsi"/>
          <w:highlight w:val="cyan"/>
          <w:u w:val="single"/>
        </w:rPr>
        <w:t>but</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 xml:space="preserve">any other combination of </w:t>
      </w:r>
      <w:r w:rsidRPr="00E94657">
        <w:rPr>
          <w:rFonts w:asciiTheme="minorHAnsi" w:hAnsiTheme="minorHAnsi" w:cstheme="minorHAnsi"/>
          <w:u w:val="single"/>
        </w:rPr>
        <w:t xml:space="preserve">true and </w:t>
      </w:r>
      <w:r w:rsidRPr="00E94657">
        <w:rPr>
          <w:rFonts w:asciiTheme="minorHAnsi" w:hAnsiTheme="minorHAnsi" w:cstheme="minorHAnsi"/>
          <w:highlight w:val="cyan"/>
          <w:u w:val="single"/>
        </w:rPr>
        <w:t xml:space="preserve">false antecedents </w:t>
      </w:r>
      <w:r w:rsidRPr="00E94657">
        <w:rPr>
          <w:rFonts w:asciiTheme="minorHAnsi" w:hAnsiTheme="minorHAnsi" w:cstheme="minorHAnsi"/>
          <w:u w:val="single"/>
        </w:rPr>
        <w:t xml:space="preserve">and consequents, </w:t>
      </w:r>
      <w:r w:rsidRPr="00E94657">
        <w:rPr>
          <w:rFonts w:asciiTheme="minorHAnsi" w:hAnsiTheme="minorHAnsi" w:cstheme="minorHAnsi"/>
          <w:highlight w:val="cyan"/>
          <w:u w:val="single"/>
        </w:rPr>
        <w:t>the conditional</w:t>
      </w:r>
      <w:r w:rsidRPr="00E94657">
        <w:rPr>
          <w:rFonts w:asciiTheme="minorHAnsi" w:hAnsiTheme="minorHAnsi" w:cstheme="minorHAnsi"/>
          <w:u w:val="single"/>
        </w:rPr>
        <w:t xml:space="preserve"> statement </w:t>
      </w:r>
      <w:r w:rsidRPr="00E94657">
        <w:rPr>
          <w:rFonts w:asciiTheme="minorHAnsi" w:hAnsiTheme="minorHAnsi" w:cstheme="minorHAnsi"/>
          <w:highlight w:val="cyan"/>
          <w:u w:val="single"/>
        </w:rPr>
        <w:t>is true.</w:t>
      </w:r>
    </w:p>
    <w:p w14:paraId="4CC161A8" w14:textId="61B9208A" w:rsidR="00B64DE3" w:rsidRDefault="00B64DE3" w:rsidP="001B2941">
      <w:pPr>
        <w:pStyle w:val="Heading4"/>
      </w:pPr>
      <w:r w:rsidRPr="00E94657">
        <w:rPr>
          <w:rFonts w:asciiTheme="minorHAnsi" w:hAnsiTheme="minorHAnsi" w:cstheme="minorHAnsi"/>
        </w:rPr>
        <w:t xml:space="preserve">That means a] presume </w:t>
      </w:r>
      <w:proofErr w:type="spellStart"/>
      <w:r w:rsidRPr="00E94657">
        <w:rPr>
          <w:rFonts w:asciiTheme="minorHAnsi" w:hAnsiTheme="minorHAnsi" w:cstheme="minorHAnsi"/>
        </w:rPr>
        <w:t>aff</w:t>
      </w:r>
      <w:proofErr w:type="spellEnd"/>
      <w:r w:rsidRPr="00E94657">
        <w:rPr>
          <w:rFonts w:asciiTheme="minorHAnsi" w:hAnsiTheme="minorHAnsi" w:cstheme="minorHAnsi"/>
        </w:rPr>
        <w:t xml:space="preserve"> since neg has a higher burden to disproving a </w:t>
      </w:r>
      <w:proofErr w:type="spellStart"/>
      <w:r w:rsidRPr="00E94657">
        <w:rPr>
          <w:rFonts w:asciiTheme="minorHAnsi" w:hAnsiTheme="minorHAnsi" w:cstheme="minorHAnsi"/>
        </w:rPr>
        <w:t>conditonal</w:t>
      </w:r>
      <w:proofErr w:type="spellEnd"/>
      <w:r w:rsidRPr="00E94657">
        <w:rPr>
          <w:rFonts w:asciiTheme="minorHAnsi" w:hAnsiTheme="minorHAnsi" w:cstheme="minorHAnsi"/>
        </w:rPr>
        <w:t xml:space="preserve">, you assume statements true until proven otherwise, i.e. if I told you my name was Leo you’d believe it, and we wouldn’t be able to start a strand of reasoning otherwise. </w:t>
      </w:r>
    </w:p>
    <w:p w14:paraId="5CD6AD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14"/>
  </w:num>
  <w:num w:numId="14">
    <w:abstractNumId w:val="17"/>
  </w:num>
  <w:num w:numId="15">
    <w:abstractNumId w:val="11"/>
  </w:num>
  <w:num w:numId="16">
    <w:abstractNumId w:val="16"/>
  </w:num>
  <w:num w:numId="17">
    <w:abstractNumId w:val="15"/>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5FBF"/>
    <w:rsid w:val="000139A3"/>
    <w:rsid w:val="00100833"/>
    <w:rsid w:val="00104529"/>
    <w:rsid w:val="00105942"/>
    <w:rsid w:val="00107396"/>
    <w:rsid w:val="00144A4C"/>
    <w:rsid w:val="00176AB0"/>
    <w:rsid w:val="00177B7D"/>
    <w:rsid w:val="0018322D"/>
    <w:rsid w:val="001B2941"/>
    <w:rsid w:val="001B5776"/>
    <w:rsid w:val="001E527A"/>
    <w:rsid w:val="001F78CE"/>
    <w:rsid w:val="00251FC7"/>
    <w:rsid w:val="002855A7"/>
    <w:rsid w:val="002B146A"/>
    <w:rsid w:val="002B5E17"/>
    <w:rsid w:val="00315690"/>
    <w:rsid w:val="00316B75"/>
    <w:rsid w:val="00325646"/>
    <w:rsid w:val="003460F2"/>
    <w:rsid w:val="00362068"/>
    <w:rsid w:val="00373DF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5FBF"/>
    <w:rsid w:val="00A93661"/>
    <w:rsid w:val="00A95652"/>
    <w:rsid w:val="00AC0AB8"/>
    <w:rsid w:val="00B33C6D"/>
    <w:rsid w:val="00B4508F"/>
    <w:rsid w:val="00B55AD5"/>
    <w:rsid w:val="00B64DE3"/>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55D5"/>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D65E"/>
  <w15:chartTrackingRefBased/>
  <w15:docId w15:val="{A0410679-DAAC-41F9-9623-58C8F6833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2941"/>
    <w:rPr>
      <w:rFonts w:ascii="Calibri" w:hAnsi="Calibri"/>
    </w:rPr>
  </w:style>
  <w:style w:type="paragraph" w:styleId="Heading1">
    <w:name w:val="heading 1"/>
    <w:aliases w:val="Pocket"/>
    <w:basedOn w:val="Normal"/>
    <w:next w:val="Normal"/>
    <w:link w:val="Heading1Char"/>
    <w:qFormat/>
    <w:rsid w:val="001B29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29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B29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B29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29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941"/>
  </w:style>
  <w:style w:type="character" w:customStyle="1" w:styleId="Heading1Char">
    <w:name w:val="Heading 1 Char"/>
    <w:aliases w:val="Pocket Char"/>
    <w:basedOn w:val="DefaultParagraphFont"/>
    <w:link w:val="Heading1"/>
    <w:rsid w:val="001B29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294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1B294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B294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1B294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2941"/>
    <w:rPr>
      <w:b/>
      <w:bCs/>
      <w:sz w:val="26"/>
      <w:u w:val="none"/>
    </w:rPr>
  </w:style>
  <w:style w:type="character" w:customStyle="1" w:styleId="StyleUnderline">
    <w:name w:val="Style Underline"/>
    <w:aliases w:val="Underline,Intense Emphasis3,Intense Emphasis11111,Intense Emphasis4,B,c,ci,Underline Cha,Bo,Minimized Char,Intense Emphasis21,Heading 3 Char Char Char Char Char,Underline Ch,9.5 p,9.5 pt"/>
    <w:basedOn w:val="DefaultParagraphFont"/>
    <w:uiPriority w:val="6"/>
    <w:qFormat/>
    <w:rsid w:val="001B2941"/>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B2941"/>
    <w:rPr>
      <w:color w:val="auto"/>
      <w:u w:val="none"/>
    </w:rPr>
  </w:style>
  <w:style w:type="character" w:styleId="FollowedHyperlink">
    <w:name w:val="FollowedHyperlink"/>
    <w:basedOn w:val="DefaultParagraphFont"/>
    <w:uiPriority w:val="99"/>
    <w:semiHidden/>
    <w:unhideWhenUsed/>
    <w:rsid w:val="001B2941"/>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64D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B64DE3"/>
    <w:rPr>
      <w:b/>
      <w:bCs/>
    </w:rPr>
  </w:style>
  <w:style w:type="paragraph" w:styleId="ListParagraph">
    <w:name w:val="List Paragraph"/>
    <w:aliases w:val="6 font,Colorful List - Accent 11"/>
    <w:basedOn w:val="Normal"/>
    <w:uiPriority w:val="34"/>
    <w:unhideWhenUsed/>
    <w:qFormat/>
    <w:rsid w:val="00B64DE3"/>
    <w:pPr>
      <w:ind w:left="720"/>
      <w:contextualSpacing/>
    </w:pPr>
  </w:style>
  <w:style w:type="paragraph" w:customStyle="1" w:styleId="paragraph">
    <w:name w:val="paragraph"/>
    <w:basedOn w:val="Normal"/>
    <w:rsid w:val="00B64D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64DE3"/>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B64DE3"/>
    <w:rPr>
      <w:b w:val="0"/>
      <w:bCs w:val="0"/>
      <w:sz w:val="22"/>
      <w:u w:val="single"/>
    </w:rPr>
  </w:style>
  <w:style w:type="paragraph" w:styleId="NormalWeb">
    <w:name w:val="Normal (Web)"/>
    <w:basedOn w:val="Normal"/>
    <w:uiPriority w:val="99"/>
    <w:semiHidden/>
    <w:unhideWhenUsed/>
    <w:rsid w:val="00B64DE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64DE3"/>
    <w:rPr>
      <w:color w:val="605E5C"/>
      <w:shd w:val="clear" w:color="auto" w:fill="E1DFDD"/>
    </w:rPr>
  </w:style>
  <w:style w:type="paragraph" w:customStyle="1" w:styleId="textbold">
    <w:name w:val="text bold"/>
    <w:basedOn w:val="Normal"/>
    <w:link w:val="Emphasis"/>
    <w:uiPriority w:val="7"/>
    <w:qFormat/>
    <w:rsid w:val="00B64DE3"/>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B64DE3"/>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B64DE3"/>
    <w:rPr>
      <w:i/>
      <w:iCs/>
    </w:rPr>
  </w:style>
  <w:style w:type="paragraph" w:customStyle="1" w:styleId="p">
    <w:name w:val="p"/>
    <w:basedOn w:val="Normal"/>
    <w:rsid w:val="00B64D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B64DE3"/>
  </w:style>
  <w:style w:type="paragraph" w:styleId="z-TopofForm">
    <w:name w:val="HTML Top of Form"/>
    <w:basedOn w:val="Normal"/>
    <w:next w:val="Normal"/>
    <w:link w:val="z-TopofFormChar"/>
    <w:hidden/>
    <w:uiPriority w:val="99"/>
    <w:semiHidden/>
    <w:unhideWhenUsed/>
    <w:rsid w:val="00B64DE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64DE3"/>
    <w:rPr>
      <w:rFonts w:ascii="Arial" w:eastAsia="Times New Roman" w:hAnsi="Arial" w:cs="Arial"/>
      <w:vanish/>
      <w:sz w:val="16"/>
      <w:szCs w:val="16"/>
    </w:rPr>
  </w:style>
  <w:style w:type="character" w:customStyle="1" w:styleId="TitleChar">
    <w:name w:val="Title Char"/>
    <w:aliases w:val="Cites and Cards Char,UNDERLINE Char,Bold Underlined Char,title Char"/>
    <w:basedOn w:val="DefaultParagraphFont"/>
    <w:link w:val="Title"/>
    <w:uiPriority w:val="6"/>
    <w:qFormat/>
    <w:rsid w:val="00B64DE3"/>
    <w:rPr>
      <w:u w:val="single"/>
    </w:rPr>
  </w:style>
  <w:style w:type="paragraph" w:styleId="Title">
    <w:name w:val="Title"/>
    <w:aliases w:val="Cites and Cards,UNDERLINE,Bold Underlined,title"/>
    <w:basedOn w:val="Normal"/>
    <w:next w:val="Normal"/>
    <w:link w:val="TitleChar"/>
    <w:uiPriority w:val="6"/>
    <w:qFormat/>
    <w:rsid w:val="00B64DE3"/>
    <w:pPr>
      <w:ind w:left="720"/>
      <w:outlineLvl w:val="0"/>
    </w:pPr>
    <w:rPr>
      <w:rFonts w:asciiTheme="minorHAnsi" w:hAnsiTheme="minorHAnsi"/>
      <w:u w:val="single"/>
    </w:rPr>
  </w:style>
  <w:style w:type="character" w:customStyle="1" w:styleId="TitleChar1">
    <w:name w:val="Title Char1"/>
    <w:basedOn w:val="DefaultParagraphFont"/>
    <w:uiPriority w:val="99"/>
    <w:rsid w:val="00B64DE3"/>
    <w:rPr>
      <w:rFonts w:asciiTheme="majorHAnsi" w:eastAsiaTheme="majorEastAsia" w:hAnsiTheme="majorHAnsi" w:cstheme="majorBidi"/>
      <w:spacing w:val="-10"/>
      <w:kern w:val="28"/>
      <w:sz w:val="56"/>
      <w:szCs w:val="56"/>
    </w:rPr>
  </w:style>
  <w:style w:type="character" w:customStyle="1" w:styleId="contributor-aboutread-more">
    <w:name w:val="contributor-about__read-more"/>
    <w:basedOn w:val="DefaultParagraphFont"/>
    <w:rsid w:val="00B64DE3"/>
  </w:style>
  <w:style w:type="paragraph" w:styleId="Revision">
    <w:name w:val="Revision"/>
    <w:hidden/>
    <w:uiPriority w:val="99"/>
    <w:semiHidden/>
    <w:rsid w:val="00B64DE3"/>
    <w:pPr>
      <w:spacing w:after="0" w:line="240" w:lineRule="auto"/>
    </w:pPr>
    <w:rPr>
      <w:rFonts w:ascii="Calibri" w:hAnsi="Calibri"/>
    </w:rPr>
  </w:style>
  <w:style w:type="paragraph" w:customStyle="1" w:styleId="author-bio-text">
    <w:name w:val="author-bio-text"/>
    <w:basedOn w:val="Normal"/>
    <w:rsid w:val="00B64D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patents/en/" TargetMode="External"/><Relationship Id="rId18" Type="http://schemas.openxmlformats.org/officeDocument/2006/relationships/hyperlink" Target="https://www.wto.org/english/thewto_e/whatis_e/tif_e/org6_e.htm%5d/" TargetMode="External"/><Relationship Id="rId26" Type="http://schemas.openxmlformats.org/officeDocument/2006/relationships/hyperlink" Target="https://www.ncbi.nlm.nih.gov/pmc/articles/PMC3483946/" TargetMode="External"/><Relationship Id="rId39" Type="http://schemas.openxmlformats.org/officeDocument/2006/relationships/hyperlink" Target="https://www.ncbi.nlm.nih.gov/pmc/articles/PMC3483946/" TargetMode="External"/><Relationship Id="rId3" Type="http://schemas.openxmlformats.org/officeDocument/2006/relationships/styles" Target="styles.xml"/><Relationship Id="rId21" Type="http://schemas.openxmlformats.org/officeDocument/2006/relationships/hyperlink" Target="https://www.wto.org/english/thewto_e/whatis_e/what_we_do_e.htm" TargetMode="External"/><Relationship Id="rId34" Type="http://schemas.openxmlformats.org/officeDocument/2006/relationships/hyperlink" Target="https://www.ncbi.nlm.nih.gov/pmc/articles/PMC3483946/" TargetMode="External"/><Relationship Id="rId42" Type="http://schemas.openxmlformats.org/officeDocument/2006/relationships/hyperlink" Target="https://www.ncbi.nlm.nih.gov/pmc/articles/PMC3483946/" TargetMode="External"/><Relationship Id="rId47" Type="http://schemas.openxmlformats.org/officeDocument/2006/relationships/hyperlink" Target="https://www.ncbi.nlm.nih.gov/pmc/articles/PMC3483946/" TargetMode="External"/><Relationship Id="rId50" Type="http://schemas.openxmlformats.org/officeDocument/2006/relationships/hyperlink" Target="https://futureoflife.org/2016/05/20/biodiversity-loss/?cnreloaded=1%5d/" TargetMode="External"/><Relationship Id="rId7" Type="http://schemas.openxmlformats.org/officeDocument/2006/relationships/hyperlink" Target="https://fee.org/articles/immanuel-kant-and-the-philosophy-of-freedom/" TargetMode="External"/><Relationship Id="rId12" Type="http://schemas.openxmlformats.org/officeDocument/2006/relationships/hyperlink" Target="https://www.merriam-webster.com/dictionary/consolidate" TargetMode="External"/><Relationship Id="rId17" Type="http://schemas.openxmlformats.org/officeDocument/2006/relationships/hyperlink" Target="https://www.merriam-webster.com/dictionary/noun" TargetMode="External"/><Relationship Id="rId25" Type="http://schemas.openxmlformats.org/officeDocument/2006/relationships/hyperlink" Target="https://www.ncbi.nlm.nih.gov/pmc/articles/PMC3483946/" TargetMode="External"/><Relationship Id="rId33" Type="http://schemas.openxmlformats.org/officeDocument/2006/relationships/hyperlink" Target="https://www.ncbi.nlm.nih.gov/pmc/articles/PMC3483946/" TargetMode="External"/><Relationship Id="rId38" Type="http://schemas.openxmlformats.org/officeDocument/2006/relationships/hyperlink" Target="https://www.ncbi.nlm.nih.gov/pmc/articles/PMC3483946/" TargetMode="External"/><Relationship Id="rId46" Type="http://schemas.openxmlformats.org/officeDocument/2006/relationships/hyperlink" Target="https://www.ncbi.nlm.nih.gov/pmc/articles/PMC3483946/" TargetMode="External"/><Relationship Id="rId2" Type="http://schemas.openxmlformats.org/officeDocument/2006/relationships/numbering" Target="numbering.xml"/><Relationship Id="rId16" Type="http://schemas.openxmlformats.org/officeDocument/2006/relationships/hyperlink" Target="https://www.merriam-webster.com/dictionary/medicine.%20Accessed%2011%20Aug.%202021.%5d/" TargetMode="External"/><Relationship Id="rId20" Type="http://schemas.openxmlformats.org/officeDocument/2006/relationships/hyperlink" Target="https://www.wto.org/english/thewto_e/whatis_e/who_we_are_e.htm" TargetMode="External"/><Relationship Id="rId29" Type="http://schemas.openxmlformats.org/officeDocument/2006/relationships/hyperlink" Target="https://www.ncbi.nlm.nih.gov/pmc/articles/PMC3483946/" TargetMode="External"/><Relationship Id="rId41" Type="http://schemas.openxmlformats.org/officeDocument/2006/relationships/hyperlink" Target="https://www.ncbi.nlm.nih.gov/pmc/articles/PMC3483946/" TargetMode="External"/><Relationship Id="rId1" Type="http://schemas.openxmlformats.org/officeDocument/2006/relationships/customXml" Target="../customXml/item1.xml"/><Relationship Id="rId6" Type="http://schemas.openxmlformats.org/officeDocument/2006/relationships/hyperlink" Target="http://www.jstor.com/stable/2184924" TargetMode="External"/><Relationship Id="rId11" Type="http://schemas.openxmlformats.org/officeDocument/2006/relationships/hyperlink" Target="https://www.merriam-webster.com/dictionary/transitive" TargetMode="External"/><Relationship Id="rId24" Type="http://schemas.openxmlformats.org/officeDocument/2006/relationships/hyperlink" Target="https://www.ncbi.nlm.nih.gov/pmc/articles/PMC3483946/%5d/" TargetMode="External"/><Relationship Id="rId32" Type="http://schemas.openxmlformats.org/officeDocument/2006/relationships/hyperlink" Target="https://www.ncbi.nlm.nih.gov/pmc/articles/PMC3483946/" TargetMode="External"/><Relationship Id="rId37" Type="http://schemas.openxmlformats.org/officeDocument/2006/relationships/hyperlink" Target="https://www.ncbi.nlm.nih.gov/pmc/articles/PMC3483946/" TargetMode="External"/><Relationship Id="rId40" Type="http://schemas.openxmlformats.org/officeDocument/2006/relationships/hyperlink" Target="https://www.ncbi.nlm.nih.gov/pmc/articles/PMC3483946/" TargetMode="External"/><Relationship Id="rId45" Type="http://schemas.openxmlformats.org/officeDocument/2006/relationships/hyperlink" Target="https://www.ncbi.nlm.nih.gov/pmc/articles/PMC3483946/"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trademarks/en/" TargetMode="External"/><Relationship Id="rId23" Type="http://schemas.openxmlformats.org/officeDocument/2006/relationships/hyperlink" Target="https://www.wto.org/english/thewto_e/whatis_e/wto_dg_stat_e.htm" TargetMode="External"/><Relationship Id="rId28" Type="http://schemas.openxmlformats.org/officeDocument/2006/relationships/hyperlink" Target="https://www.ncbi.nlm.nih.gov/pmc/articles/PMC3483946/" TargetMode="External"/><Relationship Id="rId36" Type="http://schemas.openxmlformats.org/officeDocument/2006/relationships/hyperlink" Target="https://www.ncbi.nlm.nih.gov/pmc/articles/PMC3483946/" TargetMode="External"/><Relationship Id="rId49" Type="http://schemas.openxmlformats.org/officeDocument/2006/relationships/hyperlink" Target="https://www.ncbi.nlm.nih.gov/pmc/articles/PMC3483946/" TargetMode="External"/><Relationship Id="rId10" Type="http://schemas.openxmlformats.org/officeDocument/2006/relationships/hyperlink" Target="https://scholarworks.gsu.edu/philosophy_theses/133%5d/" TargetMode="External"/><Relationship Id="rId19" Type="http://schemas.openxmlformats.org/officeDocument/2006/relationships/hyperlink" Target="https://www.wto.org/english/thewto_e/whatis_e/whatis_e.htm%5d/" TargetMode="External"/><Relationship Id="rId31" Type="http://schemas.openxmlformats.org/officeDocument/2006/relationships/hyperlink" Target="https://www.ncbi.nlm.nih.gov/pmc/articles/PMC3483946/" TargetMode="External"/><Relationship Id="rId44" Type="http://schemas.openxmlformats.org/officeDocument/2006/relationships/hyperlink" Target="https://www.ncbi.nlm.nih.gov/pmc/articles/PMC3483946/"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americanconservative.com/articles/patent-nonsense/%5d/" TargetMode="External"/><Relationship Id="rId14" Type="http://schemas.openxmlformats.org/officeDocument/2006/relationships/hyperlink" Target="https://www.wipo.int/copyright/en/" TargetMode="External"/><Relationship Id="rId22" Type="http://schemas.openxmlformats.org/officeDocument/2006/relationships/hyperlink" Target="https://www.wto.org/english/thewto_e/whatis_e/what_stand_for_e.htm" TargetMode="External"/><Relationship Id="rId27" Type="http://schemas.openxmlformats.org/officeDocument/2006/relationships/hyperlink" Target="https://www.ncbi.nlm.nih.gov/pmc/articles/PMC3483946/" TargetMode="External"/><Relationship Id="rId30" Type="http://schemas.openxmlformats.org/officeDocument/2006/relationships/hyperlink" Target="https://www.ncbi.nlm.nih.gov/pmc/articles/PMC3483946/" TargetMode="External"/><Relationship Id="rId35" Type="http://schemas.openxmlformats.org/officeDocument/2006/relationships/hyperlink" Target="https://www.ncbi.nlm.nih.gov/pmc/articles/PMC3483946/" TargetMode="External"/><Relationship Id="rId43" Type="http://schemas.openxmlformats.org/officeDocument/2006/relationships/hyperlink" Target="https://www.ncbi.nlm.nih.gov/pmc/articles/PMC3483946/" TargetMode="External"/><Relationship Id="rId48" Type="http://schemas.openxmlformats.org/officeDocument/2006/relationships/hyperlink" Target="https://www.ncbi.nlm.nih.gov/pmc/articles/PMC3483946/" TargetMode="External"/><Relationship Id="rId8" Type="http://schemas.openxmlformats.org/officeDocument/2006/relationships/hyperlink" Target="http://freenation.org/a/f31l1.html%5d/" TargetMode="External"/><Relationship Id="rId51" Type="http://schemas.openxmlformats.org/officeDocument/2006/relationships/hyperlink" Target="https://web.stanford.edu/~bobonich/dictionary/dictionary.html%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20</Pages>
  <Words>10692</Words>
  <Characters>60950</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6</cp:revision>
  <dcterms:created xsi:type="dcterms:W3CDTF">2021-10-30T16:26:00Z</dcterms:created>
  <dcterms:modified xsi:type="dcterms:W3CDTF">2021-10-30T17:28:00Z</dcterms:modified>
</cp:coreProperties>
</file>