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B5B0" w14:textId="77777777" w:rsidR="0044022D" w:rsidRPr="00D8275E" w:rsidRDefault="0044022D" w:rsidP="0044022D">
      <w:pPr>
        <w:pStyle w:val="Heading1"/>
      </w:pPr>
      <w:r w:rsidRPr="00D8275E">
        <w:t>Libertarianism AC</w:t>
      </w:r>
    </w:p>
    <w:p w14:paraId="779C0DA8" w14:textId="77777777" w:rsidR="0044022D" w:rsidRDefault="0044022D" w:rsidP="0044022D">
      <w:r>
        <w:t>[brackets for clarification]</w:t>
      </w:r>
    </w:p>
    <w:p w14:paraId="38C4D560" w14:textId="77777777" w:rsidR="0044022D" w:rsidRDefault="0044022D" w:rsidP="0044022D">
      <w:r>
        <w:t>IP(P/</w:t>
      </w:r>
      <w:proofErr w:type="gramStart"/>
      <w:r>
        <w:t>R)=</w:t>
      </w:r>
      <w:proofErr w:type="gramEnd"/>
      <w:r>
        <w:t>intellectual property (protections/rights)</w:t>
      </w:r>
    </w:p>
    <w:p w14:paraId="723A9AB7" w14:textId="77777777" w:rsidR="0044022D" w:rsidRDefault="0044022D" w:rsidP="0044022D">
      <w:r>
        <w:t>WTO=World Trade Organization</w:t>
      </w:r>
    </w:p>
    <w:p w14:paraId="4D4E4C53" w14:textId="77777777" w:rsidR="0044022D" w:rsidRDefault="0044022D" w:rsidP="0044022D"/>
    <w:p w14:paraId="4FD2F115" w14:textId="77777777" w:rsidR="0044022D" w:rsidRDefault="0044022D" w:rsidP="0044022D"/>
    <w:p w14:paraId="6A777FCE" w14:textId="77777777" w:rsidR="0044022D" w:rsidRDefault="0044022D" w:rsidP="0044022D"/>
    <w:p w14:paraId="056EDF20" w14:textId="77777777" w:rsidR="0044022D" w:rsidRDefault="0044022D" w:rsidP="0044022D"/>
    <w:p w14:paraId="09728793" w14:textId="77777777" w:rsidR="0044022D" w:rsidRDefault="0044022D" w:rsidP="0044022D"/>
    <w:p w14:paraId="09C7C7AE" w14:textId="77777777" w:rsidR="0044022D" w:rsidRDefault="0044022D" w:rsidP="0044022D"/>
    <w:p w14:paraId="5044174E" w14:textId="77777777" w:rsidR="0044022D" w:rsidRDefault="0044022D" w:rsidP="0044022D"/>
    <w:p w14:paraId="5F3EF4E9" w14:textId="77777777" w:rsidR="0044022D" w:rsidRPr="001A1F68" w:rsidRDefault="0044022D" w:rsidP="0044022D">
      <w:pPr>
        <w:pStyle w:val="Heading3"/>
      </w:pPr>
      <w:r>
        <w:lastRenderedPageBreak/>
        <w:t>Framing</w:t>
      </w:r>
    </w:p>
    <w:p w14:paraId="0D4665DD" w14:textId="77777777" w:rsidR="0044022D" w:rsidRPr="006E6E3B" w:rsidRDefault="0044022D" w:rsidP="0044022D">
      <w:pPr>
        <w:pStyle w:val="Heading4"/>
        <w:rPr>
          <w:rFonts w:asciiTheme="minorHAnsi" w:hAnsiTheme="minorHAnsi" w:cstheme="minorHAnsi"/>
        </w:rPr>
      </w:pPr>
      <w:r w:rsidRPr="006E6E3B">
        <w:rPr>
          <w:rFonts w:asciiTheme="minorHAnsi" w:hAnsiTheme="minorHAnsi" w:cstheme="minorHAnsi"/>
        </w:rPr>
        <w:t>Ethics must begin with the rational capacity to set ends, which necessitates recognizing that capacity in others – that means treating people as ends in themselves.</w:t>
      </w:r>
    </w:p>
    <w:p w14:paraId="60BE933E" w14:textId="77777777" w:rsidR="0044022D" w:rsidRPr="006E6E3B" w:rsidRDefault="0044022D" w:rsidP="0044022D">
      <w:pPr>
        <w:rPr>
          <w:rFonts w:asciiTheme="minorHAnsi" w:hAnsiTheme="minorHAnsi" w:cstheme="minorHAnsi"/>
          <w:sz w:val="26"/>
          <w:szCs w:val="26"/>
        </w:rPr>
      </w:pPr>
      <w:proofErr w:type="spellStart"/>
      <w:r w:rsidRPr="006E6E3B">
        <w:rPr>
          <w:rStyle w:val="Style13ptBold"/>
          <w:rFonts w:asciiTheme="minorHAnsi" w:hAnsiTheme="minorHAnsi" w:cstheme="minorHAnsi"/>
          <w:szCs w:val="26"/>
        </w:rPr>
        <w:t>Korsgaard</w:t>
      </w:r>
      <w:proofErr w:type="spellEnd"/>
      <w:r w:rsidRPr="006E6E3B">
        <w:rPr>
          <w:rStyle w:val="Style13ptBold"/>
          <w:rFonts w:asciiTheme="minorHAnsi" w:hAnsiTheme="minorHAnsi" w:cstheme="minorHAnsi"/>
          <w:szCs w:val="26"/>
        </w:rPr>
        <w:t xml:space="preserve"> 83 </w:t>
      </w:r>
      <w:r w:rsidRPr="006E6E3B">
        <w:rPr>
          <w:rFonts w:asciiTheme="minorHAnsi" w:hAnsiTheme="minorHAnsi" w:cstheme="minorHAnsi"/>
          <w:szCs w:val="16"/>
        </w:rPr>
        <w:t xml:space="preserve">Two Distinctions in Goodness Author(s): Christine M. </w:t>
      </w:r>
      <w:proofErr w:type="spellStart"/>
      <w:r w:rsidRPr="006E6E3B">
        <w:rPr>
          <w:rFonts w:asciiTheme="minorHAnsi" w:hAnsiTheme="minorHAnsi" w:cstheme="minorHAnsi"/>
          <w:szCs w:val="16"/>
        </w:rPr>
        <w:t>Korsgaard</w:t>
      </w:r>
      <w:proofErr w:type="spellEnd"/>
      <w:r w:rsidRPr="006E6E3B">
        <w:rPr>
          <w:rFonts w:asciiTheme="minorHAnsi" w:hAnsiTheme="minorHAnsi" w:cstheme="minorHAnsi"/>
          <w:szCs w:val="16"/>
        </w:rPr>
        <w:t xml:space="preserve"> Source: The Philosophical </w:t>
      </w:r>
      <w:proofErr w:type="gramStart"/>
      <w:r w:rsidRPr="006E6E3B">
        <w:rPr>
          <w:rFonts w:asciiTheme="minorHAnsi" w:hAnsiTheme="minorHAnsi" w:cstheme="minorHAnsi"/>
          <w:szCs w:val="16"/>
        </w:rPr>
        <w:t>Review ,</w:t>
      </w:r>
      <w:proofErr w:type="gramEnd"/>
      <w:r w:rsidRPr="006E6E3B">
        <w:rPr>
          <w:rFonts w:asciiTheme="minorHAnsi" w:hAnsiTheme="minorHAnsi" w:cstheme="minorHAnsi"/>
          <w:szCs w:val="16"/>
        </w:rPr>
        <w:t xml:space="preserve"> Apr., 1983, Vol. 92, No. 2 (Apr., 1983), pp. 169-195 Published by: Duke University Press on behalf of Philosophical Review Stable URL: </w:t>
      </w:r>
      <w:hyperlink r:id="rId6" w:history="1">
        <w:r w:rsidRPr="006E6E3B">
          <w:rPr>
            <w:rStyle w:val="Hyperlink"/>
            <w:rFonts w:asciiTheme="minorHAnsi" w:hAnsiTheme="minorHAnsi" w:cstheme="minorHAnsi"/>
            <w:color w:val="000000"/>
            <w:szCs w:val="16"/>
            <w:u w:val="single"/>
          </w:rPr>
          <w:t>http://www.jstor.com/stable/2184924</w:t>
        </w:r>
      </w:hyperlink>
    </w:p>
    <w:p w14:paraId="0A23A810" w14:textId="77777777" w:rsidR="0044022D" w:rsidRPr="006E6E3B" w:rsidRDefault="0044022D" w:rsidP="0044022D">
      <w:pPr>
        <w:rPr>
          <w:rFonts w:asciiTheme="minorHAnsi" w:hAnsiTheme="minorHAnsi" w:cstheme="minorHAnsi"/>
          <w:u w:val="single"/>
        </w:rPr>
      </w:pPr>
      <w:r w:rsidRPr="006E6E3B">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sidRPr="006E6E3B">
        <w:rPr>
          <w:rFonts w:asciiTheme="minorHAnsi" w:hAnsiTheme="minorHAnsi" w:cstheme="minorHAnsi"/>
          <w:highlight w:val="cyan"/>
          <w:u w:val="single"/>
        </w:rPr>
        <w:t>when a rational being makes a choice</w:t>
      </w:r>
      <w:r w:rsidRPr="006E6E3B">
        <w:rPr>
          <w:rFonts w:asciiTheme="minorHAnsi" w:hAnsiTheme="minorHAnsi" w:cstheme="minorHAnsi"/>
          <w:sz w:val="16"/>
        </w:rPr>
        <w:t xml:space="preserve"> or undertakes an action, </w:t>
      </w:r>
      <w:proofErr w:type="gramStart"/>
      <w:r w:rsidRPr="00310A30">
        <w:rPr>
          <w:rFonts w:asciiTheme="minorHAnsi" w:hAnsiTheme="minorHAnsi" w:cstheme="minorHAnsi"/>
          <w:u w:val="single"/>
        </w:rPr>
        <w:t>he</w:t>
      </w:r>
      <w:proofErr w:type="gramEnd"/>
      <w:r w:rsidRPr="00310A30">
        <w:rPr>
          <w:rFonts w:asciiTheme="minorHAnsi" w:hAnsiTheme="minorHAnsi" w:cstheme="minorHAnsi"/>
          <w:u w:val="single"/>
        </w:rPr>
        <w:t xml:space="preserve"> or she </w:t>
      </w:r>
      <w:r>
        <w:rPr>
          <w:rFonts w:asciiTheme="minorHAnsi" w:hAnsiTheme="minorHAnsi" w:cstheme="minorHAnsi"/>
          <w:highlight w:val="cyan"/>
          <w:u w:val="single"/>
        </w:rPr>
        <w:t>[they]</w:t>
      </w:r>
      <w:r w:rsidRPr="006E6E3B">
        <w:rPr>
          <w:rFonts w:asciiTheme="minorHAnsi" w:hAnsiTheme="minorHAnsi" w:cstheme="minorHAnsi"/>
          <w:highlight w:val="cyan"/>
          <w:u w:val="single"/>
        </w:rPr>
        <w:t xml:space="preserve"> suppose</w:t>
      </w:r>
      <w:r w:rsidRPr="00310A30">
        <w:rPr>
          <w:rFonts w:asciiTheme="minorHAnsi" w:hAnsiTheme="minorHAnsi" w:cstheme="minorHAnsi"/>
          <w:u w:val="single"/>
        </w:rPr>
        <w:t>s</w:t>
      </w:r>
      <w:r w:rsidRPr="006E6E3B">
        <w:rPr>
          <w:rFonts w:asciiTheme="minorHAnsi" w:hAnsiTheme="minorHAnsi" w:cstheme="minorHAnsi"/>
          <w:sz w:val="16"/>
        </w:rPr>
        <w:t xml:space="preserve"> the object to be good, and </w:t>
      </w:r>
      <w:r w:rsidRPr="006E6E3B">
        <w:rPr>
          <w:rFonts w:asciiTheme="minorHAnsi" w:hAnsiTheme="minorHAnsi" w:cstheme="minorHAnsi"/>
          <w:highlight w:val="cyan"/>
          <w:u w:val="single"/>
        </w:rPr>
        <w:t>its pursuit to be justified</w:t>
      </w:r>
      <w:r w:rsidRPr="006E6E3B">
        <w:rPr>
          <w:rFonts w:asciiTheme="minorHAnsi" w:hAnsiTheme="minorHAnsi" w:cstheme="minorHAnsi"/>
          <w:sz w:val="16"/>
        </w:rPr>
        <w:t xml:space="preserve">. At least, </w:t>
      </w:r>
      <w:r w:rsidRPr="006E6E3B">
        <w:rPr>
          <w:rFonts w:asciiTheme="minorHAnsi" w:hAnsiTheme="minorHAnsi" w:cstheme="minorHAnsi"/>
          <w:u w:val="single"/>
        </w:rPr>
        <w:t>if there is a categorical imperative there must be objectively good ends</w:t>
      </w:r>
      <w:r w:rsidRPr="006E6E3B">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sidRPr="006E6E3B">
        <w:rPr>
          <w:rFonts w:asciiTheme="minorHAnsi" w:hAnsiTheme="minorHAnsi" w:cstheme="minorHAnsi"/>
          <w:sz w:val="16"/>
        </w:rPr>
        <w:t>Studien</w:t>
      </w:r>
      <w:proofErr w:type="spellEnd"/>
      <w:r w:rsidRPr="006E6E3B">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sidRPr="006E6E3B">
        <w:rPr>
          <w:rFonts w:asciiTheme="minorHAnsi" w:hAnsiTheme="minorHAnsi" w:cstheme="minorHAnsi"/>
          <w:highlight w:val="cyan"/>
          <w:u w:val="single"/>
        </w:rPr>
        <w:t xml:space="preserve">there must </w:t>
      </w:r>
      <w:proofErr w:type="gramStart"/>
      <w:r w:rsidRPr="006E6E3B">
        <w:rPr>
          <w:rFonts w:asciiTheme="minorHAnsi" w:hAnsiTheme="minorHAnsi" w:cstheme="minorHAnsi"/>
          <w:highlight w:val="cyan"/>
          <w:u w:val="single"/>
        </w:rPr>
        <w:t>be something</w:t>
      </w:r>
      <w:r w:rsidRPr="006E6E3B">
        <w:rPr>
          <w:rFonts w:asciiTheme="minorHAnsi" w:hAnsiTheme="minorHAnsi" w:cstheme="minorHAnsi"/>
          <w:u w:val="single"/>
        </w:rPr>
        <w:t xml:space="preserve"> that is</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unconditionally good</w:t>
      </w:r>
      <w:r w:rsidRPr="006E6E3B">
        <w:rPr>
          <w:rFonts w:asciiTheme="minorHAnsi" w:hAnsiTheme="minorHAnsi" w:cstheme="minorHAnsi"/>
          <w:u w:val="single"/>
        </w:rPr>
        <w:t xml:space="preserve"> and </w:t>
      </w:r>
      <w:r w:rsidRPr="006E6E3B">
        <w:rPr>
          <w:rFonts w:asciiTheme="minorHAnsi" w:hAnsiTheme="minorHAnsi" w:cstheme="minorHAnsi"/>
          <w:highlight w:val="cyan"/>
          <w:u w:val="single"/>
        </w:rPr>
        <w:t>so can serve as a</w:t>
      </w:r>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suffi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cient</w:t>
      </w:r>
      <w:proofErr w:type="spell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condition of</w:t>
      </w:r>
      <w:r w:rsidRPr="006E6E3B">
        <w:rPr>
          <w:rFonts w:asciiTheme="minorHAnsi" w:hAnsiTheme="minorHAnsi" w:cstheme="minorHAnsi"/>
          <w:u w:val="single"/>
        </w:rPr>
        <w:t xml:space="preserve"> their </w:t>
      </w:r>
      <w:r w:rsidRPr="006E6E3B">
        <w:rPr>
          <w:rFonts w:asciiTheme="minorHAnsi" w:hAnsiTheme="minorHAnsi" w:cstheme="minorHAnsi"/>
          <w:highlight w:val="cyan"/>
          <w:u w:val="single"/>
        </w:rPr>
        <w:t>goodness</w:t>
      </w:r>
      <w:r w:rsidRPr="006E6E3B">
        <w:rPr>
          <w:rFonts w:asciiTheme="minorHAnsi" w:hAnsiTheme="minorHAnsi" w:cstheme="minorHAnsi"/>
          <w:u w:val="single"/>
        </w:rPr>
        <w:t>.</w:t>
      </w:r>
      <w:r w:rsidRPr="006E6E3B">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sidRPr="006E6E3B">
        <w:rPr>
          <w:rFonts w:asciiTheme="minorHAnsi" w:hAnsiTheme="minorHAnsi" w:cstheme="minorHAnsi"/>
          <w:u w:val="single"/>
        </w:rPr>
        <w:t>It cannot be the inclinations</w:t>
      </w:r>
      <w:r w:rsidRPr="006E6E3B">
        <w:rPr>
          <w:rFonts w:asciiTheme="minorHAnsi" w:hAnsiTheme="minorHAnsi" w:cstheme="minorHAnsi"/>
          <w:sz w:val="16"/>
        </w:rPr>
        <w:t xml:space="preserve"> themselves </w:t>
      </w:r>
      <w:r w:rsidRPr="006E6E3B">
        <w:rPr>
          <w:rFonts w:asciiTheme="minorHAnsi" w:hAnsiTheme="minorHAnsi" w:cstheme="minorHAnsi"/>
          <w:u w:val="single"/>
        </w:rPr>
        <w:t>because a rational being would rather be free from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Nor can it be external things, which serve only as means. </w:t>
      </w:r>
      <w:r w:rsidRPr="006E6E3B">
        <w:rPr>
          <w:rFonts w:asciiTheme="minorHAnsi" w:hAnsiTheme="minorHAnsi" w:cstheme="minorHAnsi"/>
          <w:sz w:val="16"/>
        </w:rPr>
        <w:t xml:space="preserve">So, </w:t>
      </w:r>
      <w:r w:rsidRPr="006E6E3B">
        <w:rPr>
          <w:rFonts w:asciiTheme="minorHAnsi" w:hAnsiTheme="minorHAnsi" w:cstheme="minorHAnsi"/>
          <w:u w:val="single"/>
        </w:rPr>
        <w:t xml:space="preserve">Kant asserts, </w:t>
      </w:r>
      <w:r w:rsidRPr="006E6E3B">
        <w:rPr>
          <w:rFonts w:asciiTheme="minorHAnsi" w:hAnsiTheme="minorHAnsi" w:cstheme="minorHAnsi"/>
          <w:highlight w:val="cyan"/>
          <w:u w:val="single"/>
        </w:rPr>
        <w:t xml:space="preserve">the </w:t>
      </w:r>
      <w:proofErr w:type="spellStart"/>
      <w:r w:rsidRPr="006E6E3B">
        <w:rPr>
          <w:rFonts w:asciiTheme="minorHAnsi" w:hAnsiTheme="minorHAnsi" w:cstheme="minorHAnsi"/>
          <w:u w:val="single"/>
        </w:rPr>
        <w:t>uncondi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tionally</w:t>
      </w:r>
      <w:proofErr w:type="spellEnd"/>
      <w:r w:rsidRPr="006E6E3B">
        <w:rPr>
          <w:rFonts w:asciiTheme="minorHAnsi" w:hAnsiTheme="minorHAnsi" w:cstheme="minorHAnsi"/>
          <w:u w:val="single"/>
        </w:rPr>
        <w:t xml:space="preserve"> valuable </w:t>
      </w:r>
      <w:r w:rsidRPr="006E6E3B">
        <w:rPr>
          <w:rFonts w:asciiTheme="minorHAnsi" w:hAnsiTheme="minorHAnsi" w:cstheme="minorHAnsi"/>
          <w:highlight w:val="cyan"/>
          <w:u w:val="single"/>
        </w:rPr>
        <w:t>thing must be</w:t>
      </w:r>
      <w:r w:rsidRPr="006E6E3B">
        <w:rPr>
          <w:rFonts w:asciiTheme="minorHAnsi" w:hAnsiTheme="minorHAnsi" w:cstheme="minorHAnsi"/>
          <w:u w:val="single"/>
        </w:rPr>
        <w:t xml:space="preserve"> "humanity" or "</w:t>
      </w:r>
      <w:r w:rsidRPr="006E6E3B">
        <w:rPr>
          <w:rFonts w:asciiTheme="minorHAnsi" w:hAnsiTheme="minorHAnsi" w:cstheme="minorHAnsi"/>
          <w:highlight w:val="cyan"/>
          <w:u w:val="single"/>
        </w:rPr>
        <w:t>rational nature</w:t>
      </w:r>
      <w:r w:rsidRPr="006E6E3B">
        <w:rPr>
          <w:rFonts w:asciiTheme="minorHAnsi" w:hAnsiTheme="minorHAnsi" w:cstheme="minorHAnsi"/>
          <w:u w:val="single"/>
        </w:rPr>
        <w:t xml:space="preserve">," which he </w:t>
      </w:r>
      <w:r w:rsidRPr="006E6E3B">
        <w:rPr>
          <w:rFonts w:asciiTheme="minorHAnsi" w:hAnsiTheme="minorHAnsi" w:cstheme="minorHAnsi"/>
          <w:highlight w:val="cyan"/>
          <w:u w:val="single"/>
        </w:rPr>
        <w:t>defines as "the power set to an end"</w:t>
      </w:r>
      <w:r w:rsidRPr="006E6E3B">
        <w:rPr>
          <w:rFonts w:asciiTheme="minorHAnsi" w:hAnsiTheme="minorHAnsi" w:cstheme="minorHAnsi"/>
          <w:sz w:val="16"/>
        </w:rPr>
        <w:t xml:space="preserve"> (G 56/437 and DV 51/392). </w:t>
      </w:r>
      <w:r w:rsidRPr="006E6E3B">
        <w:rPr>
          <w:rFonts w:asciiTheme="minorHAnsi" w:hAnsiTheme="minorHAnsi" w:cstheme="minorHAnsi"/>
          <w:u w:val="single"/>
        </w:rPr>
        <w:t xml:space="preserve">Kant explains that regarding your existence as a rational being as an end </w:t>
      </w:r>
      <w:proofErr w:type="gramStart"/>
      <w:r w:rsidRPr="006E6E3B">
        <w:rPr>
          <w:rFonts w:asciiTheme="minorHAnsi" w:hAnsiTheme="minorHAnsi" w:cstheme="minorHAnsi"/>
          <w:u w:val="single"/>
        </w:rPr>
        <w:t>in itself is</w:t>
      </w:r>
      <w:proofErr w:type="gramEnd"/>
      <w:r w:rsidRPr="006E6E3B">
        <w:rPr>
          <w:rFonts w:asciiTheme="minorHAnsi" w:hAnsiTheme="minorHAnsi" w:cstheme="minorHAnsi"/>
          <w:u w:val="single"/>
        </w:rPr>
        <w:t xml:space="preserve"> a "subjective principle of human action."</w:t>
      </w:r>
      <w:r w:rsidRPr="006E6E3B">
        <w:rPr>
          <w:rFonts w:asciiTheme="minorHAnsi" w:hAnsiTheme="minorHAnsi" w:cstheme="minorHAnsi"/>
          <w:sz w:val="16"/>
        </w:rPr>
        <w:t xml:space="preserve"> By this I understand him to mean that </w:t>
      </w:r>
      <w:r w:rsidRPr="006E6E3B">
        <w:rPr>
          <w:rFonts w:asciiTheme="minorHAnsi" w:hAnsiTheme="minorHAnsi" w:cstheme="minorHAnsi"/>
          <w:highlight w:val="cyan"/>
          <w:u w:val="single"/>
        </w:rPr>
        <w:t>we must regard ourselves as capable of conferring value</w:t>
      </w:r>
      <w:r w:rsidRPr="006E6E3B">
        <w:rPr>
          <w:rFonts w:asciiTheme="minorHAnsi" w:hAnsiTheme="minorHAnsi" w:cstheme="minorHAnsi"/>
          <w:u w:val="single"/>
        </w:rPr>
        <w:t xml:space="preserve"> upon the objects of our choice</w:t>
      </w:r>
      <w:r w:rsidRPr="006E6E3B">
        <w:rPr>
          <w:rFonts w:asciiTheme="minorHAnsi" w:hAnsiTheme="minorHAnsi" w:cstheme="minorHAnsi"/>
          <w:sz w:val="16"/>
        </w:rPr>
        <w:t xml:space="preserve">, the ends that we set, </w:t>
      </w:r>
      <w:r w:rsidRPr="006E6E3B">
        <w:rPr>
          <w:rFonts w:asciiTheme="minorHAnsi" w:hAnsiTheme="minorHAnsi" w:cstheme="minorHAnsi"/>
          <w:highlight w:val="cyan"/>
          <w:u w:val="single"/>
        </w:rPr>
        <w:t>because we must regard our ends as good</w:t>
      </w:r>
      <w:r w:rsidRPr="006E6E3B">
        <w:rPr>
          <w:rFonts w:asciiTheme="minorHAnsi" w:hAnsiTheme="minorHAnsi" w:cstheme="minorHAnsi"/>
          <w:sz w:val="16"/>
        </w:rPr>
        <w:t xml:space="preserve">. But </w:t>
      </w:r>
      <w:r w:rsidRPr="006E6E3B">
        <w:rPr>
          <w:rFonts w:asciiTheme="minorHAnsi" w:hAnsiTheme="minorHAnsi" w:cstheme="minorHAnsi"/>
          <w:highlight w:val="cyan"/>
          <w:u w:val="single"/>
        </w:rPr>
        <w:t>since</w:t>
      </w:r>
      <w:r w:rsidRPr="006E6E3B">
        <w:rPr>
          <w:rFonts w:asciiTheme="minorHAnsi" w:hAnsiTheme="minorHAnsi" w:cstheme="minorHAnsi"/>
          <w:sz w:val="16"/>
        </w:rPr>
        <w:t xml:space="preserve"> "every </w:t>
      </w:r>
      <w:r w:rsidRPr="006E6E3B">
        <w:rPr>
          <w:rFonts w:asciiTheme="minorHAnsi" w:hAnsiTheme="minorHAnsi" w:cstheme="minorHAnsi"/>
          <w:highlight w:val="cyan"/>
          <w:u w:val="single"/>
        </w:rPr>
        <w:t>other</w:t>
      </w:r>
      <w:r w:rsidRPr="006E6E3B">
        <w:rPr>
          <w:rFonts w:asciiTheme="minorHAnsi" w:hAnsiTheme="minorHAnsi" w:cstheme="minorHAnsi"/>
          <w:u w:val="single"/>
        </w:rPr>
        <w:t xml:space="preserve"> rational being </w:t>
      </w:r>
      <w:r w:rsidRPr="006E6E3B">
        <w:rPr>
          <w:rFonts w:asciiTheme="minorHAnsi" w:hAnsiTheme="minorHAnsi" w:cstheme="minorHAnsi"/>
          <w:highlight w:val="cyan"/>
          <w:u w:val="single"/>
        </w:rPr>
        <w:t>thinks</w:t>
      </w:r>
      <w:r w:rsidRPr="006E6E3B">
        <w:rPr>
          <w:rFonts w:asciiTheme="minorHAnsi" w:hAnsiTheme="minorHAnsi" w:cstheme="minorHAnsi"/>
          <w:sz w:val="16"/>
        </w:rPr>
        <w:t xml:space="preserve"> of his existence by </w:t>
      </w:r>
      <w:r w:rsidRPr="006E6E3B">
        <w:rPr>
          <w:rFonts w:asciiTheme="minorHAnsi" w:hAnsiTheme="minorHAnsi" w:cstheme="minorHAnsi"/>
          <w:highlight w:val="cyan"/>
          <w:u w:val="single"/>
        </w:rPr>
        <w:t>the same</w:t>
      </w:r>
      <w:r w:rsidRPr="006E6E3B">
        <w:rPr>
          <w:rFonts w:asciiTheme="minorHAnsi" w:hAnsiTheme="minorHAnsi" w:cstheme="minorHAnsi"/>
          <w:u w:val="single"/>
        </w:rPr>
        <w:t xml:space="preserve"> rational ground which holds also for myself'</w:t>
      </w:r>
      <w:r w:rsidRPr="006E6E3B">
        <w:rPr>
          <w:rFonts w:asciiTheme="minorHAnsi" w:hAnsiTheme="minorHAnsi" w:cstheme="minorHAnsi"/>
          <w:sz w:val="16"/>
        </w:rPr>
        <w:t xml:space="preserve"> (G 47/429), </w:t>
      </w:r>
      <w:r w:rsidRPr="006E6E3B">
        <w:rPr>
          <w:rFonts w:asciiTheme="minorHAnsi" w:hAnsiTheme="minorHAnsi" w:cstheme="minorHAnsi"/>
          <w:highlight w:val="cyan"/>
          <w:u w:val="single"/>
        </w:rPr>
        <w:t>we must regard others as capable</w:t>
      </w:r>
      <w:r w:rsidRPr="006E6E3B">
        <w:rPr>
          <w:rFonts w:asciiTheme="minorHAnsi" w:hAnsiTheme="minorHAnsi" w:cstheme="minorHAnsi"/>
          <w:u w:val="single"/>
        </w:rPr>
        <w:t xml:space="preserve"> of conferring value </w:t>
      </w:r>
      <w:r w:rsidRPr="006E6E3B">
        <w:rPr>
          <w:rFonts w:asciiTheme="minorHAnsi" w:hAnsiTheme="minorHAnsi" w:cstheme="minorHAnsi"/>
          <w:sz w:val="16"/>
        </w:rPr>
        <w:t xml:space="preserve">by reason of their rational choices </w:t>
      </w:r>
      <w:r w:rsidRPr="006E6E3B">
        <w:rPr>
          <w:rFonts w:asciiTheme="minorHAnsi" w:hAnsiTheme="minorHAnsi" w:cstheme="minorHAnsi"/>
          <w:highlight w:val="cyan"/>
          <w:u w:val="single"/>
        </w:rPr>
        <w:t>and</w:t>
      </w:r>
      <w:r w:rsidRPr="006E6E3B">
        <w:rPr>
          <w:rFonts w:asciiTheme="minorHAnsi" w:hAnsiTheme="minorHAnsi" w:cstheme="minorHAnsi"/>
          <w:u w:val="single"/>
        </w:rPr>
        <w:t xml:space="preserve"> so </w:t>
      </w:r>
      <w:r w:rsidRPr="00A0400B">
        <w:rPr>
          <w:rFonts w:asciiTheme="minorHAnsi" w:hAnsiTheme="minorHAnsi" w:cstheme="minorHAnsi"/>
          <w:u w:val="single"/>
        </w:rPr>
        <w:t xml:space="preserve">also </w:t>
      </w:r>
      <w:r w:rsidRPr="006E6E3B">
        <w:rPr>
          <w:rFonts w:asciiTheme="minorHAnsi" w:hAnsiTheme="minorHAnsi" w:cstheme="minorHAnsi"/>
          <w:highlight w:val="cyan"/>
          <w:u w:val="single"/>
        </w:rPr>
        <w:t xml:space="preserve">as </w:t>
      </w:r>
      <w:r w:rsidRPr="00A0400B">
        <w:rPr>
          <w:rFonts w:asciiTheme="minorHAnsi" w:hAnsiTheme="minorHAnsi" w:cstheme="minorHAnsi"/>
          <w:highlight w:val="cyan"/>
          <w:u w:val="single"/>
        </w:rPr>
        <w:t>ends in themselves.</w:t>
      </w:r>
      <w:r w:rsidRPr="006E6E3B">
        <w:rPr>
          <w:rFonts w:asciiTheme="minorHAnsi" w:hAnsiTheme="minorHAnsi" w:cstheme="minorHAnsi"/>
          <w:sz w:val="16"/>
        </w:rPr>
        <w:t xml:space="preserve"> Treating another as an end </w:t>
      </w:r>
      <w:proofErr w:type="gramStart"/>
      <w:r w:rsidRPr="006E6E3B">
        <w:rPr>
          <w:rFonts w:asciiTheme="minorHAnsi" w:hAnsiTheme="minorHAnsi" w:cstheme="minorHAnsi"/>
          <w:sz w:val="16"/>
        </w:rPr>
        <w:t>in itself thus</w:t>
      </w:r>
      <w:proofErr w:type="gramEnd"/>
      <w:r w:rsidRPr="006E6E3B">
        <w:rPr>
          <w:rFonts w:asciiTheme="minorHAnsi" w:hAnsiTheme="minorHAnsi" w:cstheme="minorHAnsi"/>
          <w:sz w:val="16"/>
        </w:rPr>
        <w:t xml:space="preserve"> involves making that person's ends as far as possible your own (G 49/430). </w:t>
      </w:r>
      <w:r w:rsidRPr="00A0400B">
        <w:rPr>
          <w:rFonts w:asciiTheme="minorHAnsi" w:hAnsiTheme="minorHAnsi" w:cstheme="minorHAnsi"/>
          <w:u w:val="single"/>
        </w:rPr>
        <w:t>The ends</w:t>
      </w:r>
      <w:r w:rsidRPr="006E6E3B">
        <w:rPr>
          <w:rFonts w:asciiTheme="minorHAnsi" w:hAnsiTheme="minorHAnsi" w:cstheme="minorHAnsi"/>
          <w:sz w:val="16"/>
        </w:rPr>
        <w:t xml:space="preserve"> that are </w:t>
      </w:r>
      <w:r w:rsidRPr="006E6E3B">
        <w:rPr>
          <w:rFonts w:asciiTheme="minorHAnsi" w:hAnsiTheme="minorHAnsi" w:cstheme="minorHAnsi"/>
          <w:u w:val="single"/>
        </w:rPr>
        <w:t xml:space="preserve">chosen by any </w:t>
      </w:r>
      <w:r w:rsidRPr="00A0400B">
        <w:rPr>
          <w:rFonts w:asciiTheme="minorHAnsi" w:hAnsiTheme="minorHAnsi" w:cstheme="minorHAnsi"/>
          <w:u w:val="single"/>
        </w:rPr>
        <w:t>rational being</w:t>
      </w:r>
      <w:r w:rsidRPr="006E6E3B">
        <w:rPr>
          <w:rFonts w:asciiTheme="minorHAnsi" w:hAnsiTheme="minorHAnsi" w:cstheme="minorHAnsi"/>
          <w:sz w:val="16"/>
        </w:rPr>
        <w:t xml:space="preserve">, possessed of the humanity or rational nature that is fully realized </w:t>
      </w:r>
      <w:r w:rsidRPr="006E6E3B">
        <w:rPr>
          <w:rFonts w:asciiTheme="minorHAnsi" w:hAnsiTheme="minorHAnsi" w:cstheme="minorHAnsi"/>
          <w:u w:val="single"/>
        </w:rPr>
        <w:t>in</w:t>
      </w:r>
      <w:r w:rsidRPr="006E6E3B">
        <w:rPr>
          <w:rFonts w:asciiTheme="minorHAnsi" w:hAnsiTheme="minorHAnsi" w:cstheme="minorHAnsi"/>
          <w:sz w:val="16"/>
        </w:rPr>
        <w:t xml:space="preserve"> a </w:t>
      </w:r>
      <w:r w:rsidRPr="006E6E3B">
        <w:rPr>
          <w:rFonts w:asciiTheme="minorHAnsi" w:hAnsiTheme="minorHAnsi" w:cstheme="minorHAnsi"/>
          <w:u w:val="single"/>
        </w:rPr>
        <w:t xml:space="preserve">good will, </w:t>
      </w:r>
      <w:r w:rsidRPr="00A0400B">
        <w:rPr>
          <w:rFonts w:asciiTheme="minorHAnsi" w:hAnsiTheme="minorHAnsi" w:cstheme="minorHAnsi"/>
          <w:u w:val="single"/>
        </w:rPr>
        <w:t>take on the status of objective goods</w:t>
      </w:r>
      <w:r w:rsidRPr="006E6E3B">
        <w:rPr>
          <w:rFonts w:asciiTheme="minorHAnsi" w:hAnsiTheme="minorHAnsi" w:cstheme="minorHAnsi"/>
          <w:u w:val="single"/>
        </w:rPr>
        <w:t>.</w:t>
      </w:r>
      <w:r w:rsidRPr="006E6E3B">
        <w:rPr>
          <w:rFonts w:asciiTheme="minorHAnsi" w:hAnsiTheme="minorHAnsi" w:cstheme="minorHAnsi"/>
          <w:sz w:val="16"/>
        </w:rPr>
        <w:t xml:space="preserve"> </w:t>
      </w:r>
      <w:r w:rsidRPr="006E6E3B">
        <w:rPr>
          <w:rFonts w:asciiTheme="minorHAnsi" w:hAnsiTheme="minorHAnsi" w:cstheme="minorHAnsi"/>
          <w:u w:val="single"/>
        </w:rPr>
        <w:t xml:space="preserve">They are not intrinsically valuable, but they are </w:t>
      </w:r>
      <w:r w:rsidRPr="00A0400B">
        <w:rPr>
          <w:rFonts w:asciiTheme="minorHAnsi" w:hAnsiTheme="minorHAnsi" w:cstheme="minorHAnsi"/>
          <w:u w:val="single"/>
        </w:rPr>
        <w:t>objectively valuable</w:t>
      </w:r>
      <w:r w:rsidRPr="006E6E3B">
        <w:rPr>
          <w:rFonts w:asciiTheme="minorHAnsi" w:hAnsiTheme="minorHAnsi" w:cstheme="minorHAnsi"/>
          <w:u w:val="single"/>
        </w:rPr>
        <w:t xml:space="preserve"> in</w:t>
      </w:r>
      <w:r w:rsidRPr="006E6E3B">
        <w:rPr>
          <w:rFonts w:asciiTheme="minorHAnsi" w:hAnsiTheme="minorHAnsi" w:cstheme="minorHAnsi"/>
          <w:sz w:val="16"/>
        </w:rPr>
        <w:t xml:space="preserve"> the sense </w:t>
      </w:r>
      <w:r w:rsidRPr="006E6E3B">
        <w:rPr>
          <w:rFonts w:asciiTheme="minorHAnsi" w:hAnsiTheme="minorHAnsi" w:cstheme="minorHAnsi"/>
          <w:u w:val="single"/>
        </w:rPr>
        <w:t>that every rational being has a reason to</w:t>
      </w:r>
      <w:r w:rsidRPr="006E6E3B">
        <w:rPr>
          <w:rFonts w:asciiTheme="minorHAnsi" w:hAnsiTheme="minorHAnsi" w:cstheme="minorHAnsi"/>
          <w:sz w:val="16"/>
        </w:rPr>
        <w:t xml:space="preserve"> promote or </w:t>
      </w:r>
      <w:r w:rsidRPr="006E6E3B">
        <w:rPr>
          <w:rFonts w:asciiTheme="minorHAnsi" w:hAnsiTheme="minorHAnsi" w:cstheme="minorHAnsi"/>
          <w:u w:val="single"/>
        </w:rPr>
        <w:t>realize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For this </w:t>
      </w:r>
      <w:proofErr w:type="gramStart"/>
      <w:r w:rsidRPr="006E6E3B">
        <w:rPr>
          <w:rFonts w:asciiTheme="minorHAnsi" w:hAnsiTheme="minorHAnsi" w:cstheme="minorHAnsi"/>
          <w:u w:val="single"/>
        </w:rPr>
        <w:t>reason</w:t>
      </w:r>
      <w:proofErr w:type="gramEnd"/>
      <w:r w:rsidRPr="006E6E3B">
        <w:rPr>
          <w:rFonts w:asciiTheme="minorHAnsi" w:hAnsiTheme="minorHAnsi" w:cstheme="minorHAnsi"/>
          <w:u w:val="single"/>
        </w:rPr>
        <w:t xml:space="preserve"> it is our duty to promote the </w:t>
      </w:r>
      <w:proofErr w:type="spellStart"/>
      <w:r w:rsidRPr="006E6E3B">
        <w:rPr>
          <w:rFonts w:asciiTheme="minorHAnsi" w:hAnsiTheme="minorHAnsi" w:cstheme="minorHAnsi"/>
          <w:u w:val="single"/>
        </w:rPr>
        <w:t>happi</w:t>
      </w:r>
      <w:proofErr w:type="spellEnd"/>
      <w:r w:rsidRPr="006E6E3B">
        <w:rPr>
          <w:rFonts w:asciiTheme="minorHAnsi" w:hAnsiTheme="minorHAnsi" w:cstheme="minorHAnsi"/>
          <w:u w:val="single"/>
        </w:rPr>
        <w:t>- ness of others-the ends that they choose-</w:t>
      </w:r>
      <w:r w:rsidRPr="006E6E3B">
        <w:rPr>
          <w:rFonts w:asciiTheme="minorHAnsi" w:hAnsiTheme="minorHAnsi" w:cstheme="minorHAnsi"/>
          <w:sz w:val="16"/>
        </w:rPr>
        <w:t xml:space="preserve">and, in general, </w:t>
      </w:r>
      <w:r w:rsidRPr="006E6E3B">
        <w:rPr>
          <w:rFonts w:asciiTheme="minorHAnsi" w:hAnsiTheme="minorHAnsi" w:cstheme="minorHAnsi"/>
          <w:u w:val="single"/>
        </w:rPr>
        <w:t>to make the highest good our end.</w:t>
      </w:r>
    </w:p>
    <w:p w14:paraId="14F32EEE" w14:textId="77777777" w:rsidR="0044022D" w:rsidRPr="0052723C" w:rsidRDefault="0044022D" w:rsidP="0044022D">
      <w:pPr>
        <w:pStyle w:val="Heading4"/>
        <w:rPr>
          <w:rFonts w:asciiTheme="minorHAnsi" w:hAnsiTheme="minorHAnsi" w:cstheme="minorHAnsi"/>
          <w:bCs/>
        </w:rPr>
      </w:pPr>
      <w:r w:rsidRPr="0052723C">
        <w:rPr>
          <w:rFonts w:asciiTheme="minorHAnsi" w:hAnsiTheme="minorHAnsi" w:cstheme="minorHAnsi"/>
          <w:bCs/>
        </w:rPr>
        <w:lastRenderedPageBreak/>
        <w:t>For ethics to be binding it must be</w:t>
      </w:r>
      <w:r>
        <w:rPr>
          <w:rFonts w:asciiTheme="minorHAnsi" w:hAnsiTheme="minorHAnsi" w:cstheme="minorHAnsi"/>
          <w:bCs/>
        </w:rPr>
        <w:t xml:space="preserve"> a-priori,</w:t>
      </w:r>
      <w:r w:rsidRPr="0052723C">
        <w:rPr>
          <w:rFonts w:asciiTheme="minorHAnsi" w:hAnsiTheme="minorHAnsi" w:cstheme="minorHAnsi"/>
          <w:bCs/>
        </w:rPr>
        <w:t xml:space="preserve"> universal</w:t>
      </w:r>
      <w:r>
        <w:rPr>
          <w:rFonts w:asciiTheme="minorHAnsi" w:hAnsiTheme="minorHAnsi" w:cstheme="minorHAnsi"/>
          <w:bCs/>
        </w:rPr>
        <w:t>,</w:t>
      </w:r>
      <w:r w:rsidRPr="0052723C">
        <w:rPr>
          <w:rFonts w:asciiTheme="minorHAnsi" w:hAnsiTheme="minorHAnsi" w:cstheme="minorHAnsi"/>
          <w:bCs/>
        </w:rPr>
        <w:t xml:space="preserve"> and based in reason</w:t>
      </w:r>
      <w:r>
        <w:rPr>
          <w:rFonts w:asciiTheme="minorHAnsi" w:hAnsiTheme="minorHAnsi" w:cstheme="minorHAnsi"/>
          <w:bCs/>
        </w:rPr>
        <w:t>.</w:t>
      </w:r>
    </w:p>
    <w:p w14:paraId="505C0E04" w14:textId="77777777" w:rsidR="0044022D" w:rsidRPr="0052723C" w:rsidRDefault="0044022D" w:rsidP="0044022D">
      <w:pPr>
        <w:pStyle w:val="Heading4"/>
        <w:rPr>
          <w:rFonts w:asciiTheme="minorHAnsi" w:hAnsiTheme="minorHAnsi" w:cstheme="minorHAnsi"/>
          <w:bCs/>
        </w:rPr>
      </w:pPr>
      <w:r w:rsidRPr="0052723C">
        <w:rPr>
          <w:rFonts w:asciiTheme="minorHAnsi" w:hAnsiTheme="minorHAnsi" w:cstheme="minorHAnsi"/>
          <w:bCs/>
        </w:rPr>
        <w:t>1] Problem of regress – I can keep asking ‘why should we value this’ to other frameworks, which falls to moral skepticism; the only value which solves this is ‘reason,’ as to ask for a reason to value reason, you concede reason’s authority.</w:t>
      </w:r>
    </w:p>
    <w:p w14:paraId="76929A13" w14:textId="77777777" w:rsidR="0044022D" w:rsidRDefault="0044022D" w:rsidP="0044022D">
      <w:pPr>
        <w:pStyle w:val="Heading4"/>
        <w:rPr>
          <w:rFonts w:asciiTheme="minorHAnsi" w:hAnsiTheme="minorHAnsi" w:cstheme="minorHAnsi"/>
          <w:bCs/>
        </w:rPr>
      </w:pPr>
      <w:r w:rsidRPr="0052723C">
        <w:rPr>
          <w:rFonts w:asciiTheme="minorHAnsi" w:hAnsiTheme="minorHAnsi" w:cstheme="minorHAnsi"/>
          <w:bCs/>
        </w:rPr>
        <w:t>2] Universality – for ethics to be objective it must be universal; 1+1=2 can’t be true for me but not for you.</w:t>
      </w:r>
    </w:p>
    <w:p w14:paraId="712DB6F2" w14:textId="77777777" w:rsidR="0044022D" w:rsidRPr="006E6E3B" w:rsidRDefault="0044022D" w:rsidP="0044022D">
      <w:pPr>
        <w:pStyle w:val="Heading4"/>
        <w:rPr>
          <w:rFonts w:asciiTheme="minorHAnsi" w:hAnsiTheme="minorHAnsi" w:cstheme="minorHAnsi"/>
          <w:color w:val="000000" w:themeColor="text1"/>
        </w:rPr>
      </w:pPr>
      <w:r w:rsidRPr="006E6E3B">
        <w:rPr>
          <w:rFonts w:asciiTheme="minorHAnsi" w:hAnsiTheme="minorHAnsi" w:cstheme="minorHAnsi"/>
        </w:rPr>
        <w:t xml:space="preserve">3] </w:t>
      </w:r>
      <w:r w:rsidRPr="006E6E3B">
        <w:rPr>
          <w:rFonts w:asciiTheme="minorHAnsi" w:hAnsiTheme="minorHAnsi" w:cstheme="minorHAnsi"/>
          <w:color w:val="000000" w:themeColor="text1"/>
        </w:rPr>
        <w:t>Action Theory – Every action can be broken down to infinite movements. Only reason can unify the parts of an action into one, thus all action collapses to reason.</w:t>
      </w:r>
    </w:p>
    <w:p w14:paraId="01D05F6C" w14:textId="77777777" w:rsidR="0044022D" w:rsidRDefault="0044022D" w:rsidP="0044022D">
      <w:pPr>
        <w:pStyle w:val="Heading4"/>
        <w:rPr>
          <w:rFonts w:asciiTheme="minorHAnsi" w:hAnsiTheme="minorHAnsi" w:cstheme="minorHAnsi"/>
        </w:rPr>
      </w:pPr>
      <w:r w:rsidRPr="006E6E3B">
        <w:rPr>
          <w:rFonts w:asciiTheme="minorHAnsi" w:hAnsiTheme="minorHAnsi" w:cstheme="minorHAnsi"/>
        </w:rPr>
        <w:t>4] Is-ought gap – external conditions can never prescribe action since no set of is statements can ever prove we ought to do something objectively.</w:t>
      </w:r>
    </w:p>
    <w:p w14:paraId="31E96F4D" w14:textId="77777777" w:rsidR="0044022D" w:rsidRDefault="0044022D" w:rsidP="0044022D">
      <w:pPr>
        <w:pStyle w:val="Heading4"/>
        <w:rPr>
          <w:rFonts w:asciiTheme="minorHAnsi" w:hAnsiTheme="minorHAnsi" w:cstheme="minorHAnsi"/>
          <w:bCs/>
        </w:rPr>
      </w:pPr>
      <w:r w:rsidRPr="0052723C">
        <w:rPr>
          <w:rFonts w:asciiTheme="minorHAnsi" w:hAnsiTheme="minorHAnsi" w:cstheme="minorHAnsi"/>
          <w:bCs/>
        </w:rPr>
        <w:t>Bindingness outweighs</w:t>
      </w:r>
      <w:r>
        <w:rPr>
          <w:rFonts w:asciiTheme="minorHAnsi" w:hAnsiTheme="minorHAnsi" w:cstheme="minorHAnsi"/>
          <w:bCs/>
        </w:rPr>
        <w:t xml:space="preserve"> a] </w:t>
      </w:r>
      <w:r w:rsidRPr="0052723C">
        <w:rPr>
          <w:rFonts w:asciiTheme="minorHAnsi" w:hAnsiTheme="minorHAnsi" w:cstheme="minorHAnsi"/>
          <w:bCs/>
        </w:rPr>
        <w:t xml:space="preserve">for the resolution to be true or false </w:t>
      </w:r>
      <w:r>
        <w:rPr>
          <w:rFonts w:asciiTheme="minorHAnsi" w:hAnsiTheme="minorHAnsi" w:cstheme="minorHAnsi"/>
          <w:bCs/>
        </w:rPr>
        <w:t xml:space="preserve">it </w:t>
      </w:r>
      <w:r w:rsidRPr="0052723C">
        <w:rPr>
          <w:rFonts w:asciiTheme="minorHAnsi" w:hAnsiTheme="minorHAnsi" w:cstheme="minorHAnsi"/>
          <w:bCs/>
        </w:rPr>
        <w:t>must be binding</w:t>
      </w:r>
      <w:r>
        <w:rPr>
          <w:rFonts w:asciiTheme="minorHAnsi" w:hAnsiTheme="minorHAnsi" w:cstheme="minorHAnsi"/>
          <w:bCs/>
        </w:rPr>
        <w:t>, otherwise the round is irresolvable, b]</w:t>
      </w:r>
      <w:r w:rsidRPr="0052723C">
        <w:rPr>
          <w:rFonts w:asciiTheme="minorHAnsi" w:hAnsiTheme="minorHAnsi" w:cstheme="minorHAnsi"/>
          <w:bCs/>
        </w:rPr>
        <w:t xml:space="preserve"> </w:t>
      </w:r>
      <w:r>
        <w:rPr>
          <w:rFonts w:asciiTheme="minorHAnsi" w:hAnsiTheme="minorHAnsi" w:cstheme="minorHAnsi"/>
          <w:bCs/>
        </w:rPr>
        <w:t>it presupposes bindingness since ought implies moral obligations.</w:t>
      </w:r>
    </w:p>
    <w:p w14:paraId="635FB83C" w14:textId="77777777" w:rsidR="0044022D" w:rsidRPr="006E6E3B" w:rsidRDefault="0044022D" w:rsidP="0044022D">
      <w:pPr>
        <w:rPr>
          <w:rFonts w:asciiTheme="minorHAnsi" w:hAnsiTheme="minorHAnsi" w:cstheme="minorHAnsi"/>
        </w:rPr>
      </w:pPr>
    </w:p>
    <w:p w14:paraId="6A2BCFC7" w14:textId="77777777" w:rsidR="0044022D" w:rsidRPr="00974281" w:rsidRDefault="0044022D" w:rsidP="0044022D">
      <w:pPr>
        <w:pStyle w:val="Heading4"/>
      </w:pPr>
      <w:proofErr w:type="gramStart"/>
      <w:r>
        <w:t>Thus</w:t>
      </w:r>
      <w:proofErr w:type="gramEnd"/>
      <w:r>
        <w:t xml:space="preserve"> the standard is consistency with the libertarian state of non-interference.</w:t>
      </w:r>
    </w:p>
    <w:p w14:paraId="2DCEFA68" w14:textId="77777777" w:rsidR="0044022D" w:rsidRDefault="0044022D" w:rsidP="0044022D">
      <w:pPr>
        <w:pStyle w:val="Heading4"/>
        <w:rPr>
          <w:rFonts w:asciiTheme="minorHAnsi" w:hAnsiTheme="minorHAnsi" w:cstheme="minorHAnsi"/>
        </w:rPr>
      </w:pPr>
      <w:r>
        <w:rPr>
          <w:rFonts w:asciiTheme="minorHAnsi" w:hAnsiTheme="minorHAnsi" w:cstheme="minorHAnsi"/>
        </w:rPr>
        <w:t xml:space="preserve">Prefer – </w:t>
      </w:r>
    </w:p>
    <w:p w14:paraId="78693DF2" w14:textId="77777777" w:rsidR="0044022D" w:rsidRPr="00E03797" w:rsidRDefault="0044022D" w:rsidP="0044022D">
      <w:pPr>
        <w:pStyle w:val="Heading4"/>
      </w:pPr>
      <w:r>
        <w:t>1] Universality necessitates that freedom must be unconditionally respected.</w:t>
      </w:r>
    </w:p>
    <w:p w14:paraId="787A68C4" w14:textId="77777777" w:rsidR="0044022D" w:rsidRPr="006E6E3B" w:rsidRDefault="0044022D" w:rsidP="0044022D">
      <w:pPr>
        <w:rPr>
          <w:rFonts w:asciiTheme="minorHAnsi" w:hAnsiTheme="minorHAnsi" w:cstheme="minorHAnsi"/>
          <w:szCs w:val="16"/>
        </w:rPr>
      </w:pPr>
      <w:proofErr w:type="spellStart"/>
      <w:r w:rsidRPr="006E6E3B">
        <w:rPr>
          <w:rStyle w:val="Style13ptBold"/>
          <w:rFonts w:asciiTheme="minorHAnsi" w:hAnsiTheme="minorHAnsi" w:cstheme="minorHAnsi"/>
        </w:rPr>
        <w:t>Sorens</w:t>
      </w:r>
      <w:proofErr w:type="spellEnd"/>
      <w:r w:rsidRPr="006E6E3B">
        <w:rPr>
          <w:rStyle w:val="Style13ptBold"/>
          <w:rFonts w:asciiTheme="minorHAnsi" w:hAnsiTheme="minorHAnsi" w:cstheme="minorHAnsi"/>
        </w:rPr>
        <w:t xml:space="preserve"> 17 </w:t>
      </w:r>
      <w:r w:rsidRPr="006E6E3B">
        <w:rPr>
          <w:rFonts w:asciiTheme="minorHAnsi" w:hAnsiTheme="minorHAnsi" w:cstheme="minorHAnsi"/>
          <w:szCs w:val="16"/>
        </w:rPr>
        <w:t xml:space="preserve">Jason </w:t>
      </w:r>
      <w:proofErr w:type="spellStart"/>
      <w:r w:rsidRPr="006E6E3B">
        <w:rPr>
          <w:rFonts w:asciiTheme="minorHAnsi" w:hAnsiTheme="minorHAnsi" w:cstheme="minorHAnsi"/>
          <w:szCs w:val="16"/>
        </w:rPr>
        <w:t>Sorens</w:t>
      </w:r>
      <w:proofErr w:type="spellEnd"/>
      <w:r w:rsidRPr="006E6E3B">
        <w:rPr>
          <w:rFonts w:asciiTheme="minorHAnsi" w:hAnsiTheme="minorHAnsi" w:cstheme="minorHAnsi"/>
          <w:szCs w:val="16"/>
        </w:rPr>
        <w:t xml:space="preserve">, 2-10-2017, "Immanuel Kant and the Philosophy of Freedom," No Publication, </w:t>
      </w:r>
      <w:hyperlink r:id="rId7" w:history="1">
        <w:r w:rsidRPr="006E6E3B">
          <w:rPr>
            <w:rStyle w:val="Hyperlink"/>
            <w:rFonts w:asciiTheme="minorHAnsi" w:hAnsiTheme="minorHAnsi" w:cstheme="minorHAnsi"/>
            <w:color w:val="000000"/>
            <w:szCs w:val="16"/>
            <w:u w:val="single"/>
          </w:rPr>
          <w:t>https://fee.org/articles/immanuel-kant-and-the-philosophy-of-freedom/</w:t>
        </w:r>
      </w:hyperlink>
    </w:p>
    <w:p w14:paraId="0B123126" w14:textId="77777777" w:rsidR="0044022D" w:rsidRDefault="0044022D" w:rsidP="0044022D">
      <w:pPr>
        <w:rPr>
          <w:rFonts w:asciiTheme="minorHAnsi" w:hAnsiTheme="minorHAnsi" w:cstheme="minorHAnsi"/>
          <w:u w:val="single"/>
        </w:rPr>
      </w:pPr>
      <w:r w:rsidRPr="006E6E3B">
        <w:rPr>
          <w:rFonts w:asciiTheme="minorHAnsi" w:hAnsiTheme="minorHAnsi" w:cstheme="minorHAnsi"/>
          <w:sz w:val="16"/>
        </w:rPr>
        <w:t xml:space="preserve">The Categorical Imperative </w:t>
      </w:r>
      <w:r w:rsidRPr="006702FF">
        <w:rPr>
          <w:rFonts w:asciiTheme="minorHAnsi" w:hAnsiTheme="minorHAnsi" w:cstheme="minorHAnsi"/>
          <w:u w:val="single"/>
        </w:rPr>
        <w:t xml:space="preserve">The </w:t>
      </w:r>
      <w:r w:rsidRPr="001C59C9">
        <w:rPr>
          <w:rFonts w:asciiTheme="minorHAnsi" w:hAnsiTheme="minorHAnsi" w:cstheme="minorHAnsi"/>
          <w:highlight w:val="cyan"/>
          <w:u w:val="single"/>
        </w:rPr>
        <w:t>moral law takes the form of a</w:t>
      </w:r>
      <w:r w:rsidRPr="00E03797">
        <w:rPr>
          <w:rFonts w:asciiTheme="minorHAnsi" w:hAnsiTheme="minorHAnsi" w:cstheme="minorHAnsi"/>
          <w:u w:val="single"/>
        </w:rPr>
        <w:t>n unconditional</w:t>
      </w:r>
      <w:r w:rsidRPr="006E6E3B">
        <w:rPr>
          <w:rFonts w:asciiTheme="minorHAnsi" w:hAnsiTheme="minorHAnsi" w:cstheme="minorHAnsi"/>
          <w:u w:val="single"/>
        </w:rPr>
        <w:t xml:space="preserve"> or </w:t>
      </w:r>
      <w:r w:rsidRPr="00E03797">
        <w:rPr>
          <w:rFonts w:asciiTheme="minorHAnsi" w:hAnsiTheme="minorHAnsi" w:cstheme="minorHAnsi"/>
          <w:highlight w:val="cyan"/>
          <w:u w:val="single"/>
        </w:rPr>
        <w:t>categorical imperative</w:t>
      </w:r>
      <w:r w:rsidRPr="006E6E3B">
        <w:rPr>
          <w:rFonts w:asciiTheme="minorHAnsi" w:hAnsiTheme="minorHAnsi" w:cstheme="minorHAnsi"/>
          <w:u w:val="single"/>
        </w:rPr>
        <w:t>.</w:t>
      </w:r>
      <w:r w:rsidRPr="006E6E3B">
        <w:rPr>
          <w:rFonts w:asciiTheme="minorHAnsi" w:hAnsiTheme="minorHAnsi" w:cstheme="minorHAnsi"/>
          <w:sz w:val="16"/>
        </w:rPr>
        <w:t xml:space="preserve"> It says, for instance, “Do not murder, even if you can achieve your goals by doing so.” </w:t>
      </w:r>
      <w:r w:rsidRPr="006E6E3B">
        <w:rPr>
          <w:rFonts w:asciiTheme="minorHAnsi" w:hAnsiTheme="minorHAnsi" w:cstheme="minorHAnsi"/>
          <w:u w:val="single"/>
        </w:rPr>
        <w:t>It’s not a hypothetical imperative</w:t>
      </w:r>
      <w:r w:rsidRPr="006E6E3B">
        <w:rPr>
          <w:rFonts w:asciiTheme="minorHAnsi" w:hAnsiTheme="minorHAnsi" w:cstheme="minorHAnsi"/>
          <w:sz w:val="16"/>
        </w:rPr>
        <w:t xml:space="preserve"> like “if you don’t want to burn your hand, don’t touch the hot stove,” or “if you don’t want to go to jail, don’t murder.” </w:t>
      </w:r>
      <w:r w:rsidRPr="006E6E3B">
        <w:rPr>
          <w:rFonts w:asciiTheme="minorHAnsi" w:hAnsiTheme="minorHAnsi" w:cstheme="minorHAnsi"/>
          <w:u w:val="single"/>
        </w:rPr>
        <w:t xml:space="preserve">It commands our wills regardless of what our </w:t>
      </w:r>
      <w:proofErr w:type="gramStart"/>
      <w:r w:rsidRPr="006E6E3B">
        <w:rPr>
          <w:rFonts w:asciiTheme="minorHAnsi" w:hAnsiTheme="minorHAnsi" w:cstheme="minorHAnsi"/>
          <w:u w:val="single"/>
        </w:rPr>
        <w:t>particular goals</w:t>
      </w:r>
      <w:proofErr w:type="gramEnd"/>
      <w:r w:rsidRPr="006E6E3B">
        <w:rPr>
          <w:rFonts w:asciiTheme="minorHAnsi" w:hAnsiTheme="minorHAnsi" w:cstheme="minorHAnsi"/>
          <w:u w:val="single"/>
        </w:rPr>
        <w:t xml:space="preserve"> are</w:t>
      </w:r>
      <w:r w:rsidRPr="006E6E3B">
        <w:rPr>
          <w:rFonts w:asciiTheme="minorHAnsi" w:hAnsiTheme="minorHAnsi" w:cstheme="minorHAnsi"/>
          <w:sz w:val="16"/>
        </w:rPr>
        <w:t xml:space="preserve">. Kant thinks all </w:t>
      </w:r>
      <w:proofErr w:type="gramStart"/>
      <w:r w:rsidRPr="006E6E3B">
        <w:rPr>
          <w:rFonts w:asciiTheme="minorHAnsi" w:hAnsiTheme="minorHAnsi" w:cstheme="minorHAnsi"/>
          <w:sz w:val="16"/>
        </w:rPr>
        <w:t>particular moral</w:t>
      </w:r>
      <w:proofErr w:type="gramEnd"/>
      <w:r w:rsidRPr="006E6E3B">
        <w:rPr>
          <w:rFonts w:asciiTheme="minorHAnsi" w:hAnsiTheme="minorHAnsi" w:cstheme="minorHAnsi"/>
          <w:sz w:val="16"/>
        </w:rPr>
        <w:t xml:space="preserve"> commands can be summed up in a fundamental, categorical imperative. It takes three forms. I’ll mention two of them here. </w:t>
      </w:r>
      <w:r w:rsidRPr="006E6E3B">
        <w:rPr>
          <w:rFonts w:asciiTheme="minorHAnsi" w:hAnsiTheme="minorHAnsi" w:cstheme="minorHAnsi"/>
          <w:u w:val="single"/>
        </w:rPr>
        <w:t xml:space="preserve">The equal freedom of </w:t>
      </w:r>
      <w:proofErr w:type="gramStart"/>
      <w:r w:rsidRPr="006E6E3B">
        <w:rPr>
          <w:rFonts w:asciiTheme="minorHAnsi" w:hAnsiTheme="minorHAnsi" w:cstheme="minorHAnsi"/>
          <w:u w:val="single"/>
        </w:rPr>
        <w:t>each individual</w:t>
      </w:r>
      <w:proofErr w:type="gramEnd"/>
      <w:r w:rsidRPr="006E6E3B">
        <w:rPr>
          <w:rFonts w:asciiTheme="minorHAnsi" w:hAnsiTheme="minorHAnsi" w:cstheme="minorHAnsi"/>
          <w:u w:val="single"/>
        </w:rPr>
        <w:t xml:space="preserve"> is perfectly consistent with the utmost inequality in the degree of possessions</w:t>
      </w:r>
      <w:r w:rsidRPr="006E6E3B">
        <w:rPr>
          <w:rFonts w:asciiTheme="minorHAnsi" w:hAnsiTheme="minorHAnsi" w:cstheme="minorHAnsi"/>
          <w:sz w:val="16"/>
        </w:rPr>
        <w:t xml:space="preserve">. One form of the categorical imperative focuses on the notion that </w:t>
      </w:r>
      <w:r w:rsidRPr="006E6E3B">
        <w:rPr>
          <w:rFonts w:asciiTheme="minorHAnsi" w:hAnsiTheme="minorHAnsi" w:cstheme="minorHAnsi"/>
          <w:u w:val="single"/>
        </w:rPr>
        <w:t xml:space="preserve">human beings are special because of </w:t>
      </w:r>
      <w:r w:rsidRPr="00E03797">
        <w:rPr>
          <w:rFonts w:asciiTheme="minorHAnsi" w:hAnsiTheme="minorHAnsi" w:cstheme="minorHAnsi"/>
          <w:u w:val="single"/>
        </w:rPr>
        <w:t>our capacity for moral responsibility</w:t>
      </w:r>
      <w:r w:rsidRPr="00E03797">
        <w:rPr>
          <w:rFonts w:asciiTheme="minorHAnsi" w:hAnsiTheme="minorHAnsi" w:cstheme="minorHAnsi"/>
          <w:sz w:val="16"/>
        </w:rPr>
        <w:t>.</w:t>
      </w:r>
      <w:r w:rsidRPr="006E6E3B">
        <w:rPr>
          <w:rFonts w:asciiTheme="minorHAnsi" w:hAnsiTheme="minorHAnsi" w:cstheme="minorHAnsi"/>
          <w:sz w:val="16"/>
        </w:rPr>
        <w:t xml:space="preserve"> Kant assumes that </w:t>
      </w:r>
      <w:r w:rsidRPr="006E6E3B">
        <w:rPr>
          <w:rFonts w:asciiTheme="minorHAnsi" w:hAnsiTheme="minorHAnsi" w:cstheme="minorHAnsi"/>
          <w:u w:val="single"/>
        </w:rPr>
        <w:t xml:space="preserve">this capacity </w:t>
      </w:r>
      <w:r w:rsidRPr="00E03797">
        <w:rPr>
          <w:rFonts w:asciiTheme="minorHAnsi" w:hAnsiTheme="minorHAnsi" w:cstheme="minorHAnsi"/>
          <w:u w:val="single"/>
        </w:rPr>
        <w:t>gives each individual</w:t>
      </w:r>
      <w:r w:rsidRPr="006E6E3B">
        <w:rPr>
          <w:rFonts w:asciiTheme="minorHAnsi" w:hAnsiTheme="minorHAnsi" w:cstheme="minorHAnsi"/>
          <w:u w:val="single"/>
        </w:rPr>
        <w:t xml:space="preserve"> human being a </w:t>
      </w:r>
      <w:r w:rsidRPr="00E03797">
        <w:rPr>
          <w:rFonts w:asciiTheme="minorHAnsi" w:hAnsiTheme="minorHAnsi" w:cstheme="minorHAnsi"/>
          <w:u w:val="single"/>
        </w:rPr>
        <w:t>dignity</w:t>
      </w:r>
      <w:r w:rsidRPr="006E6E3B">
        <w:rPr>
          <w:rFonts w:asciiTheme="minorHAnsi" w:hAnsiTheme="minorHAnsi" w:cstheme="minorHAnsi"/>
          <w:sz w:val="16"/>
        </w:rPr>
        <w:t xml:space="preserve">, not a price. What that means is that </w:t>
      </w:r>
      <w:r w:rsidRPr="006E6E3B">
        <w:rPr>
          <w:rFonts w:asciiTheme="minorHAnsi" w:hAnsiTheme="minorHAnsi" w:cstheme="minorHAnsi"/>
          <w:u w:val="single"/>
        </w:rPr>
        <w:t xml:space="preserve">we must not trade off the legitimate rights </w:t>
      </w:r>
      <w:r w:rsidRPr="0087738F">
        <w:rPr>
          <w:rFonts w:asciiTheme="minorHAnsi" w:hAnsiTheme="minorHAnsi" w:cstheme="minorHAnsi"/>
          <w:u w:val="single"/>
        </w:rPr>
        <w:t>and</w:t>
      </w:r>
      <w:r w:rsidRPr="006E6E3B">
        <w:rPr>
          <w:rFonts w:asciiTheme="minorHAnsi" w:hAnsiTheme="minorHAnsi" w:cstheme="minorHAnsi"/>
          <w:u w:val="single"/>
        </w:rPr>
        <w:t xml:space="preserve"> interests of any human being for anything else.</w:t>
      </w:r>
      <w:r w:rsidRPr="006E6E3B">
        <w:rPr>
          <w:rFonts w:asciiTheme="minorHAnsi" w:hAnsiTheme="minorHAnsi" w:cstheme="minorHAnsi"/>
          <w:sz w:val="16"/>
        </w:rPr>
        <w:t xml:space="preserve"> </w:t>
      </w:r>
      <w:r w:rsidRPr="00E03797">
        <w:rPr>
          <w:rFonts w:asciiTheme="minorHAnsi" w:hAnsiTheme="minorHAnsi" w:cstheme="minorHAnsi"/>
          <w:u w:val="single"/>
        </w:rPr>
        <w:t>We must not treat other</w:t>
      </w:r>
      <w:r w:rsidRPr="0087738F">
        <w:rPr>
          <w:rFonts w:asciiTheme="minorHAnsi" w:hAnsiTheme="minorHAnsi" w:cstheme="minorHAnsi"/>
          <w:u w:val="single"/>
        </w:rPr>
        <w:t xml:space="preserve"> </w:t>
      </w:r>
      <w:r w:rsidRPr="006E6E3B">
        <w:rPr>
          <w:rFonts w:asciiTheme="minorHAnsi" w:hAnsiTheme="minorHAnsi" w:cstheme="minorHAnsi"/>
          <w:u w:val="single"/>
        </w:rPr>
        <w:t>people or ourselve</w:t>
      </w:r>
      <w:r w:rsidRPr="00E03797">
        <w:rPr>
          <w:rFonts w:asciiTheme="minorHAnsi" w:hAnsiTheme="minorHAnsi" w:cstheme="minorHAnsi"/>
          <w:u w:val="single"/>
        </w:rPr>
        <w:t>s as</w:t>
      </w:r>
      <w:r w:rsidRPr="006E6E3B">
        <w:rPr>
          <w:rFonts w:asciiTheme="minorHAnsi" w:hAnsiTheme="minorHAnsi" w:cstheme="minorHAnsi"/>
          <w:u w:val="single"/>
        </w:rPr>
        <w:t xml:space="preserve"> </w:t>
      </w:r>
      <w:r w:rsidRPr="00E03797">
        <w:rPr>
          <w:rFonts w:asciiTheme="minorHAnsi" w:hAnsiTheme="minorHAnsi" w:cstheme="minorHAnsi"/>
          <w:u w:val="single"/>
        </w:rPr>
        <w:t>means</w:t>
      </w:r>
      <w:r w:rsidRPr="0087738F">
        <w:rPr>
          <w:rFonts w:asciiTheme="minorHAnsi" w:hAnsiTheme="minorHAnsi" w:cstheme="minorHAnsi"/>
          <w:u w:val="single"/>
        </w:rPr>
        <w:t xml:space="preserve"> </w:t>
      </w:r>
      <w:r w:rsidRPr="006702FF">
        <w:rPr>
          <w:rFonts w:asciiTheme="minorHAnsi" w:hAnsiTheme="minorHAnsi" w:cstheme="minorHAnsi"/>
          <w:u w:val="single"/>
        </w:rPr>
        <w:t xml:space="preserve">only to some </w:t>
      </w:r>
      <w:r w:rsidRPr="006E6E3B">
        <w:rPr>
          <w:rFonts w:asciiTheme="minorHAnsi" w:hAnsiTheme="minorHAnsi" w:cstheme="minorHAnsi"/>
          <w:u w:val="single"/>
        </w:rPr>
        <w:t xml:space="preserve">other </w:t>
      </w:r>
      <w:r w:rsidRPr="006702FF">
        <w:rPr>
          <w:rFonts w:asciiTheme="minorHAnsi" w:hAnsiTheme="minorHAnsi" w:cstheme="minorHAnsi"/>
          <w:u w:val="single"/>
        </w:rPr>
        <w:t xml:space="preserve">end, </w:t>
      </w:r>
      <w:r w:rsidRPr="0087738F">
        <w:rPr>
          <w:rFonts w:asciiTheme="minorHAnsi" w:hAnsiTheme="minorHAnsi" w:cstheme="minorHAnsi"/>
          <w:u w:val="single"/>
        </w:rPr>
        <w:t xml:space="preserve">but </w:t>
      </w:r>
      <w:r w:rsidRPr="00E03797">
        <w:rPr>
          <w:rFonts w:asciiTheme="minorHAnsi" w:hAnsiTheme="minorHAnsi" w:cstheme="minorHAnsi"/>
          <w:u w:val="single"/>
        </w:rPr>
        <w:t>always as ends</w:t>
      </w:r>
      <w:r w:rsidRPr="0087738F">
        <w:rPr>
          <w:rFonts w:asciiTheme="minorHAnsi" w:hAnsiTheme="minorHAnsi" w:cstheme="minorHAnsi"/>
          <w:u w:val="single"/>
        </w:rPr>
        <w:t xml:space="preserve"> in ourselves</w:t>
      </w:r>
      <w:r w:rsidRPr="006E6E3B">
        <w:rPr>
          <w:rFonts w:asciiTheme="minorHAnsi" w:hAnsiTheme="minorHAnsi" w:cstheme="minorHAnsi"/>
          <w:sz w:val="16"/>
        </w:rPr>
        <w:t>. The other, perhaps more frequently cited form of the imperative is highly abstract: “</w:t>
      </w:r>
      <w:r w:rsidRPr="001C59C9">
        <w:rPr>
          <w:rFonts w:asciiTheme="minorHAnsi" w:hAnsiTheme="minorHAnsi" w:cstheme="minorHAnsi"/>
          <w:highlight w:val="cyan"/>
          <w:u w:val="single"/>
        </w:rPr>
        <w:t>Always act</w:t>
      </w:r>
      <w:r w:rsidRPr="006E6E3B">
        <w:rPr>
          <w:rFonts w:asciiTheme="minorHAnsi" w:hAnsiTheme="minorHAnsi" w:cstheme="minorHAnsi"/>
          <w:u w:val="single"/>
        </w:rPr>
        <w:t xml:space="preserve"> according to </w:t>
      </w:r>
      <w:r w:rsidRPr="001C59C9">
        <w:rPr>
          <w:rFonts w:asciiTheme="minorHAnsi" w:hAnsiTheme="minorHAnsi" w:cstheme="minorHAnsi"/>
          <w:highlight w:val="cyan"/>
          <w:u w:val="single"/>
        </w:rPr>
        <w:t>that</w:t>
      </w:r>
      <w:r w:rsidRPr="006E6E3B">
        <w:rPr>
          <w:rFonts w:asciiTheme="minorHAnsi" w:hAnsiTheme="minorHAnsi" w:cstheme="minorHAnsi"/>
          <w:u w:val="single"/>
        </w:rPr>
        <w:t xml:space="preserve"> maxim that </w:t>
      </w:r>
      <w:r w:rsidRPr="001C59C9">
        <w:rPr>
          <w:rFonts w:asciiTheme="minorHAnsi" w:hAnsiTheme="minorHAnsi" w:cstheme="minorHAnsi"/>
          <w:highlight w:val="cyan"/>
          <w:u w:val="single"/>
        </w:rPr>
        <w:t xml:space="preserve">you </w:t>
      </w:r>
      <w:proofErr w:type="gramStart"/>
      <w:r w:rsidRPr="001C59C9">
        <w:rPr>
          <w:rFonts w:asciiTheme="minorHAnsi" w:hAnsiTheme="minorHAnsi" w:cstheme="minorHAnsi"/>
          <w:highlight w:val="cyan"/>
          <w:u w:val="single"/>
        </w:rPr>
        <w:t>can will</w:t>
      </w:r>
      <w:proofErr w:type="gramEnd"/>
      <w:r w:rsidRPr="001C59C9">
        <w:rPr>
          <w:rFonts w:asciiTheme="minorHAnsi" w:hAnsiTheme="minorHAnsi" w:cstheme="minorHAnsi"/>
          <w:highlight w:val="cyan"/>
          <w:u w:val="single"/>
        </w:rPr>
        <w:t xml:space="preserve"> as a universal law</w:t>
      </w:r>
      <w:r w:rsidRPr="006E6E3B">
        <w:rPr>
          <w:rFonts w:asciiTheme="minorHAnsi" w:hAnsiTheme="minorHAnsi" w:cstheme="minorHAnsi"/>
          <w:u w:val="single"/>
        </w:rPr>
        <w:t xml:space="preserve"> of nature.”</w:t>
      </w:r>
      <w:r w:rsidRPr="006E6E3B">
        <w:rPr>
          <w:rFonts w:asciiTheme="minorHAnsi" w:hAnsiTheme="minorHAnsi" w:cstheme="minorHAnsi"/>
          <w:sz w:val="16"/>
        </w:rPr>
        <w:t xml:space="preserve"> </w:t>
      </w:r>
      <w:r w:rsidRPr="006E6E3B">
        <w:rPr>
          <w:rFonts w:asciiTheme="minorHAnsi" w:hAnsiTheme="minorHAnsi" w:cstheme="minorHAnsi"/>
          <w:u w:val="single"/>
        </w:rPr>
        <w:t xml:space="preserve">In other words, think about the principle or rule that justifies your action; then figure out whether it’s universalizable. </w:t>
      </w:r>
      <w:r w:rsidRPr="006E6E3B">
        <w:rPr>
          <w:rFonts w:asciiTheme="minorHAnsi" w:hAnsiTheme="minorHAnsi" w:cstheme="minorHAnsi"/>
          <w:sz w:val="16"/>
        </w:rPr>
        <w:t>If so, it is an acceptable principle or rule for you to follow; if not, it is not. “</w:t>
      </w:r>
      <w:r w:rsidRPr="006E6E3B">
        <w:rPr>
          <w:rFonts w:asciiTheme="minorHAnsi" w:hAnsiTheme="minorHAnsi" w:cstheme="minorHAnsi"/>
          <w:u w:val="single"/>
        </w:rPr>
        <w:t xml:space="preserve">Steal when I can gain an advantage thereby” </w:t>
      </w:r>
      <w:r w:rsidRPr="006702FF">
        <w:rPr>
          <w:rFonts w:asciiTheme="minorHAnsi" w:hAnsiTheme="minorHAnsi" w:cstheme="minorHAnsi"/>
          <w:highlight w:val="cyan"/>
          <w:u w:val="single"/>
        </w:rPr>
        <w:t>[stealing</w:t>
      </w:r>
      <w:r w:rsidRPr="006E6E3B">
        <w:rPr>
          <w:rFonts w:asciiTheme="minorHAnsi" w:hAnsiTheme="minorHAnsi" w:cstheme="minorHAnsi"/>
          <w:highlight w:val="cyan"/>
          <w:u w:val="single"/>
        </w:rPr>
        <w:t>] is not universalizable because it implies</w:t>
      </w:r>
      <w:r w:rsidRPr="0035624E">
        <w:rPr>
          <w:rFonts w:asciiTheme="minorHAnsi" w:hAnsiTheme="minorHAnsi" w:cstheme="minorHAnsi"/>
          <w:u w:val="single"/>
        </w:rPr>
        <w:t xml:space="preserve"> that </w:t>
      </w:r>
      <w:r w:rsidRPr="006E6E3B">
        <w:rPr>
          <w:rFonts w:asciiTheme="minorHAnsi" w:hAnsiTheme="minorHAnsi" w:cstheme="minorHAnsi"/>
          <w:highlight w:val="cyan"/>
          <w:u w:val="single"/>
        </w:rPr>
        <w:t>others may</w:t>
      </w:r>
      <w:r w:rsidRPr="006E6E3B">
        <w:rPr>
          <w:rFonts w:asciiTheme="minorHAnsi" w:hAnsiTheme="minorHAnsi" w:cstheme="minorHAnsi"/>
          <w:sz w:val="16"/>
        </w:rPr>
        <w:t xml:space="preserve"> steal from me, that is, </w:t>
      </w:r>
      <w:r w:rsidRPr="006E6E3B">
        <w:rPr>
          <w:rFonts w:asciiTheme="minorHAnsi" w:hAnsiTheme="minorHAnsi" w:cstheme="minorHAnsi"/>
          <w:highlight w:val="cyan"/>
          <w:u w:val="single"/>
        </w:rPr>
        <w:t xml:space="preserve">take what I own against my will. But I </w:t>
      </w:r>
      <w:proofErr w:type="gramStart"/>
      <w:r w:rsidRPr="006E6E3B">
        <w:rPr>
          <w:rFonts w:asciiTheme="minorHAnsi" w:hAnsiTheme="minorHAnsi" w:cstheme="minorHAnsi"/>
          <w:highlight w:val="cyan"/>
          <w:u w:val="single"/>
        </w:rPr>
        <w:t>cannot will</w:t>
      </w:r>
      <w:proofErr w:type="gramEnd"/>
      <w:r w:rsidRPr="006E6E3B">
        <w:rPr>
          <w:rFonts w:asciiTheme="minorHAnsi" w:hAnsiTheme="minorHAnsi" w:cstheme="minorHAnsi"/>
          <w:highlight w:val="cyan"/>
          <w:u w:val="single"/>
        </w:rPr>
        <w:t xml:space="preserve"> against my own will.</w:t>
      </w:r>
      <w:r w:rsidRPr="006E6E3B">
        <w:rPr>
          <w:rFonts w:asciiTheme="minorHAnsi" w:hAnsiTheme="minorHAnsi" w:cstheme="minorHAnsi"/>
          <w:sz w:val="16"/>
        </w:rPr>
        <w:t xml:space="preserve"> Rights and Freedoms Now, </w:t>
      </w:r>
      <w:r w:rsidRPr="006E6E3B">
        <w:rPr>
          <w:rFonts w:asciiTheme="minorHAnsi" w:hAnsiTheme="minorHAnsi" w:cstheme="minorHAnsi"/>
          <w:highlight w:val="cyan"/>
          <w:u w:val="single"/>
        </w:rPr>
        <w:t>this</w:t>
      </w:r>
      <w:r w:rsidRPr="006E6E3B">
        <w:rPr>
          <w:rFonts w:asciiTheme="minorHAnsi" w:hAnsiTheme="minorHAnsi" w:cstheme="minorHAnsi"/>
          <w:u w:val="single"/>
        </w:rPr>
        <w:t xml:space="preserve"> understanding of the dignity of the individual human being </w:t>
      </w:r>
      <w:r w:rsidRPr="006E6E3B">
        <w:rPr>
          <w:rFonts w:asciiTheme="minorHAnsi" w:hAnsiTheme="minorHAnsi" w:cstheme="minorHAnsi"/>
          <w:highlight w:val="cyan"/>
          <w:u w:val="single"/>
        </w:rPr>
        <w:t>implies</w:t>
      </w:r>
      <w:r w:rsidRPr="006E6E3B">
        <w:rPr>
          <w:rFonts w:asciiTheme="minorHAnsi" w:hAnsiTheme="minorHAnsi" w:cstheme="minorHAnsi"/>
          <w:u w:val="single"/>
        </w:rPr>
        <w:t xml:space="preserve"> that persons have rights,</w:t>
      </w:r>
      <w:r w:rsidRPr="006E6E3B">
        <w:rPr>
          <w:rFonts w:asciiTheme="minorHAnsi" w:hAnsiTheme="minorHAnsi" w:cstheme="minorHAnsi"/>
          <w:sz w:val="16"/>
        </w:rPr>
        <w:t xml:space="preserve"> in other words, that we have an enforceable duty to respect the freedoms of all persons. </w:t>
      </w:r>
      <w:proofErr w:type="gramStart"/>
      <w:r w:rsidRPr="006E6E3B">
        <w:rPr>
          <w:rFonts w:asciiTheme="minorHAnsi" w:hAnsiTheme="minorHAnsi" w:cstheme="minorHAnsi"/>
          <w:u w:val="single"/>
        </w:rPr>
        <w:t>So</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we can’t trample on the freedoms of one</w:t>
      </w:r>
      <w:r w:rsidRPr="006E6E3B">
        <w:rPr>
          <w:rFonts w:asciiTheme="minorHAnsi" w:hAnsiTheme="minorHAnsi" w:cstheme="minorHAnsi"/>
          <w:u w:val="single"/>
        </w:rPr>
        <w:t xml:space="preserve"> person </w:t>
      </w:r>
      <w:r w:rsidRPr="006E6E3B">
        <w:rPr>
          <w:rFonts w:asciiTheme="minorHAnsi" w:hAnsiTheme="minorHAnsi" w:cstheme="minorHAnsi"/>
          <w:highlight w:val="cyan"/>
          <w:u w:val="single"/>
        </w:rPr>
        <w:t>to help</w:t>
      </w:r>
      <w:r w:rsidRPr="006E6E3B">
        <w:rPr>
          <w:rFonts w:asciiTheme="minorHAnsi" w:hAnsiTheme="minorHAnsi" w:cstheme="minorHAnsi"/>
          <w:u w:val="single"/>
        </w:rPr>
        <w:t xml:space="preserve"> one or many </w:t>
      </w:r>
      <w:r w:rsidRPr="006E6E3B">
        <w:rPr>
          <w:rFonts w:asciiTheme="minorHAnsi" w:hAnsiTheme="minorHAnsi" w:cstheme="minorHAnsi"/>
          <w:highlight w:val="cyan"/>
          <w:u w:val="single"/>
        </w:rPr>
        <w:t>others</w:t>
      </w:r>
      <w:r w:rsidRPr="006E6E3B">
        <w:rPr>
          <w:rFonts w:asciiTheme="minorHAnsi" w:hAnsiTheme="minorHAnsi" w:cstheme="minorHAnsi"/>
          <w:sz w:val="16"/>
        </w:rPr>
        <w:t xml:space="preserve"> (contra the “act </w:t>
      </w:r>
      <w:proofErr w:type="spellStart"/>
      <w:r w:rsidRPr="006E6E3B">
        <w:rPr>
          <w:rFonts w:asciiTheme="minorHAnsi" w:hAnsiTheme="minorHAnsi" w:cstheme="minorHAnsi"/>
          <w:sz w:val="16"/>
        </w:rPr>
        <w:t>utilitarians</w:t>
      </w:r>
      <w:proofErr w:type="spellEnd"/>
      <w:r w:rsidRPr="006E6E3B">
        <w:rPr>
          <w:rFonts w:asciiTheme="minorHAnsi" w:hAnsiTheme="minorHAnsi" w:cstheme="minorHAnsi"/>
          <w:sz w:val="16"/>
        </w:rPr>
        <w:t xml:space="preserve">”). </w:t>
      </w:r>
      <w:r w:rsidRPr="006E6E3B">
        <w:rPr>
          <w:rFonts w:asciiTheme="minorHAnsi" w:hAnsiTheme="minorHAnsi" w:cstheme="minorHAnsi"/>
          <w:u w:val="single"/>
        </w:rPr>
        <w:t xml:space="preserve">For instance, </w:t>
      </w:r>
      <w:r w:rsidRPr="006E6E3B">
        <w:rPr>
          <w:rFonts w:asciiTheme="minorHAnsi" w:hAnsiTheme="minorHAnsi" w:cstheme="minorHAnsi"/>
          <w:highlight w:val="cyan"/>
          <w:u w:val="single"/>
        </w:rPr>
        <w:t xml:space="preserve">it would be wrong to kill one healthy person to distribute her organs to several sick people, even if doing so </w:t>
      </w:r>
      <w:r w:rsidRPr="006E6E3B">
        <w:rPr>
          <w:rFonts w:asciiTheme="minorHAnsi" w:hAnsiTheme="minorHAnsi" w:cstheme="minorHAnsi"/>
          <w:u w:val="single"/>
        </w:rPr>
        <w:t xml:space="preserve">was necessary to </w:t>
      </w:r>
      <w:r w:rsidRPr="006E6E3B">
        <w:rPr>
          <w:rFonts w:asciiTheme="minorHAnsi" w:hAnsiTheme="minorHAnsi" w:cstheme="minorHAnsi"/>
          <w:highlight w:val="cyan"/>
          <w:u w:val="single"/>
        </w:rPr>
        <w:t>[would] save</w:t>
      </w:r>
      <w:r w:rsidRPr="006E6E3B">
        <w:rPr>
          <w:rFonts w:asciiTheme="minorHAnsi" w:hAnsiTheme="minorHAnsi" w:cstheme="minorHAnsi"/>
          <w:u w:val="single"/>
        </w:rPr>
        <w:t xml:space="preserve"> two or </w:t>
      </w:r>
      <w:r w:rsidRPr="006E6E3B">
        <w:rPr>
          <w:rFonts w:asciiTheme="minorHAnsi" w:hAnsiTheme="minorHAnsi" w:cstheme="minorHAnsi"/>
          <w:highlight w:val="cyan"/>
          <w:u w:val="single"/>
        </w:rPr>
        <w:t>more lives</w:t>
      </w:r>
      <w:r w:rsidRPr="006E6E3B">
        <w:rPr>
          <w:rFonts w:asciiTheme="minorHAnsi" w:hAnsiTheme="minorHAnsi" w:cstheme="minorHAnsi"/>
          <w:u w:val="single"/>
        </w:rPr>
        <w:t>.</w:t>
      </w:r>
      <w:r w:rsidRPr="006E6E3B">
        <w:rPr>
          <w:rFonts w:asciiTheme="minorHAnsi" w:hAnsiTheme="minorHAnsi" w:cstheme="minorHAnsi"/>
          <w:sz w:val="16"/>
        </w:rPr>
        <w:t xml:space="preserve"> Each person has a dignity that must not be trampled, no matter what. (Another misunderstanding of Kant says </w:t>
      </w:r>
      <w:r w:rsidRPr="006E6E3B">
        <w:rPr>
          <w:rFonts w:asciiTheme="minorHAnsi" w:hAnsiTheme="minorHAnsi" w:cstheme="minorHAnsi"/>
          <w:sz w:val="16"/>
        </w:rPr>
        <w:lastRenderedPageBreak/>
        <w:t xml:space="preserve">that he thinks your intentions are the only thing that </w:t>
      </w:r>
      <w:proofErr w:type="gramStart"/>
      <w:r w:rsidRPr="006E6E3B">
        <w:rPr>
          <w:rFonts w:asciiTheme="minorHAnsi" w:hAnsiTheme="minorHAnsi" w:cstheme="minorHAnsi"/>
          <w:sz w:val="16"/>
        </w:rPr>
        <w:t>matter</w:t>
      </w:r>
      <w:proofErr w:type="gramEnd"/>
      <w:r w:rsidRPr="006E6E3B">
        <w:rPr>
          <w:rFonts w:asciiTheme="minorHAnsi" w:hAnsiTheme="minorHAnsi" w:cstheme="minorHAnsi"/>
          <w:sz w:val="16"/>
        </w:rPr>
        <w:t xml:space="preserve"> and you can ignore the consequences of your actions. To the contrary, to ignore consequences is to act with ill intent. Consequentialists differ from Kant in believing that only aggregate consequences of actions need be </w:t>
      </w:r>
      <w:proofErr w:type="gramStart"/>
      <w:r w:rsidRPr="006E6E3B">
        <w:rPr>
          <w:rFonts w:asciiTheme="minorHAnsi" w:hAnsiTheme="minorHAnsi" w:cstheme="minorHAnsi"/>
          <w:sz w:val="16"/>
        </w:rPr>
        <w:t>taken into account</w:t>
      </w:r>
      <w:proofErr w:type="gramEnd"/>
      <w:r w:rsidRPr="006E6E3B">
        <w:rPr>
          <w:rFonts w:asciiTheme="minorHAnsi" w:hAnsiTheme="minorHAnsi" w:cstheme="minorHAnsi"/>
          <w:sz w:val="16"/>
        </w:rPr>
        <w:t xml:space="preserve">. Kant’s political theory is individualistic, while consequentialist theories are inevitably collectivist.) In an essay titled “Theory and Practice” (short for a much longer title), </w:t>
      </w:r>
      <w:r w:rsidRPr="006E6E3B">
        <w:rPr>
          <w:rFonts w:asciiTheme="minorHAnsi" w:hAnsiTheme="minorHAnsi" w:cstheme="minorHAnsi"/>
          <w:u w:val="single"/>
        </w:rPr>
        <w:t>Kant gives an overview of his political theory</w:t>
      </w:r>
      <w:r w:rsidRPr="006E6E3B">
        <w:rPr>
          <w:rFonts w:asciiTheme="minorHAnsi" w:hAnsiTheme="minorHAnsi" w:cstheme="minorHAnsi"/>
          <w:sz w:val="16"/>
        </w:rPr>
        <w:t xml:space="preserve">. </w:t>
      </w:r>
      <w:r w:rsidRPr="006E6E3B">
        <w:rPr>
          <w:rFonts w:asciiTheme="minorHAnsi" w:hAnsiTheme="minorHAnsi" w:cstheme="minorHAnsi"/>
          <w:u w:val="single"/>
        </w:rPr>
        <w:t xml:space="preserve">Once </w:t>
      </w:r>
      <w:r w:rsidRPr="006702FF">
        <w:rPr>
          <w:rFonts w:asciiTheme="minorHAnsi" w:hAnsiTheme="minorHAnsi" w:cstheme="minorHAnsi"/>
          <w:highlight w:val="cyan"/>
          <w:u w:val="single"/>
        </w:rPr>
        <w:t>a civil state</w:t>
      </w:r>
      <w:r w:rsidRPr="006E6E3B">
        <w:rPr>
          <w:rFonts w:asciiTheme="minorHAnsi" w:hAnsiTheme="minorHAnsi" w:cstheme="minorHAnsi"/>
          <w:u w:val="single"/>
        </w:rPr>
        <w:t xml:space="preserve"> has been established to secure our rights</w:t>
      </w:r>
      <w:r w:rsidRPr="006E6E3B">
        <w:rPr>
          <w:rFonts w:asciiTheme="minorHAnsi" w:hAnsiTheme="minorHAnsi" w:cstheme="minorHAnsi"/>
          <w:sz w:val="16"/>
        </w:rPr>
        <w:t xml:space="preserve">, he says, No one can compel me to be happy in accordance with his conception of the welfare of others, for </w:t>
      </w:r>
      <w:r w:rsidRPr="006E6E3B">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sidRPr="006E6E3B">
        <w:rPr>
          <w:rFonts w:asciiTheme="minorHAnsi" w:hAnsiTheme="minorHAnsi" w:cstheme="minorHAnsi"/>
          <w:sz w:val="16"/>
        </w:rPr>
        <w:t xml:space="preserve"> — i.e. he must accord to others the same right as he enjoys himself. </w:t>
      </w:r>
      <w:r w:rsidRPr="006702FF">
        <w:rPr>
          <w:rFonts w:asciiTheme="minorHAnsi" w:hAnsiTheme="minorHAnsi" w:cstheme="minorHAnsi"/>
          <w:u w:val="single"/>
        </w:rPr>
        <w:t>Kant</w:t>
      </w:r>
      <w:r w:rsidRPr="006E6E3B">
        <w:rPr>
          <w:rFonts w:asciiTheme="minorHAnsi" w:hAnsiTheme="minorHAnsi" w:cstheme="minorHAnsi"/>
          <w:u w:val="single"/>
        </w:rPr>
        <w:t xml:space="preserve">, </w:t>
      </w:r>
      <w:r w:rsidRPr="006702FF">
        <w:rPr>
          <w:rFonts w:asciiTheme="minorHAnsi" w:hAnsiTheme="minorHAnsi" w:cstheme="minorHAnsi"/>
          <w:highlight w:val="cyan"/>
          <w:u w:val="single"/>
        </w:rPr>
        <w:t>therefore, endorses</w:t>
      </w:r>
      <w:r w:rsidRPr="006E6E3B">
        <w:rPr>
          <w:rFonts w:asciiTheme="minorHAnsi" w:hAnsiTheme="minorHAnsi" w:cstheme="minorHAnsi"/>
          <w:u w:val="single"/>
        </w:rPr>
        <w:t xml:space="preserve"> the </w:t>
      </w:r>
      <w:r w:rsidRPr="006E6E3B">
        <w:rPr>
          <w:rFonts w:asciiTheme="minorHAnsi" w:hAnsiTheme="minorHAnsi" w:cstheme="minorHAnsi"/>
          <w:highlight w:val="cyan"/>
          <w:u w:val="single"/>
        </w:rPr>
        <w:t>law of equal freedom</w:t>
      </w:r>
      <w:r w:rsidRPr="006E6E3B">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sidRPr="006702FF">
        <w:rPr>
          <w:rFonts w:asciiTheme="minorHAnsi" w:hAnsiTheme="minorHAnsi" w:cstheme="minorHAnsi"/>
          <w:u w:val="single"/>
        </w:rPr>
        <w:t>The only justification for coercion</w:t>
      </w:r>
      <w:r w:rsidRPr="006E6E3B">
        <w:rPr>
          <w:rFonts w:asciiTheme="minorHAnsi" w:hAnsiTheme="minorHAnsi" w:cstheme="minorHAnsi"/>
          <w:u w:val="single"/>
        </w:rPr>
        <w:t xml:space="preserve"> in his philosophy seems to be </w:t>
      </w:r>
      <w:r w:rsidRPr="006702FF">
        <w:rPr>
          <w:rFonts w:asciiTheme="minorHAnsi" w:hAnsiTheme="minorHAnsi" w:cstheme="minorHAnsi"/>
          <w:u w:val="single"/>
        </w:rPr>
        <w:t>[is] the defense of self</w:t>
      </w:r>
      <w:r w:rsidRPr="006E6E3B">
        <w:rPr>
          <w:rFonts w:asciiTheme="minorHAnsi" w:hAnsiTheme="minorHAnsi" w:cstheme="minorHAnsi"/>
          <w:u w:val="single"/>
        </w:rPr>
        <w:t xml:space="preserve"> or others.</w:t>
      </w:r>
      <w:r w:rsidRPr="006E6E3B">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sidRPr="006E6E3B">
        <w:rPr>
          <w:rFonts w:asciiTheme="minorHAnsi" w:hAnsiTheme="minorHAnsi" w:cstheme="minorHAnsi"/>
          <w:u w:val="single"/>
        </w:rPr>
        <w:t xml:space="preserve">liberty upsets patterns and should be preserved </w:t>
      </w:r>
      <w:proofErr w:type="gramStart"/>
      <w:r w:rsidRPr="006E6E3B">
        <w:rPr>
          <w:rFonts w:asciiTheme="minorHAnsi" w:hAnsiTheme="minorHAnsi" w:cstheme="minorHAnsi"/>
          <w:u w:val="single"/>
        </w:rPr>
        <w:t>in spite of</w:t>
      </w:r>
      <w:proofErr w:type="gramEnd"/>
      <w:r w:rsidRPr="006E6E3B">
        <w:rPr>
          <w:rFonts w:asciiTheme="minorHAnsi" w:hAnsiTheme="minorHAnsi" w:cstheme="minorHAnsi"/>
          <w:u w:val="single"/>
        </w:rPr>
        <w:t xml:space="preserve"> (or because of) that</w:t>
      </w:r>
      <w:r w:rsidRPr="006E6E3B">
        <w:rPr>
          <w:rFonts w:asciiTheme="minorHAnsi" w:hAnsiTheme="minorHAnsi" w:cstheme="minorHAnsi"/>
          <w:sz w:val="16"/>
        </w:rPr>
        <w:t xml:space="preserve">. In the same essay, Kant endorses Locke’s view of the social contract. </w:t>
      </w:r>
      <w:r w:rsidRPr="006E6E3B">
        <w:rPr>
          <w:rFonts w:asciiTheme="minorHAnsi" w:hAnsiTheme="minorHAnsi" w:cstheme="minorHAnsi"/>
          <w:u w:val="single"/>
        </w:rPr>
        <w:t>A legitimate state with a right to rule can emerge only after unanimous consent to the initial contract.</w:t>
      </w:r>
      <w:r w:rsidRPr="006E6E3B">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sidRPr="006702FF">
        <w:rPr>
          <w:rFonts w:asciiTheme="minorHAnsi" w:hAnsiTheme="minorHAnsi" w:cstheme="minorHAnsi"/>
          <w:u w:val="single"/>
        </w:rPr>
        <w:t>Kant’s</w:t>
      </w:r>
      <w:r w:rsidRPr="006E6E3B">
        <w:rPr>
          <w:rFonts w:asciiTheme="minorHAnsi" w:hAnsiTheme="minorHAnsi" w:cstheme="minorHAnsi"/>
          <w:u w:val="single"/>
        </w:rPr>
        <w:t xml:space="preserve"> strong </w:t>
      </w:r>
      <w:r w:rsidRPr="006702FF">
        <w:rPr>
          <w:rFonts w:asciiTheme="minorHAnsi" w:hAnsiTheme="minorHAnsi" w:cstheme="minorHAnsi"/>
          <w:u w:val="single"/>
        </w:rPr>
        <w:t>theory of</w:t>
      </w:r>
      <w:r w:rsidRPr="006E6E3B">
        <w:rPr>
          <w:rFonts w:asciiTheme="minorHAnsi" w:hAnsiTheme="minorHAnsi" w:cstheme="minorHAnsi"/>
          <w:u w:val="single"/>
        </w:rPr>
        <w:t xml:space="preserve"> individual rights sets us up for a rejection of political authority.</w:t>
      </w:r>
      <w:r w:rsidRPr="006E6E3B">
        <w:rPr>
          <w:rFonts w:asciiTheme="minorHAnsi" w:hAnsiTheme="minorHAnsi" w:cstheme="minorHAnsi"/>
          <w:sz w:val="16"/>
        </w:rPr>
        <w:t xml:space="preserve"> </w:t>
      </w:r>
      <w:r w:rsidRPr="006E6E3B">
        <w:rPr>
          <w:rFonts w:asciiTheme="minorHAnsi" w:hAnsiTheme="minorHAnsi" w:cstheme="minorHAnsi"/>
          <w:u w:val="single"/>
        </w:rPr>
        <w:t xml:space="preserve">If we reject political authority, </w:t>
      </w:r>
      <w:r w:rsidRPr="006E6E3B">
        <w:rPr>
          <w:rFonts w:asciiTheme="minorHAnsi" w:hAnsiTheme="minorHAnsi" w:cstheme="minorHAnsi"/>
          <w:highlight w:val="cyan"/>
          <w:u w:val="single"/>
        </w:rPr>
        <w:t>the largest state we can possibly justify is a minimal state</w:t>
      </w:r>
      <w:r w:rsidRPr="006E6E3B">
        <w:rPr>
          <w:rFonts w:asciiTheme="minorHAnsi" w:hAnsiTheme="minorHAnsi" w:cstheme="minorHAnsi"/>
          <w:sz w:val="16"/>
        </w:rPr>
        <w:t xml:space="preserve">, and, according to some, not even that. Kantian Liberalism </w:t>
      </w:r>
      <w:r w:rsidRPr="006E6E3B">
        <w:rPr>
          <w:rFonts w:asciiTheme="minorHAnsi" w:hAnsiTheme="minorHAnsi" w:cstheme="minorHAnsi"/>
          <w:u w:val="single"/>
        </w:rPr>
        <w:t>Kant’s moral philosophy justifies extremely strong individual rights against coercion.</w:t>
      </w:r>
      <w:r w:rsidRPr="006E6E3B">
        <w:rPr>
          <w:rFonts w:asciiTheme="minorHAnsi" w:hAnsiTheme="minorHAnsi" w:cstheme="minorHAnsi"/>
          <w:sz w:val="16"/>
        </w:rPr>
        <w:t xml:space="preserve"> </w:t>
      </w:r>
      <w:r w:rsidRPr="006E6E3B">
        <w:rPr>
          <w:rFonts w:asciiTheme="minorHAnsi" w:hAnsiTheme="minorHAnsi" w:cstheme="minorHAnsi"/>
          <w:u w:val="single"/>
        </w:rPr>
        <w:t>The only justification for coercion in his philosophy seems to be the defense of self or others. His ideal government,</w:t>
      </w:r>
      <w:r w:rsidRPr="006E6E3B">
        <w:rPr>
          <w:rFonts w:asciiTheme="minorHAnsi" w:hAnsiTheme="minorHAnsi" w:cstheme="minorHAnsi"/>
          <w:sz w:val="16"/>
        </w:rPr>
        <w:t xml:space="preserve"> therefore, </w:t>
      </w:r>
      <w:r w:rsidRPr="006E6E3B">
        <w:rPr>
          <w:rFonts w:asciiTheme="minorHAnsi" w:hAnsiTheme="minorHAnsi" w:cstheme="minorHAnsi"/>
          <w:u w:val="single"/>
        </w:rPr>
        <w:t>seems to be extremely limited and to allow for the free play of citizens’ imaginations, enterprise, and experiments in living.</w:t>
      </w:r>
    </w:p>
    <w:p w14:paraId="53F441B7" w14:textId="77777777" w:rsidR="0044022D" w:rsidRDefault="0044022D" w:rsidP="0044022D">
      <w:pPr>
        <w:pStyle w:val="Heading4"/>
      </w:pPr>
      <w:r>
        <w:t>2] The structure of action necessitates that freedom is the first and primary good.</w:t>
      </w:r>
    </w:p>
    <w:p w14:paraId="5C89EB2F" w14:textId="77777777" w:rsidR="0044022D" w:rsidRDefault="0044022D" w:rsidP="0044022D">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321064E2" w14:textId="77777777" w:rsidR="0044022D" w:rsidRPr="007675FF" w:rsidRDefault="0044022D" w:rsidP="0044022D">
      <w:pPr>
        <w:spacing w:line="276" w:lineRule="auto"/>
        <w:rPr>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sidRPr="007675FF">
        <w:rPr>
          <w:rFonts w:asciiTheme="minorHAnsi" w:hAnsiTheme="minorHAnsi" w:cstheme="minorHAnsi"/>
          <w:u w:val="single"/>
        </w:rPr>
        <w:t>every agent logically must</w:t>
      </w:r>
      <w:r>
        <w:rPr>
          <w:rFonts w:asciiTheme="minorHAnsi" w:hAnsiTheme="minorHAnsi" w:cstheme="minorHAnsi"/>
          <w:u w:val="single"/>
        </w:rPr>
        <w:t xml:space="preserve"> hold or </w:t>
      </w:r>
      <w:r w:rsidRPr="007675FF">
        <w:rPr>
          <w:rFonts w:asciiTheme="minorHAnsi" w:hAnsiTheme="minorHAnsi" w:cstheme="minorHAnsi"/>
          <w:u w:val="single"/>
        </w:rPr>
        <w:t>accept</w:t>
      </w:r>
      <w:r>
        <w:rPr>
          <w:rFonts w:asciiTheme="minorHAnsi" w:hAnsiTheme="minorHAnsi" w:cstheme="minorHAnsi"/>
          <w:u w:val="single"/>
        </w:rPr>
        <w:t xml:space="preserve"> that he has </w:t>
      </w:r>
      <w:r w:rsidRPr="007675FF">
        <w:rPr>
          <w:rFonts w:asciiTheme="minorHAnsi" w:hAnsiTheme="minorHAnsi" w:cstheme="minorHAnsi"/>
          <w:u w:val="single"/>
        </w:rPr>
        <w:t xml:space="preserve">rights </w:t>
      </w:r>
      <w:r>
        <w:rPr>
          <w:rFonts w:asciiTheme="minorHAnsi" w:hAnsiTheme="minorHAnsi" w:cstheme="minorHAnsi"/>
          <w:u w:val="single"/>
        </w:rPr>
        <w:t>to these conditions.</w:t>
      </w:r>
      <w:r>
        <w:rPr>
          <w:rFonts w:asciiTheme="minorHAnsi" w:hAnsiTheme="minorHAnsi" w:cstheme="minorHAnsi"/>
          <w:sz w:val="14"/>
        </w:rPr>
        <w:t xml:space="preserve"> For </w:t>
      </w:r>
      <w:r>
        <w:rPr>
          <w:rFonts w:asciiTheme="minorHAnsi" w:hAnsiTheme="minorHAnsi" w:cstheme="minorHAnsi"/>
          <w:u w:val="single"/>
        </w:rPr>
        <w:t xml:space="preserve">if he were </w:t>
      </w:r>
      <w:r w:rsidRPr="00232BA6">
        <w:rPr>
          <w:rFonts w:asciiTheme="minorHAnsi" w:hAnsiTheme="minorHAnsi" w:cstheme="minorHAnsi"/>
          <w:u w:val="single"/>
        </w:rPr>
        <w:t>to deny</w:t>
      </w:r>
      <w:r>
        <w:rPr>
          <w:rFonts w:asciiTheme="minorHAnsi" w:hAnsiTheme="minorHAnsi" w:cstheme="minorHAnsi"/>
          <w:u w:val="single"/>
        </w:rPr>
        <w:t xml:space="preserve"> that he has </w:t>
      </w:r>
      <w:r w:rsidRPr="00232BA6">
        <w:rPr>
          <w:rFonts w:asciiTheme="minorHAnsi" w:hAnsiTheme="minorHAnsi" w:cstheme="minorHAnsi"/>
          <w:u w:val="single"/>
        </w:rPr>
        <w:t>these</w:t>
      </w:r>
      <w:r w:rsidRPr="007675FF">
        <w:rPr>
          <w:rFonts w:asciiTheme="minorHAnsi" w:hAnsiTheme="minorHAnsi" w:cstheme="minorHAnsi"/>
          <w:u w:val="single"/>
        </w:rPr>
        <w:t xml:space="preserve"> </w:t>
      </w:r>
      <w:r w:rsidRPr="00232BA6">
        <w:rPr>
          <w:rFonts w:asciiTheme="minorHAnsi" w:hAnsiTheme="minorHAnsi" w:cstheme="minorHAnsi"/>
          <w:u w:val="single"/>
        </w:rPr>
        <w:t>rights</w:t>
      </w:r>
      <w:r>
        <w:rPr>
          <w:rFonts w:asciiTheme="minorHAnsi" w:hAnsiTheme="minorHAnsi" w:cstheme="minorHAnsi"/>
          <w:u w:val="single"/>
        </w:rPr>
        <w:t xml:space="preserve">, then he </w:t>
      </w:r>
      <w:r w:rsidRPr="00232BA6">
        <w:rPr>
          <w:rFonts w:asciiTheme="minorHAnsi" w:hAnsiTheme="minorHAnsi" w:cstheme="minorHAnsi"/>
          <w:u w:val="single"/>
        </w:rPr>
        <w:t>would</w:t>
      </w:r>
      <w:r>
        <w:rPr>
          <w:rFonts w:asciiTheme="minorHAnsi" w:hAnsiTheme="minorHAnsi" w:cstheme="minorHAnsi"/>
          <w:u w:val="single"/>
        </w:rPr>
        <w:t xml:space="preserve"> have to </w:t>
      </w:r>
      <w:r w:rsidRPr="00232BA6">
        <w:rPr>
          <w:rFonts w:asciiTheme="minorHAnsi" w:hAnsiTheme="minorHAnsi" w:cstheme="minorHAnsi"/>
          <w:u w:val="single"/>
        </w:rPr>
        <w:t>admit that</w:t>
      </w:r>
      <w:r w:rsidRPr="007675FF">
        <w:rPr>
          <w:rFonts w:asciiTheme="minorHAnsi" w:hAnsiTheme="minorHAnsi" w:cstheme="minorHAnsi"/>
          <w:u w:val="single"/>
        </w:rPr>
        <w:t xml:space="preserve"> </w:t>
      </w:r>
      <w:r>
        <w:rPr>
          <w:rFonts w:asciiTheme="minorHAnsi" w:hAnsiTheme="minorHAnsi" w:cstheme="minorHAnsi"/>
          <w:u w:val="single"/>
        </w:rPr>
        <w:t xml:space="preserve">it is </w:t>
      </w:r>
      <w:r w:rsidRPr="00232BA6">
        <w:rPr>
          <w:rFonts w:asciiTheme="minorHAnsi" w:hAnsiTheme="minorHAnsi" w:cstheme="minorHAnsi"/>
          <w:u w:val="single"/>
        </w:rPr>
        <w:t>permissible for other</w:t>
      </w:r>
      <w:r>
        <w:rPr>
          <w:rFonts w:asciiTheme="minorHAnsi" w:hAnsiTheme="minorHAnsi" w:cstheme="minorHAnsi"/>
          <w:u w:val="single"/>
        </w:rPr>
        <w:t xml:space="preserve"> </w:t>
      </w:r>
      <w:r w:rsidRPr="00232BA6">
        <w:rPr>
          <w:rFonts w:asciiTheme="minorHAnsi" w:hAnsiTheme="minorHAnsi" w:cstheme="minorHAnsi"/>
          <w:u w:val="single"/>
        </w:rPr>
        <w:t>persons to remove</w:t>
      </w:r>
      <w:r>
        <w:rPr>
          <w:rFonts w:asciiTheme="minorHAnsi" w:hAnsiTheme="minorHAnsi" w:cstheme="minorHAnsi"/>
          <w:u w:val="single"/>
        </w:rPr>
        <w:t xml:space="preserve"> from him the very conditions of </w:t>
      </w:r>
      <w:r w:rsidRPr="00232BA6">
        <w:rPr>
          <w:rFonts w:asciiTheme="minorHAnsi" w:hAnsiTheme="minorHAnsi" w:cstheme="minorHAnsi"/>
          <w:u w:val="single"/>
        </w:rPr>
        <w:t>freedom</w:t>
      </w:r>
      <w:r>
        <w:rPr>
          <w:rFonts w:asciiTheme="minorHAnsi" w:hAnsiTheme="minorHAnsi" w:cstheme="minorHAnsi"/>
          <w:sz w:val="14"/>
        </w:rPr>
        <w:t xml:space="preserve"> and well-being </w:t>
      </w:r>
      <w:r w:rsidRPr="00232BA6">
        <w:rPr>
          <w:rFonts w:asciiTheme="minorHAnsi" w:hAnsiTheme="minorHAnsi" w:cstheme="minorHAnsi"/>
          <w:u w:val="single"/>
        </w:rPr>
        <w:t>that</w:t>
      </w:r>
      <w:r>
        <w:rPr>
          <w:rFonts w:asciiTheme="minorHAnsi" w:hAnsiTheme="minorHAnsi" w:cstheme="minorHAnsi"/>
          <w:u w:val="single"/>
        </w:rPr>
        <w:t xml:space="preserve">, as </w:t>
      </w:r>
      <w:r w:rsidRPr="00232BA6">
        <w:rPr>
          <w:rFonts w:asciiTheme="minorHAnsi" w:hAnsiTheme="minorHAnsi" w:cstheme="minorHAnsi"/>
          <w:u w:val="single"/>
        </w:rPr>
        <w:t>an agent</w:t>
      </w:r>
      <w:r>
        <w:rPr>
          <w:rFonts w:asciiTheme="minorHAnsi" w:hAnsiTheme="minorHAnsi" w:cstheme="minorHAnsi"/>
          <w:u w:val="single"/>
        </w:rPr>
        <w:t xml:space="preserve">, he </w:t>
      </w:r>
      <w:r w:rsidRPr="00232BA6">
        <w:rPr>
          <w:rFonts w:asciiTheme="minorHAnsi" w:hAnsiTheme="minorHAnsi" w:cstheme="minorHAnsi"/>
          <w:u w:val="single"/>
        </w:rPr>
        <w:t>must have</w:t>
      </w:r>
      <w:r>
        <w:rPr>
          <w:rFonts w:asciiTheme="minorHAnsi" w:hAnsiTheme="minorHAnsi" w:cstheme="minorHAnsi"/>
          <w:u w:val="single"/>
        </w:rPr>
        <w:t xml:space="preserve">. But it is contradictory for him to hold both that he must have these conditions </w:t>
      </w:r>
      <w:proofErr w:type="gramStart"/>
      <w:r>
        <w:rPr>
          <w:rFonts w:asciiTheme="minorHAnsi" w:hAnsiTheme="minorHAnsi" w:cstheme="minorHAnsi"/>
          <w:u w:val="single"/>
        </w:rPr>
        <w:t>and also</w:t>
      </w:r>
      <w:proofErr w:type="gramEnd"/>
      <w:r>
        <w:rPr>
          <w:rFonts w:asciiTheme="minorHAnsi" w:hAnsiTheme="minorHAnsi" w:cstheme="minorHAnsi"/>
          <w:u w:val="single"/>
        </w:rPr>
        <w:t xml:space="preserve">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sidRPr="00232BA6">
        <w:rPr>
          <w:rFonts w:asciiTheme="minorHAnsi" w:hAnsiTheme="minorHAnsi" w:cstheme="minorHAnsi"/>
          <w:u w:val="single"/>
        </w:rPr>
        <w:t xml:space="preserve"> </w:t>
      </w:r>
      <w:r w:rsidRPr="007675FF">
        <w:rPr>
          <w:rFonts w:asciiTheme="minorHAnsi" w:hAnsiTheme="minorHAnsi" w:cstheme="minorHAnsi"/>
          <w:u w:val="single"/>
        </w:rPr>
        <w:t xml:space="preserve">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 xml:space="preserve">agents have the </w:t>
      </w:r>
      <w:r w:rsidRPr="007675FF">
        <w:rPr>
          <w:rFonts w:asciiTheme="minorHAnsi" w:hAnsiTheme="minorHAnsi" w:cstheme="minorHAnsi"/>
          <w:highlight w:val="cyan"/>
          <w:u w:val="single"/>
        </w:rPr>
        <w:t>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rFonts w:asciiTheme="minorHAnsi" w:hAnsiTheme="minorHAnsi" w:cstheme="minorHAnsi"/>
          <w:sz w:val="14"/>
        </w:rPr>
        <w:t>), because</w:t>
      </w:r>
      <w:proofErr w:type="gramEnd"/>
      <w:r>
        <w:rPr>
          <w:rFonts w:asciiTheme="minorHAnsi" w:hAnsiTheme="minorHAnsi" w:cstheme="minorHAnsi"/>
          <w:sz w:val="14"/>
        </w:rPr>
        <w:t xml:space="preserve"> it combines the formal consideration of consistency with the material consideration of the generic features and rights of action.</w:t>
      </w:r>
    </w:p>
    <w:p w14:paraId="39FB00C7" w14:textId="77777777" w:rsidR="0044022D" w:rsidRDefault="0044022D" w:rsidP="0044022D">
      <w:pPr>
        <w:pStyle w:val="Heading4"/>
      </w:pPr>
      <w:r>
        <w:rPr>
          <w:rFonts w:asciiTheme="minorHAnsi" w:hAnsiTheme="minorHAnsi" w:cstheme="minorHAnsi"/>
          <w:bCs/>
        </w:rPr>
        <w:lastRenderedPageBreak/>
        <w:t>3</w:t>
      </w:r>
      <w:r w:rsidRPr="0052723C">
        <w:rPr>
          <w:rFonts w:asciiTheme="minorHAnsi" w:hAnsiTheme="minorHAnsi" w:cstheme="minorHAnsi"/>
          <w:bCs/>
        </w:rPr>
        <w:t xml:space="preserve">] </w:t>
      </w:r>
      <w:r>
        <w:t xml:space="preserve">Actor specificity – governments use libertarian conceptions of the state when implementing policies. </w:t>
      </w:r>
    </w:p>
    <w:p w14:paraId="6D59A17D" w14:textId="77777777" w:rsidR="0044022D" w:rsidRDefault="0044022D" w:rsidP="0044022D">
      <w:r>
        <w:rPr>
          <w:rStyle w:val="Style13ptBold"/>
        </w:rPr>
        <w:t>Ripstein 15</w:t>
      </w:r>
      <w:r>
        <w:t xml:space="preserve"> [Arthur Ripstein (Professor of Law and Philosophy at the University of Toronto). “Just War, Regular War, and Perpetual Peace” (2015). AS 7/16/15] </w:t>
      </w:r>
      <w:proofErr w:type="spellStart"/>
      <w:r>
        <w:t>lm</w:t>
      </w:r>
      <w:proofErr w:type="spellEnd"/>
    </w:p>
    <w:p w14:paraId="22953864" w14:textId="77777777" w:rsidR="0044022D" w:rsidRDefault="0044022D" w:rsidP="0044022D">
      <w:pPr>
        <w:rPr>
          <w:sz w:val="16"/>
        </w:rPr>
      </w:pPr>
      <w:r>
        <w:rPr>
          <w:sz w:val="16"/>
        </w:rPr>
        <w:t xml:space="preserve">Sophisticated </w:t>
      </w:r>
      <w:r>
        <w:rPr>
          <w:u w:val="single"/>
        </w:rPr>
        <w:t xml:space="preserve">contemporary </w:t>
      </w:r>
      <w:r w:rsidRPr="001340AF">
        <w:rPr>
          <w:highlight w:val="cyan"/>
          <w:u w:val="single"/>
        </w:rPr>
        <w:t>legal systems work</w:t>
      </w:r>
      <w:r>
        <w:rPr>
          <w:u w:val="single"/>
        </w:rPr>
        <w:t xml:space="preserve"> either implicitly or explicitly </w:t>
      </w:r>
      <w:r w:rsidRPr="001340AF">
        <w:rPr>
          <w:highlight w:val="cyan"/>
          <w:u w:val="single"/>
        </w:rPr>
        <w:t>with</w:t>
      </w:r>
      <w:r>
        <w:rPr>
          <w:u w:val="single"/>
        </w:rPr>
        <w:t xml:space="preserve"> some version of this </w:t>
      </w:r>
      <w:r w:rsidRPr="00592488">
        <w:rPr>
          <w:highlight w:val="cyan"/>
          <w:u w:val="single"/>
        </w:rPr>
        <w:t xml:space="preserve">Kantian idea </w:t>
      </w:r>
      <w:r w:rsidRPr="001340AF">
        <w:rPr>
          <w:highlight w:val="cyan"/>
          <w:u w:val="single"/>
        </w:rPr>
        <w:t>of the state as a public rightful condition</w:t>
      </w:r>
      <w:r>
        <w:rPr>
          <w:u w:val="single"/>
        </w:rPr>
        <w:t>.</w:t>
      </w:r>
      <w:r>
        <w:rPr>
          <w:sz w:val="16"/>
        </w:rPr>
        <w:t xml:space="preserve"> Constitutional </w:t>
      </w:r>
      <w:r>
        <w:rPr>
          <w:u w:val="single"/>
        </w:rPr>
        <w:t>courts review legislation to make sure that it is properly within the state's legitimate mandate</w:t>
      </w:r>
      <w:r>
        <w:rPr>
          <w:sz w:val="16"/>
        </w:rPr>
        <w:t xml:space="preserve">, and throughout the world recent awareness of </w:t>
      </w:r>
      <w:r w:rsidRPr="00E03797">
        <w:rPr>
          <w:u w:val="single"/>
        </w:rPr>
        <w:t>problems of</w:t>
      </w:r>
      <w:r>
        <w:rPr>
          <w:u w:val="single"/>
        </w:rPr>
        <w:t xml:space="preserve"> institutional </w:t>
      </w:r>
      <w:r w:rsidRPr="00E03797">
        <w:rPr>
          <w:u w:val="single"/>
        </w:rPr>
        <w:t>corruption reflect</w:t>
      </w:r>
      <w:r>
        <w:rPr>
          <w:sz w:val="16"/>
        </w:rPr>
        <w:t xml:space="preserve"> the </w:t>
      </w:r>
      <w:proofErr w:type="spellStart"/>
      <w:r>
        <w:rPr>
          <w:sz w:val="16"/>
        </w:rPr>
        <w:t>recogni</w:t>
      </w:r>
      <w:proofErr w:type="spellEnd"/>
      <w:r>
        <w:rPr>
          <w:sz w:val="16"/>
        </w:rPr>
        <w:t>[</w:t>
      </w:r>
      <w:proofErr w:type="spellStart"/>
      <w:r>
        <w:rPr>
          <w:sz w:val="16"/>
        </w:rPr>
        <w:t>ze</w:t>
      </w:r>
      <w:proofErr w:type="spellEnd"/>
      <w:r>
        <w:rPr>
          <w:sz w:val="16"/>
        </w:rPr>
        <w:t>]</w:t>
      </w:r>
      <w:proofErr w:type="spellStart"/>
      <w:r>
        <w:rPr>
          <w:sz w:val="16"/>
        </w:rPr>
        <w:t>tion</w:t>
      </w:r>
      <w:proofErr w:type="spellEnd"/>
      <w:r>
        <w:rPr>
          <w:sz w:val="16"/>
        </w:rPr>
        <w:t xml:space="preserve"> of </w:t>
      </w:r>
      <w:r w:rsidRPr="00E03797">
        <w:rPr>
          <w:u w:val="single"/>
        </w:rPr>
        <w:t>the</w:t>
      </w:r>
      <w:r>
        <w:rPr>
          <w:sz w:val="16"/>
        </w:rPr>
        <w:t xml:space="preserve"> fundamental </w:t>
      </w:r>
      <w:r w:rsidRPr="00E03797">
        <w:rPr>
          <w:u w:val="single"/>
        </w:rPr>
        <w:t>importance of</w:t>
      </w:r>
      <w:r>
        <w:rPr>
          <w:u w:val="single"/>
        </w:rPr>
        <w:t xml:space="preserve"> the distinction between properly public and improperly private purposes in the</w:t>
      </w:r>
      <w:r>
        <w:rPr>
          <w:sz w:val="16"/>
        </w:rPr>
        <w:t xml:space="preserve"> internal </w:t>
      </w:r>
      <w:r w:rsidRPr="001340AF">
        <w:rPr>
          <w:u w:val="single"/>
        </w:rPr>
        <w:t>management</w:t>
      </w:r>
      <w:r>
        <w:rPr>
          <w:u w:val="single"/>
        </w:rPr>
        <w:t xml:space="preserve"> of states</w:t>
      </w:r>
      <w:r>
        <w:rPr>
          <w:sz w:val="16"/>
        </w:rPr>
        <w:t xml:space="preserve">. Conversely, its widely appreciated that </w:t>
      </w:r>
      <w:r w:rsidRPr="001340AF">
        <w:rPr>
          <w:highlight w:val="cyan"/>
          <w:u w:val="single"/>
        </w:rPr>
        <w:t>the</w:t>
      </w:r>
      <w:r>
        <w:rPr>
          <w:u w:val="single"/>
        </w:rPr>
        <w:t xml:space="preserve"> proper </w:t>
      </w:r>
      <w:r w:rsidRPr="001340AF">
        <w:rPr>
          <w:highlight w:val="cyan"/>
          <w:u w:val="single"/>
        </w:rPr>
        <w:t xml:space="preserve">role of the </w:t>
      </w:r>
      <w:r w:rsidRPr="00E03797">
        <w:rPr>
          <w:highlight w:val="cyan"/>
          <w:u w:val="single"/>
        </w:rPr>
        <w:t>state is not</w:t>
      </w:r>
      <w:r>
        <w:rPr>
          <w:u w:val="single"/>
        </w:rPr>
        <w:t xml:space="preserve"> simply </w:t>
      </w:r>
      <w:r w:rsidRPr="00E03797">
        <w:rPr>
          <w:highlight w:val="cyan"/>
          <w:u w:val="single"/>
        </w:rPr>
        <w:t>to bring</w:t>
      </w:r>
      <w:r>
        <w:rPr>
          <w:u w:val="single"/>
        </w:rPr>
        <w:t xml:space="preserve"> about </w:t>
      </w:r>
      <w:r w:rsidRPr="00E03797">
        <w:rPr>
          <w:highlight w:val="cyan"/>
          <w:u w:val="single"/>
        </w:rPr>
        <w:t>as much good as possible</w:t>
      </w:r>
      <w:r>
        <w:rPr>
          <w:u w:val="single"/>
        </w:rPr>
        <w:t xml:space="preserve"> in the world, </w:t>
      </w:r>
      <w:r w:rsidRPr="00E03797">
        <w:rPr>
          <w:u w:val="single"/>
        </w:rPr>
        <w:t xml:space="preserve">and that </w:t>
      </w:r>
      <w:r w:rsidRPr="00E03797">
        <w:rPr>
          <w:highlight w:val="cyan"/>
          <w:u w:val="single"/>
        </w:rPr>
        <w:t>states have a</w:t>
      </w:r>
      <w:r>
        <w:rPr>
          <w:u w:val="single"/>
        </w:rPr>
        <w:t xml:space="preserve"> special </w:t>
      </w:r>
      <w:r w:rsidRPr="001340AF">
        <w:rPr>
          <w:highlight w:val="cyan"/>
          <w:u w:val="single"/>
        </w:rPr>
        <w:t>responsibility to their own citizens</w:t>
      </w:r>
      <w:r>
        <w:rPr>
          <w:sz w:val="16"/>
        </w:rPr>
        <w:t xml:space="preserve"> and residents.</w:t>
      </w:r>
    </w:p>
    <w:p w14:paraId="51A11118" w14:textId="77777777" w:rsidR="0044022D" w:rsidRDefault="0044022D" w:rsidP="0044022D">
      <w:pPr>
        <w:pStyle w:val="Heading4"/>
      </w:pPr>
      <w:r>
        <w:t xml:space="preserve">4] Goodness is intrinsic to actions, not their consequences – if a thief breaks into a home to find a person chocking and gives them a </w:t>
      </w:r>
      <w:proofErr w:type="spellStart"/>
      <w:r>
        <w:t>heimlich</w:t>
      </w:r>
      <w:proofErr w:type="spellEnd"/>
      <w:r>
        <w:t>, that doesn’t make it right to break into the home.</w:t>
      </w:r>
    </w:p>
    <w:p w14:paraId="2B19AB79" w14:textId="77777777" w:rsidR="0044022D" w:rsidRPr="0049615F" w:rsidRDefault="0044022D" w:rsidP="0044022D">
      <w:pPr>
        <w:pStyle w:val="Heading4"/>
      </w:pPr>
      <w:r>
        <w:t>5</w:t>
      </w:r>
      <w:r w:rsidRPr="0049615F">
        <w:t>] Consequences can’t prescribe actions since</w:t>
      </w:r>
      <w:r>
        <w:t xml:space="preserve"> we can only observe the consequences of an actions after it’s already taken place.</w:t>
      </w:r>
    </w:p>
    <w:p w14:paraId="12D40E10" w14:textId="77777777" w:rsidR="0044022D" w:rsidRDefault="0044022D" w:rsidP="0044022D">
      <w:pPr>
        <w:pStyle w:val="Heading4"/>
      </w:pPr>
      <w:r>
        <w:t>6] Problem of induction means morality must be intrinsic to actions.</w:t>
      </w:r>
    </w:p>
    <w:p w14:paraId="6C2C2BC4" w14:textId="77777777" w:rsidR="0044022D" w:rsidRDefault="0044022D" w:rsidP="0044022D">
      <w:r>
        <w:rPr>
          <w:rStyle w:val="Style13ptBold"/>
        </w:rPr>
        <w:t>Vickers 14</w:t>
      </w:r>
      <w:r>
        <w:t xml:space="preserve"> [John Vickers, 2014, The Problem of Induction, https://plato.stanford.edu/entries/induction-problem/]</w:t>
      </w:r>
    </w:p>
    <w:p w14:paraId="7597E1A1" w14:textId="77777777" w:rsidR="0044022D" w:rsidRPr="00517AEA" w:rsidRDefault="0044022D" w:rsidP="0044022D">
      <w:pPr>
        <w:rPr>
          <w:u w:val="single"/>
        </w:rPr>
      </w:pPr>
      <w:r w:rsidRPr="00196642">
        <w:rPr>
          <w:sz w:val="16"/>
        </w:rPr>
        <w:t xml:space="preserve">The original </w:t>
      </w:r>
      <w:r w:rsidRPr="00042FB8">
        <w:rPr>
          <w:highlight w:val="cyan"/>
          <w:u w:val="single"/>
        </w:rPr>
        <w:t>problem of induction</w:t>
      </w:r>
      <w:r w:rsidRPr="00196642">
        <w:rPr>
          <w:sz w:val="16"/>
        </w:rPr>
        <w:t xml:space="preserve"> can be simply put. It </w:t>
      </w:r>
      <w:r w:rsidRPr="00042FB8">
        <w:rPr>
          <w:highlight w:val="cyan"/>
          <w:u w:val="single"/>
        </w:rPr>
        <w:t>concerns</w:t>
      </w:r>
      <w:r w:rsidRPr="00E834F5">
        <w:rPr>
          <w:u w:val="single"/>
        </w:rPr>
        <w:t xml:space="preserve"> the</w:t>
      </w:r>
      <w:r w:rsidRPr="00196642">
        <w:rPr>
          <w:sz w:val="16"/>
        </w:rPr>
        <w:t xml:space="preserve"> support or </w:t>
      </w:r>
      <w:r w:rsidRPr="00042FB8">
        <w:rPr>
          <w:highlight w:val="cyan"/>
          <w:u w:val="single"/>
        </w:rPr>
        <w:t>justification of inductive methods</w:t>
      </w:r>
      <w:r w:rsidRPr="00196642">
        <w:rPr>
          <w:sz w:val="16"/>
        </w:rPr>
        <w:t xml:space="preserve">; methods that predict or infer, in Hume's words, </w:t>
      </w:r>
      <w:r w:rsidRPr="00E834F5">
        <w:rPr>
          <w:u w:val="single"/>
        </w:rPr>
        <w:t>that “instances of which we have had no experience resemble those of which we have had experience</w:t>
      </w:r>
      <w:r w:rsidRPr="00196642">
        <w:rPr>
          <w:sz w:val="16"/>
        </w:rPr>
        <w:t xml:space="preserve">” (THN, 89). </w:t>
      </w:r>
      <w:r w:rsidRPr="00E834F5">
        <w:rPr>
          <w:u w:val="single"/>
        </w:rPr>
        <w:t>Such methods are</w:t>
      </w:r>
      <w:r w:rsidRPr="00196642">
        <w:rPr>
          <w:sz w:val="16"/>
        </w:rPr>
        <w:t xml:space="preserve"> clearly </w:t>
      </w:r>
      <w:r w:rsidRPr="00E834F5">
        <w:rPr>
          <w:u w:val="single"/>
        </w:rPr>
        <w:t>essential in scientific reasoning</w:t>
      </w:r>
      <w:r w:rsidRPr="00196642">
        <w:rPr>
          <w:sz w:val="16"/>
        </w:rPr>
        <w:t xml:space="preserve"> as well as in the conduct of our everyday affairs. </w:t>
      </w:r>
      <w:r w:rsidRPr="00E834F5">
        <w:rPr>
          <w:u w:val="single"/>
        </w:rPr>
        <w:t>The problem is how to support or justify them</w:t>
      </w:r>
      <w:r w:rsidRPr="00196642">
        <w:rPr>
          <w:sz w:val="16"/>
        </w:rPr>
        <w:t xml:space="preserve"> and it </w:t>
      </w:r>
      <w:r w:rsidRPr="00E834F5">
        <w:rPr>
          <w:u w:val="single"/>
        </w:rPr>
        <w:t>leads to a dilemma</w:t>
      </w:r>
      <w:r w:rsidRPr="00196642">
        <w:rPr>
          <w:sz w:val="16"/>
        </w:rPr>
        <w:t xml:space="preserve">: </w:t>
      </w:r>
      <w:r w:rsidRPr="00042FB8">
        <w:rPr>
          <w:highlight w:val="cyan"/>
          <w:u w:val="single"/>
        </w:rPr>
        <w:t>the principle cannot be proved deductively, for it is contingent</w:t>
      </w:r>
      <w:r w:rsidRPr="00E834F5">
        <w:rPr>
          <w:u w:val="single"/>
        </w:rPr>
        <w:t>, and only necessary truths can be proved deductively</w:t>
      </w:r>
      <w:r w:rsidRPr="00196642">
        <w:rPr>
          <w:sz w:val="16"/>
        </w:rPr>
        <w:t>. Nor can it be supported inductively—</w:t>
      </w:r>
      <w:r w:rsidRPr="00042FB8">
        <w:rPr>
          <w:highlight w:val="cyan"/>
          <w:u w:val="single"/>
        </w:rPr>
        <w:t>by arguing that it has always</w:t>
      </w:r>
      <w:r w:rsidRPr="00196642">
        <w:rPr>
          <w:u w:val="single"/>
        </w:rPr>
        <w:t xml:space="preserve"> or usually </w:t>
      </w:r>
      <w:r w:rsidRPr="00042FB8">
        <w:rPr>
          <w:highlight w:val="cyan"/>
          <w:u w:val="single"/>
        </w:rPr>
        <w:t>been reliable in the past</w:t>
      </w:r>
      <w:r w:rsidRPr="00196642">
        <w:rPr>
          <w:sz w:val="16"/>
        </w:rPr>
        <w:t xml:space="preserve">—for that </w:t>
      </w:r>
      <w:r w:rsidRPr="00196642">
        <w:rPr>
          <w:u w:val="single"/>
        </w:rPr>
        <w:t xml:space="preserve">would </w:t>
      </w:r>
      <w:r w:rsidRPr="00042FB8">
        <w:rPr>
          <w:highlight w:val="cyan"/>
          <w:u w:val="single"/>
        </w:rPr>
        <w:t>beg the question</w:t>
      </w:r>
      <w:r w:rsidRPr="00196642">
        <w:rPr>
          <w:u w:val="single"/>
        </w:rPr>
        <w:t xml:space="preserve"> by </w:t>
      </w:r>
      <w:r w:rsidRPr="00042FB8">
        <w:rPr>
          <w:highlight w:val="cyan"/>
          <w:u w:val="single"/>
        </w:rPr>
        <w:t>assuming</w:t>
      </w:r>
      <w:r w:rsidRPr="00196642">
        <w:rPr>
          <w:u w:val="single"/>
        </w:rPr>
        <w:t xml:space="preserve"> just </w:t>
      </w:r>
      <w:r w:rsidRPr="00042FB8">
        <w:rPr>
          <w:highlight w:val="cyan"/>
          <w:u w:val="single"/>
        </w:rPr>
        <w:t>what is to be proved.</w:t>
      </w:r>
    </w:p>
    <w:p w14:paraId="5EB7DF30" w14:textId="77777777" w:rsidR="0044022D" w:rsidRDefault="0044022D" w:rsidP="0044022D">
      <w:pPr>
        <w:pStyle w:val="Heading4"/>
      </w:pPr>
      <w:r>
        <w:t xml:space="preserve">7] Aggregation fails – pain is incommunicable, since each person has their own scale of </w:t>
      </w:r>
      <w:proofErr w:type="gramStart"/>
      <w:r>
        <w:t>pain</w:t>
      </w:r>
      <w:proofErr w:type="gramEnd"/>
      <w:r>
        <w:t xml:space="preserve"> and we can’t experience each other’s feelings.</w:t>
      </w:r>
    </w:p>
    <w:p w14:paraId="4EFA1E76" w14:textId="77777777" w:rsidR="0044022D" w:rsidRDefault="0044022D" w:rsidP="0044022D"/>
    <w:p w14:paraId="6C6F6F87" w14:textId="77777777" w:rsidR="0044022D" w:rsidRDefault="0044022D" w:rsidP="0044022D"/>
    <w:p w14:paraId="0A168602" w14:textId="77777777" w:rsidR="0044022D" w:rsidRDefault="0044022D" w:rsidP="0044022D"/>
    <w:p w14:paraId="1D1FA6DD" w14:textId="77777777" w:rsidR="0044022D" w:rsidRPr="0065611C" w:rsidRDefault="0044022D" w:rsidP="0044022D"/>
    <w:p w14:paraId="62511F3C" w14:textId="77777777" w:rsidR="0044022D" w:rsidRDefault="0044022D" w:rsidP="0044022D">
      <w:pPr>
        <w:pStyle w:val="Heading3"/>
      </w:pPr>
      <w:r>
        <w:lastRenderedPageBreak/>
        <w:t>Offense</w:t>
      </w:r>
    </w:p>
    <w:p w14:paraId="5D282E6A" w14:textId="77777777" w:rsidR="0044022D" w:rsidRPr="0065611C" w:rsidRDefault="0044022D" w:rsidP="0044022D">
      <w:pPr>
        <w:pStyle w:val="Heading4"/>
      </w:pPr>
      <w:r>
        <w:t xml:space="preserve">Now affirm – </w:t>
      </w:r>
    </w:p>
    <w:p w14:paraId="69898EBE" w14:textId="77777777" w:rsidR="0044022D" w:rsidRPr="002C6EF1" w:rsidRDefault="0044022D" w:rsidP="0044022D">
      <w:pPr>
        <w:pStyle w:val="Heading4"/>
        <w:rPr>
          <w:rFonts w:asciiTheme="minorHAnsi" w:hAnsiTheme="minorHAnsi" w:cstheme="minorHAnsi"/>
        </w:rPr>
      </w:pPr>
      <w:r>
        <w:rPr>
          <w:rFonts w:asciiTheme="minorHAnsi" w:hAnsiTheme="minorHAnsi" w:cstheme="minorHAnsi"/>
        </w:rPr>
        <w:t xml:space="preserve">1] IP is not legitimate </w:t>
      </w:r>
      <w:proofErr w:type="gramStart"/>
      <w:r>
        <w:rPr>
          <w:rFonts w:asciiTheme="minorHAnsi" w:hAnsiTheme="minorHAnsi" w:cstheme="minorHAnsi"/>
        </w:rPr>
        <w:t>property</w:t>
      </w:r>
      <w:proofErr w:type="gramEnd"/>
      <w:r>
        <w:rPr>
          <w:rFonts w:asciiTheme="minorHAnsi" w:hAnsiTheme="minorHAnsi" w:cstheme="minorHAnsi"/>
        </w:rPr>
        <w:t xml:space="preserve"> and it directly conflicts with freedom – multiple warrants.</w:t>
      </w:r>
    </w:p>
    <w:p w14:paraId="5D3600FD" w14:textId="77777777" w:rsidR="0044022D" w:rsidRPr="002C6EF1" w:rsidRDefault="0044022D" w:rsidP="0044022D">
      <w:pPr>
        <w:rPr>
          <w:rFonts w:asciiTheme="minorHAnsi" w:hAnsiTheme="minorHAnsi" w:cstheme="minorHAnsi"/>
        </w:rPr>
      </w:pPr>
      <w:r w:rsidRPr="002C6EF1">
        <w:rPr>
          <w:rStyle w:val="Heading4Char"/>
          <w:rFonts w:asciiTheme="minorHAnsi" w:hAnsiTheme="minorHAnsi" w:cstheme="minorHAnsi"/>
        </w:rPr>
        <w:t>Long 95</w:t>
      </w:r>
      <w:r w:rsidRPr="002C6EF1">
        <w:rPr>
          <w:rFonts w:asciiTheme="minorHAnsi" w:hAnsiTheme="minorHAnsi" w:cstheme="minorHAnsi"/>
        </w:rPr>
        <w:t xml:space="preserve"> [Roderick T. Long, American professor of philosophy at Auburn University with a PhD in philosophy from Cornell, 1995, “The Libertarian Case Against Intellectual Property Rights,” Free Nation, </w:t>
      </w:r>
      <w:hyperlink r:id="rId8" w:history="1">
        <w:r w:rsidRPr="00EC65A6">
          <w:rPr>
            <w:rStyle w:val="Hyperlink"/>
            <w:rFonts w:asciiTheme="minorHAnsi" w:hAnsiTheme="minorHAnsi" w:cstheme="minorHAnsi"/>
          </w:rPr>
          <w:t>http://freenation.org/a/f31l1.html]/</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7BD0CE50" w14:textId="77777777" w:rsidR="0044022D" w:rsidRPr="0071714E" w:rsidRDefault="0044022D" w:rsidP="0044022D">
      <w:pPr>
        <w:rPr>
          <w:sz w:val="16"/>
        </w:rPr>
      </w:pPr>
      <w:r w:rsidRPr="00CA2B26">
        <w:rPr>
          <w:sz w:val="16"/>
        </w:rPr>
        <w:t xml:space="preserve">The Ethical Argument Ethically, </w:t>
      </w:r>
      <w:r w:rsidRPr="00246FFC">
        <w:rPr>
          <w:u w:val="single"/>
        </w:rPr>
        <w:t>property rights</w:t>
      </w:r>
      <w:r w:rsidRPr="006E5378">
        <w:rPr>
          <w:u w:val="single"/>
        </w:rPr>
        <w:t xml:space="preserve"> of any kind </w:t>
      </w:r>
      <w:proofErr w:type="gramStart"/>
      <w:r w:rsidRPr="00246FFC">
        <w:rPr>
          <w:u w:val="single"/>
        </w:rPr>
        <w:t>have to</w:t>
      </w:r>
      <w:proofErr w:type="gramEnd"/>
      <w:r w:rsidRPr="00246FFC">
        <w:rPr>
          <w:u w:val="single"/>
        </w:rPr>
        <w:t xml:space="preserve"> be justified as extensions of the right of individuals to control their own lives</w:t>
      </w:r>
      <w:r w:rsidRPr="00CA2B26">
        <w:rPr>
          <w:sz w:val="16"/>
        </w:rPr>
        <w:t xml:space="preserve">. </w:t>
      </w:r>
      <w:proofErr w:type="gramStart"/>
      <w:r w:rsidRPr="00CA2B26">
        <w:rPr>
          <w:sz w:val="16"/>
        </w:rPr>
        <w:t>Thus</w:t>
      </w:r>
      <w:proofErr w:type="gramEnd"/>
      <w:r w:rsidRPr="00CA2B26">
        <w:rPr>
          <w:sz w:val="16"/>
        </w:rPr>
        <w:t xml:space="preserve"> </w:t>
      </w:r>
      <w:r w:rsidRPr="006E5378">
        <w:rPr>
          <w:u w:val="single"/>
        </w:rPr>
        <w:t>any</w:t>
      </w:r>
      <w:r w:rsidRPr="00CA2B26">
        <w:rPr>
          <w:sz w:val="16"/>
        </w:rPr>
        <w:t xml:space="preserve"> alleged </w:t>
      </w:r>
      <w:r w:rsidRPr="00246FFC">
        <w:rPr>
          <w:highlight w:val="cyan"/>
          <w:u w:val="single"/>
        </w:rPr>
        <w:t>property rights that conflict with [freedom]</w:t>
      </w:r>
      <w:r w:rsidRPr="006E5378">
        <w:rPr>
          <w:u w:val="single"/>
        </w:rPr>
        <w:t xml:space="preserve"> this </w:t>
      </w:r>
      <w:r w:rsidRPr="00246FFC">
        <w:rPr>
          <w:u w:val="single"/>
        </w:rPr>
        <w:t>moral basis</w:t>
      </w:r>
      <w:r w:rsidRPr="006E5378">
        <w:rPr>
          <w:u w:val="single"/>
        </w:rPr>
        <w:t xml:space="preserve"> </w:t>
      </w:r>
      <w:r w:rsidRPr="00CA2B26">
        <w:rPr>
          <w:sz w:val="16"/>
        </w:rPr>
        <w:t xml:space="preserve">— </w:t>
      </w:r>
      <w:r w:rsidRPr="00246FFC">
        <w:rPr>
          <w:highlight w:val="cyan"/>
          <w:u w:val="single"/>
        </w:rPr>
        <w:t>like the "right" to own slaves</w:t>
      </w:r>
      <w:r w:rsidRPr="00CA2B26">
        <w:rPr>
          <w:sz w:val="16"/>
        </w:rPr>
        <w:t xml:space="preserve"> — </w:t>
      </w:r>
      <w:r w:rsidRPr="00246FFC">
        <w:rPr>
          <w:highlight w:val="cyan"/>
          <w:u w:val="single"/>
        </w:rPr>
        <w:t>are invalid</w:t>
      </w:r>
      <w:r w:rsidRPr="00246FFC">
        <w:rPr>
          <w:u w:val="single"/>
        </w:rPr>
        <w:t>ated</w:t>
      </w:r>
      <w:r w:rsidRPr="00CA2B26">
        <w:rPr>
          <w:sz w:val="16"/>
        </w:rPr>
        <w:t xml:space="preserve">. In my judgment, </w:t>
      </w:r>
      <w:r w:rsidRPr="0065611C">
        <w:rPr>
          <w:u w:val="single"/>
        </w:rPr>
        <w:t>i</w:t>
      </w:r>
      <w:r w:rsidRPr="006E5378">
        <w:rPr>
          <w:u w:val="single"/>
        </w:rPr>
        <w:t xml:space="preserve">ntellectual </w:t>
      </w:r>
      <w:r w:rsidRPr="0065611C">
        <w:rPr>
          <w:u w:val="single"/>
        </w:rPr>
        <w:t>p</w:t>
      </w:r>
      <w:r w:rsidRPr="006E5378">
        <w:rPr>
          <w:u w:val="single"/>
        </w:rPr>
        <w:t xml:space="preserve">roperty </w:t>
      </w:r>
      <w:r w:rsidRPr="0065611C">
        <w:rPr>
          <w:u w:val="single"/>
        </w:rPr>
        <w:t>rights</w:t>
      </w:r>
      <w:r w:rsidRPr="006E5378">
        <w:rPr>
          <w:u w:val="single"/>
        </w:rPr>
        <w:t xml:space="preserve"> also </w:t>
      </w:r>
      <w:r w:rsidRPr="0065611C">
        <w:rPr>
          <w:u w:val="single"/>
        </w:rPr>
        <w:t>fail to pass this test</w:t>
      </w:r>
      <w:r>
        <w:rPr>
          <w:u w:val="single"/>
        </w:rPr>
        <w:t xml:space="preserve"> [</w:t>
      </w:r>
      <w:r w:rsidRPr="0065611C">
        <w:rPr>
          <w:u w:val="single"/>
        </w:rPr>
        <w:t>as</w:t>
      </w:r>
      <w:r>
        <w:rPr>
          <w:u w:val="single"/>
        </w:rPr>
        <w:t>]</w:t>
      </w:r>
      <w:r w:rsidRPr="00CA2B26">
        <w:rPr>
          <w:sz w:val="16"/>
        </w:rPr>
        <w:t xml:space="preserve">. </w:t>
      </w:r>
      <w:r w:rsidRPr="00246FFC">
        <w:rPr>
          <w:u w:val="single"/>
        </w:rPr>
        <w:t>To enforce</w:t>
      </w:r>
      <w:r w:rsidRPr="00CA2B26">
        <w:rPr>
          <w:sz w:val="16"/>
        </w:rPr>
        <w:t xml:space="preserve"> copyright </w:t>
      </w:r>
      <w:r w:rsidRPr="00246FFC">
        <w:rPr>
          <w:u w:val="single"/>
        </w:rPr>
        <w:t>laws</w:t>
      </w:r>
      <w:r w:rsidRPr="00CA2B26">
        <w:rPr>
          <w:sz w:val="16"/>
        </w:rPr>
        <w:t xml:space="preserve"> and the like </w:t>
      </w:r>
      <w:r w:rsidRPr="006E5378">
        <w:rPr>
          <w:u w:val="single"/>
        </w:rPr>
        <w:t>is to prevent people from making peaceful use of the information they possess</w:t>
      </w:r>
      <w:r w:rsidRPr="00CA2B26">
        <w:rPr>
          <w:sz w:val="16"/>
        </w:rPr>
        <w:t xml:space="preserve">.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w:t>
      </w:r>
      <w:r w:rsidRPr="00246FFC">
        <w:rPr>
          <w:highlight w:val="cyan"/>
          <w:u w:val="single"/>
        </w:rPr>
        <w:t xml:space="preserve">information </w:t>
      </w:r>
      <w:r w:rsidRPr="000F756B">
        <w:rPr>
          <w:highlight w:val="cyan"/>
          <w:u w:val="single"/>
        </w:rPr>
        <w:t>is</w:t>
      </w:r>
      <w:r w:rsidRPr="00246FFC">
        <w:rPr>
          <w:highlight w:val="cyan"/>
          <w:u w:val="single"/>
        </w:rPr>
        <w:t xml:space="preserve"> not a</w:t>
      </w:r>
      <w:r w:rsidRPr="007F4191">
        <w:rPr>
          <w:u w:val="single"/>
        </w:rPr>
        <w:t xml:space="preserve"> concrete </w:t>
      </w:r>
      <w:r w:rsidRPr="00246FFC">
        <w:rPr>
          <w:highlight w:val="cyan"/>
          <w:u w:val="single"/>
        </w:rPr>
        <w:t>thing an individual can control</w:t>
      </w:r>
      <w:r w:rsidRPr="007F4191">
        <w:rPr>
          <w:highlight w:val="cyan"/>
          <w:u w:val="single"/>
        </w:rPr>
        <w:t xml:space="preserve">; it is a universal, existing </w:t>
      </w:r>
      <w:r w:rsidRPr="00246FFC">
        <w:rPr>
          <w:highlight w:val="cyan"/>
          <w:u w:val="single"/>
        </w:rPr>
        <w:t>in other</w:t>
      </w:r>
      <w:r w:rsidRPr="006E5378">
        <w:rPr>
          <w:u w:val="single"/>
        </w:rPr>
        <w:t xml:space="preserve"> people'</w:t>
      </w:r>
      <w:r w:rsidRPr="00246FFC">
        <w:rPr>
          <w:highlight w:val="cyan"/>
          <w:u w:val="single"/>
        </w:rPr>
        <w:t>s minds and</w:t>
      </w:r>
      <w:r w:rsidRPr="006E5378">
        <w:rPr>
          <w:u w:val="single"/>
        </w:rPr>
        <w:t xml:space="preserve"> other people's </w:t>
      </w:r>
      <w:r w:rsidRPr="00246FFC">
        <w:rPr>
          <w:highlight w:val="cyan"/>
          <w:u w:val="single"/>
        </w:rPr>
        <w:t>property</w:t>
      </w:r>
      <w:r w:rsidRPr="00CA2B26">
        <w:rPr>
          <w:sz w:val="16"/>
        </w:rPr>
        <w:t xml:space="preserve">, and </w:t>
      </w:r>
      <w:r w:rsidRPr="006E5378">
        <w:rPr>
          <w:u w:val="single"/>
        </w:rPr>
        <w:t xml:space="preserve">over these </w:t>
      </w:r>
      <w:r w:rsidRPr="007F4191">
        <w:rPr>
          <w:u w:val="single"/>
        </w:rPr>
        <w:t>the originator has no legitimate sovereignty</w:t>
      </w:r>
      <w:r w:rsidRPr="00CA2B26">
        <w:rPr>
          <w:sz w:val="16"/>
        </w:rPr>
        <w:t xml:space="preserve">. </w:t>
      </w:r>
      <w:r w:rsidRPr="00246FFC">
        <w:rPr>
          <w:highlight w:val="cyan"/>
          <w:u w:val="single"/>
        </w:rPr>
        <w:t>You cannot own</w:t>
      </w:r>
      <w:r w:rsidRPr="006E5378">
        <w:rPr>
          <w:u w:val="single"/>
        </w:rPr>
        <w:t xml:space="preserve"> </w:t>
      </w:r>
      <w:r w:rsidRPr="00246FFC">
        <w:rPr>
          <w:highlight w:val="cyan"/>
          <w:u w:val="single"/>
        </w:rPr>
        <w:t>information without owning</w:t>
      </w:r>
      <w:r w:rsidRPr="006E5378">
        <w:rPr>
          <w:u w:val="single"/>
        </w:rPr>
        <w:t xml:space="preserve"> other </w:t>
      </w:r>
      <w:r w:rsidRPr="00246FFC">
        <w:rPr>
          <w:highlight w:val="cyan"/>
          <w:u w:val="single"/>
        </w:rPr>
        <w:t>people</w:t>
      </w:r>
      <w:r w:rsidRPr="00CA2B26">
        <w:rPr>
          <w:sz w:val="16"/>
        </w:rPr>
        <w:t xml:space="preserve">. Suppose I write a poem, and you read it and memorize it. By memorizing it, you have in effect created a "software" duplicate of the poem to be stored in your brain. But </w:t>
      </w:r>
      <w:proofErr w:type="gramStart"/>
      <w:r w:rsidRPr="00CA2B26">
        <w:rPr>
          <w:sz w:val="16"/>
        </w:rPr>
        <w:t>clearly</w:t>
      </w:r>
      <w:proofErr w:type="gramEnd"/>
      <w:r w:rsidRPr="00CA2B26">
        <w:rPr>
          <w:sz w:val="16"/>
        </w:rPr>
        <w:t xml:space="preserve">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sidRPr="006E5378">
        <w:rPr>
          <w:u w:val="single"/>
        </w:rPr>
        <w:t>An item of intellectual property is a universal.</w:t>
      </w:r>
      <w:r w:rsidRPr="00CA2B26">
        <w:rPr>
          <w:sz w:val="16"/>
        </w:rPr>
        <w:t xml:space="preserve"> Unless we are to believe in Platonic Forms, universals as such do not exist, except insofar as they are realized in their many </w:t>
      </w:r>
      <w:proofErr w:type="gramStart"/>
      <w:r w:rsidRPr="00CA2B26">
        <w:rPr>
          <w:sz w:val="16"/>
        </w:rPr>
        <w:t>particular instances</w:t>
      </w:r>
      <w:proofErr w:type="gramEnd"/>
      <w:r w:rsidRPr="00CA2B26">
        <w:rPr>
          <w:sz w:val="16"/>
        </w:rPr>
        <w:t xml:space="preserve">.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sidRPr="006E5378">
        <w:rPr>
          <w:u w:val="single"/>
        </w:rPr>
        <w:t xml:space="preserve">A </w:t>
      </w:r>
      <w:r w:rsidRPr="0065611C">
        <w:rPr>
          <w:u w:val="single"/>
        </w:rPr>
        <w:t>patent</w:t>
      </w:r>
      <w:r w:rsidRPr="006E5378">
        <w:rPr>
          <w:u w:val="single"/>
        </w:rPr>
        <w:t xml:space="preserve"> is</w:t>
      </w:r>
      <w:r w:rsidRPr="00CA2B26">
        <w:rPr>
          <w:sz w:val="16"/>
        </w:rPr>
        <w:t xml:space="preserve">, in effect, </w:t>
      </w:r>
      <w:r w:rsidRPr="006E5378">
        <w:rPr>
          <w:u w:val="single"/>
        </w:rPr>
        <w:t xml:space="preserve">a </w:t>
      </w:r>
      <w:r w:rsidRPr="0065611C">
        <w:rPr>
          <w:u w:val="single"/>
        </w:rPr>
        <w:t>claim</w:t>
      </w:r>
      <w:r w:rsidRPr="006E5378">
        <w:rPr>
          <w:u w:val="single"/>
        </w:rPr>
        <w:t xml:space="preserve"> of </w:t>
      </w:r>
      <w:r w:rsidRPr="0065611C">
        <w:rPr>
          <w:u w:val="single"/>
        </w:rPr>
        <w:t>ownership over a law of nature</w:t>
      </w:r>
      <w:r w:rsidRPr="00CA2B26">
        <w:rPr>
          <w:sz w:val="16"/>
        </w:rPr>
        <w:t xml:space="preserve">. </w:t>
      </w:r>
      <w:r w:rsidRPr="006E5378">
        <w:rPr>
          <w:u w:val="single"/>
        </w:rPr>
        <w:t>What if Newton had claimed to own calculus, or the law of gravity?</w:t>
      </w:r>
      <w:r w:rsidRPr="00CA2B26">
        <w:rPr>
          <w:sz w:val="16"/>
        </w:rPr>
        <w:t xml:space="preserve"> Would we have to pay a fee to his estate every time we used one of the principles he discovered? "... </w:t>
      </w:r>
      <w:r w:rsidRPr="006E5378">
        <w:rPr>
          <w:u w:val="single"/>
        </w:rPr>
        <w:t>the patent monopoly</w:t>
      </w:r>
      <w:r w:rsidRPr="00CA2B26">
        <w:rPr>
          <w:sz w:val="16"/>
        </w:rPr>
        <w:t xml:space="preserve"> ... </w:t>
      </w:r>
      <w:r w:rsidRPr="006E5378">
        <w:rPr>
          <w:u w:val="single"/>
        </w:rPr>
        <w:t xml:space="preserve">consists in </w:t>
      </w:r>
      <w:r w:rsidRPr="00246FFC">
        <w:rPr>
          <w:highlight w:val="cyan"/>
          <w:u w:val="single"/>
        </w:rPr>
        <w:t>protecting inventors</w:t>
      </w:r>
      <w:r w:rsidRPr="00CA2B26">
        <w:rPr>
          <w:sz w:val="16"/>
        </w:rPr>
        <w:t xml:space="preserve"> ... </w:t>
      </w:r>
      <w:r w:rsidRPr="00246FFC">
        <w:rPr>
          <w:highlight w:val="cyan"/>
          <w:u w:val="single"/>
        </w:rPr>
        <w:t>against competition</w:t>
      </w:r>
      <w:r w:rsidRPr="00CA2B26">
        <w:rPr>
          <w:sz w:val="16"/>
        </w:rPr>
        <w:t xml:space="preserve"> for a period </w:t>
      </w:r>
      <w:r w:rsidRPr="006E5378">
        <w:rPr>
          <w:u w:val="single"/>
        </w:rPr>
        <w:t xml:space="preserve">long enough </w:t>
      </w:r>
      <w:r w:rsidRPr="00246FFC">
        <w:rPr>
          <w:highlight w:val="cyan"/>
          <w:u w:val="single"/>
        </w:rPr>
        <w:t>to extort</w:t>
      </w:r>
      <w:r w:rsidRPr="006E5378">
        <w:rPr>
          <w:u w:val="single"/>
        </w:rPr>
        <w:t xml:space="preserve"> from the people </w:t>
      </w:r>
      <w:r w:rsidRPr="00246FFC">
        <w:rPr>
          <w:highlight w:val="cyan"/>
          <w:u w:val="single"/>
        </w:rPr>
        <w:t>a reward enormously in excess of</w:t>
      </w:r>
      <w:r w:rsidRPr="006E5378">
        <w:rPr>
          <w:u w:val="single"/>
        </w:rPr>
        <w:t xml:space="preserve"> the </w:t>
      </w:r>
      <w:r w:rsidRPr="00246FFC">
        <w:rPr>
          <w:highlight w:val="cyan"/>
          <w:u w:val="single"/>
        </w:rPr>
        <w:t>labor</w:t>
      </w:r>
      <w:r w:rsidRPr="006E5378">
        <w:rPr>
          <w:u w:val="single"/>
        </w:rPr>
        <w:t xml:space="preserve"> measure of their services</w:t>
      </w:r>
      <w:r w:rsidRPr="00CA2B26">
        <w:rPr>
          <w:sz w:val="16"/>
        </w:rPr>
        <w:t xml:space="preserve">, — in other words, in giving certain people a right of property for a term of years in laws and facts of Nature, and the power to exact tribute from others for the use of this natural wealth, which should be open to all." (Benjamin Tucker, </w:t>
      </w:r>
      <w:proofErr w:type="gramStart"/>
      <w:r w:rsidRPr="00CA2B26">
        <w:rPr>
          <w:sz w:val="16"/>
        </w:rPr>
        <w:t>Instead</w:t>
      </w:r>
      <w:proofErr w:type="gramEnd"/>
      <w:r w:rsidRPr="00CA2B26">
        <w:rPr>
          <w:sz w:val="16"/>
        </w:rPr>
        <w:t xml:space="preserve">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w:t>
      </w:r>
      <w:r w:rsidRPr="00891B81">
        <w:rPr>
          <w:u w:val="single"/>
        </w:rPr>
        <w:t>Laws of nature come in varying degrees of generality and specificity</w:t>
      </w:r>
      <w:r w:rsidRPr="00CA2B26">
        <w:rPr>
          <w:sz w:val="16"/>
        </w:rPr>
        <w:t xml:space="preserve">; </w:t>
      </w:r>
      <w:r w:rsidRPr="00066DC2">
        <w:rPr>
          <w:u w:val="single"/>
        </w:rPr>
        <w:t>if it is a law of nature that copper conducts electricity</w:t>
      </w:r>
      <w:r w:rsidRPr="00CA2B26">
        <w:rPr>
          <w:sz w:val="16"/>
        </w:rPr>
        <w:t xml:space="preserve">, </w:t>
      </w:r>
      <w:r w:rsidRPr="00246FFC">
        <w:rPr>
          <w:u w:val="single"/>
        </w:rPr>
        <w:t>it is no less a law of nature that</w:t>
      </w:r>
      <w:r w:rsidRPr="00066DC2">
        <w:rPr>
          <w:u w:val="single"/>
        </w:rPr>
        <w:t xml:space="preserve"> this much </w:t>
      </w:r>
      <w:r w:rsidRPr="00246FFC">
        <w:rPr>
          <w:u w:val="single"/>
        </w:rPr>
        <w:t>copper</w:t>
      </w:r>
      <w:r w:rsidRPr="00066DC2">
        <w:rPr>
          <w:u w:val="single"/>
        </w:rPr>
        <w:t xml:space="preserve">, </w:t>
      </w:r>
      <w:r w:rsidRPr="00246FFC">
        <w:rPr>
          <w:u w:val="single"/>
        </w:rPr>
        <w:t>arranged in</w:t>
      </w:r>
      <w:r w:rsidRPr="00066DC2">
        <w:rPr>
          <w:u w:val="single"/>
        </w:rPr>
        <w:t xml:space="preserve"> this </w:t>
      </w:r>
      <w:r w:rsidRPr="00246FFC">
        <w:rPr>
          <w:u w:val="single"/>
        </w:rPr>
        <w:t>configuration</w:t>
      </w:r>
      <w:r w:rsidRPr="00066DC2">
        <w:rPr>
          <w:u w:val="single"/>
        </w:rPr>
        <w:t xml:space="preserve">, with these other materials arranged so, </w:t>
      </w:r>
      <w:r w:rsidRPr="00246FFC">
        <w:rPr>
          <w:u w:val="single"/>
        </w:rPr>
        <w:t>makes a workable battery</w:t>
      </w:r>
      <w:r w:rsidRPr="00CA2B26">
        <w:rPr>
          <w:sz w:val="16"/>
        </w:rPr>
        <w:t xml:space="preserve">. And so on. Suppose you are trapped at the bottom of a ravine. Sabre-tooth tigers are approaching hungrily. Your only hope is to quickly construct a levitation device I've recently invented. You know how it </w:t>
      </w:r>
      <w:proofErr w:type="gramStart"/>
      <w:r w:rsidRPr="00CA2B26">
        <w:rPr>
          <w:sz w:val="16"/>
        </w:rPr>
        <w:t>works, because</w:t>
      </w:r>
      <w:proofErr w:type="gramEnd"/>
      <w:r w:rsidRPr="00CA2B26">
        <w:rPr>
          <w:sz w:val="16"/>
        </w:rPr>
        <w:t xml:space="preserv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w:t>
      </w:r>
      <w:proofErr w:type="gramStart"/>
      <w:r w:rsidRPr="00CA2B26">
        <w:rPr>
          <w:sz w:val="16"/>
        </w:rPr>
        <w:t>so</w:t>
      </w:r>
      <w:proofErr w:type="gramEnd"/>
      <w:r w:rsidRPr="00CA2B26">
        <w:rPr>
          <w:sz w:val="16"/>
        </w:rPr>
        <w:t xml:space="preserve"> the tigers dine well. This highlights the moral problem with the notion of intellectual property. </w:t>
      </w:r>
      <w:r w:rsidRPr="00246FFC">
        <w:rPr>
          <w:highlight w:val="cyan"/>
          <w:u w:val="single"/>
        </w:rPr>
        <w:t>By claiming a patent</w:t>
      </w:r>
      <w:r w:rsidRPr="00CA2B26">
        <w:rPr>
          <w:sz w:val="16"/>
        </w:rPr>
        <w:t xml:space="preserve"> on my levitation device, </w:t>
      </w:r>
      <w:r w:rsidRPr="007F4191">
        <w:rPr>
          <w:highlight w:val="cyan"/>
          <w:u w:val="single"/>
        </w:rPr>
        <w:t xml:space="preserve">I'm saying that you are not </w:t>
      </w:r>
      <w:r w:rsidRPr="00246FFC">
        <w:rPr>
          <w:highlight w:val="cyan"/>
          <w:u w:val="single"/>
        </w:rPr>
        <w:t xml:space="preserve">permitted to use your </w:t>
      </w:r>
      <w:r w:rsidRPr="007F4191">
        <w:rPr>
          <w:u w:val="single"/>
        </w:rPr>
        <w:t xml:space="preserve">own </w:t>
      </w:r>
      <w:r w:rsidRPr="00246FFC">
        <w:rPr>
          <w:highlight w:val="cyan"/>
          <w:u w:val="single"/>
        </w:rPr>
        <w:t>knowledge to further your ends</w:t>
      </w:r>
      <w:r w:rsidRPr="00CA2B26">
        <w:rPr>
          <w:sz w:val="16"/>
        </w:rPr>
        <w:t xml:space="preserve">. By what right? Another problem with patents is that, when it comes to laws of nature, even </w:t>
      </w:r>
      <w:proofErr w:type="gramStart"/>
      <w:r w:rsidRPr="00CA2B26">
        <w:rPr>
          <w:sz w:val="16"/>
        </w:rPr>
        <w:t>fairly specific</w:t>
      </w:r>
      <w:proofErr w:type="gramEnd"/>
      <w:r w:rsidRPr="00CA2B26">
        <w:rPr>
          <w:sz w:val="16"/>
        </w:rPr>
        <w:t xml:space="preserve"> ones, the odds are quite good that two people, working independently but drawing on the same background of research, may come up with the same invention (discovery) independently. Yet </w:t>
      </w:r>
      <w:r w:rsidRPr="00246FFC">
        <w:rPr>
          <w:highlight w:val="cyan"/>
          <w:u w:val="single"/>
        </w:rPr>
        <w:t>patent law</w:t>
      </w:r>
      <w:r w:rsidRPr="00BF5FAC">
        <w:rPr>
          <w:u w:val="single"/>
        </w:rPr>
        <w:t xml:space="preserve"> will </w:t>
      </w:r>
      <w:r w:rsidRPr="00246FFC">
        <w:rPr>
          <w:highlight w:val="cyan"/>
          <w:u w:val="single"/>
        </w:rPr>
        <w:t>arbitrarily grant exclusive rights to the inventor who reaches the patent office first</w:t>
      </w:r>
      <w:r w:rsidRPr="00CA2B26">
        <w:rPr>
          <w:sz w:val="16"/>
        </w:rPr>
        <w:t xml:space="preserve">; </w:t>
      </w:r>
      <w:r w:rsidRPr="00BF5FAC">
        <w:rPr>
          <w:u w:val="single"/>
        </w:rPr>
        <w:t xml:space="preserve">the second inventor, despite having developed </w:t>
      </w:r>
      <w:r w:rsidRPr="00BF5FAC">
        <w:rPr>
          <w:u w:val="single"/>
        </w:rPr>
        <w:lastRenderedPageBreak/>
        <w:t>the idea on his own, will be forbidden to market his invention</w:t>
      </w:r>
      <w:r w:rsidRPr="00CA2B26">
        <w:rPr>
          <w:sz w:val="16"/>
        </w:rPr>
        <w:t xml:space="preserve">.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w:t>
      </w:r>
      <w:proofErr w:type="gramStart"/>
      <w:r w:rsidRPr="00CA2B26">
        <w:rPr>
          <w:sz w:val="16"/>
        </w:rPr>
        <w:t>has to</w:t>
      </w:r>
      <w:proofErr w:type="gramEnd"/>
      <w:r w:rsidRPr="00CA2B26">
        <w:rPr>
          <w:sz w:val="16"/>
        </w:rPr>
        <w:t xml:space="preserve"> accept the fact that in seeking to trade with others he must face the possibility of a competitor winning the race, which is true of all types of competition." (Ayn Rand, Capitalism: The Unknown Ideal (New York: New American Library, 1967), p. 133.) But this reply will not do. </w:t>
      </w:r>
      <w:r w:rsidRPr="00CA2B26">
        <w:rPr>
          <w:u w:val="single"/>
        </w:rPr>
        <w:t>Rand</w:t>
      </w:r>
      <w:r w:rsidRPr="00CA2B26">
        <w:rPr>
          <w:sz w:val="16"/>
        </w:rPr>
        <w:t xml:space="preserve"> is </w:t>
      </w:r>
      <w:r w:rsidRPr="00CA2B26">
        <w:rPr>
          <w:u w:val="single"/>
        </w:rPr>
        <w:t>suggest</w:t>
      </w:r>
      <w:r w:rsidRPr="00CA2B26">
        <w:rPr>
          <w:sz w:val="16"/>
        </w:rPr>
        <w:t xml:space="preserve">ing </w:t>
      </w:r>
      <w:r w:rsidRPr="00CA2B26">
        <w:rPr>
          <w:u w:val="single"/>
        </w:rPr>
        <w:t>that</w:t>
      </w:r>
      <w:r w:rsidRPr="00CA2B26">
        <w:rPr>
          <w:sz w:val="16"/>
        </w:rPr>
        <w:t xml:space="preserve"> the </w:t>
      </w:r>
      <w:r w:rsidRPr="00CA2B26">
        <w:rPr>
          <w:u w:val="single"/>
        </w:rPr>
        <w:t>competition to get to the patent office first is like any other kind of commercial competition</w:t>
      </w:r>
      <w:r w:rsidRPr="00CA2B26">
        <w:rPr>
          <w:sz w:val="16"/>
        </w:rPr>
        <w:t xml:space="preserve">. For example, </w:t>
      </w:r>
      <w:r w:rsidRPr="00CA2B26">
        <w:rPr>
          <w:u w:val="single"/>
        </w:rPr>
        <w:t>suppose you and I are competing for the same job, and you happen to get hired</w:t>
      </w:r>
      <w:r w:rsidRPr="00CA2B26">
        <w:rPr>
          <w:sz w:val="16"/>
        </w:rPr>
        <w:t xml:space="preserve"> simply because you got to the employer before I did. In that case, the </w:t>
      </w:r>
      <w:r w:rsidRPr="00CA2B26">
        <w:rPr>
          <w:u w:val="single"/>
        </w:rPr>
        <w:t>fact that I might have gotten there first does not give me any rightful claim to the job. But that is because I have no right to the job in the first place</w:t>
      </w:r>
      <w:r w:rsidRPr="00CA2B26">
        <w:rPr>
          <w:sz w:val="16"/>
        </w:rPr>
        <w:t xml:space="preserve">. And once you get the job, your rightful claim to that job depends solely on the fact that your employer chose to hire you. </w:t>
      </w:r>
      <w:r w:rsidRPr="00CA2B26">
        <w:rPr>
          <w:u w:val="single"/>
        </w:rPr>
        <w:t>In the case of patents, however</w:t>
      </w:r>
      <w:r w:rsidRPr="00CA2B26">
        <w:rPr>
          <w:sz w:val="16"/>
        </w:rPr>
        <w:t xml:space="preserve">, the story is supposed to be different. </w:t>
      </w:r>
      <w:r w:rsidRPr="00CA2B26">
        <w:rPr>
          <w:u w:val="single"/>
        </w:rPr>
        <w:t>The basis of an inventor's claim to a patent</w:t>
      </w:r>
      <w:r w:rsidRPr="00CA2B26">
        <w:rPr>
          <w:sz w:val="16"/>
        </w:rPr>
        <w:t xml:space="preserve"> on X </w:t>
      </w:r>
      <w:r w:rsidRPr="00CA2B26">
        <w:rPr>
          <w:u w:val="single"/>
        </w:rPr>
        <w:t>is supposedly the fact that he has invented X.</w:t>
      </w:r>
      <w:r w:rsidRPr="00CA2B26">
        <w:rPr>
          <w:sz w:val="16"/>
        </w:rPr>
        <w:t xml:space="preserve"> (Otherwise, why not offer patent rights over X to anyone who stumbles into the patent office, regardless of whether they've ever even heard of X?) </w:t>
      </w:r>
      <w:r w:rsidRPr="007F4191">
        <w:rPr>
          <w:highlight w:val="cyan"/>
          <w:u w:val="single"/>
        </w:rPr>
        <w:t xml:space="preserve">Registering </w:t>
      </w:r>
      <w:r w:rsidRPr="007F4191">
        <w:rPr>
          <w:u w:val="single"/>
        </w:rPr>
        <w:t xml:space="preserve">one's </w:t>
      </w:r>
      <w:r w:rsidRPr="007F4191">
        <w:rPr>
          <w:highlight w:val="cyan"/>
          <w:u w:val="single"/>
        </w:rPr>
        <w:t>invention</w:t>
      </w:r>
      <w:r w:rsidRPr="0065611C">
        <w:rPr>
          <w:u w:val="single"/>
        </w:rPr>
        <w:t xml:space="preserve"> with</w:t>
      </w:r>
      <w:r w:rsidRPr="00CA2B26">
        <w:rPr>
          <w:u w:val="single"/>
        </w:rPr>
        <w:t xml:space="preserve"> </w:t>
      </w:r>
      <w:r w:rsidRPr="007F4191">
        <w:rPr>
          <w:u w:val="single"/>
        </w:rPr>
        <w:t xml:space="preserve">the patent office </w:t>
      </w:r>
      <w:r w:rsidRPr="00246FFC">
        <w:rPr>
          <w:highlight w:val="cyan"/>
          <w:u w:val="single"/>
        </w:rPr>
        <w:t>is supposed to record one's right, not</w:t>
      </w:r>
      <w:r w:rsidRPr="00CA2B26">
        <w:rPr>
          <w:u w:val="single"/>
        </w:rPr>
        <w:t xml:space="preserve"> to </w:t>
      </w:r>
      <w:r w:rsidRPr="00246FFC">
        <w:rPr>
          <w:highlight w:val="cyan"/>
          <w:u w:val="single"/>
        </w:rPr>
        <w:t>create it</w:t>
      </w:r>
      <w:r w:rsidRPr="00CA2B26">
        <w:rPr>
          <w:sz w:val="16"/>
        </w:rPr>
        <w:t xml:space="preserve">. Hence it follows that </w:t>
      </w:r>
      <w:r w:rsidRPr="00246FFC">
        <w:rPr>
          <w:highlight w:val="cyan"/>
          <w:u w:val="single"/>
        </w:rPr>
        <w:t>the person who arrives</w:t>
      </w:r>
      <w:r w:rsidRPr="00CA2B26">
        <w:rPr>
          <w:u w:val="single"/>
        </w:rPr>
        <w:t xml:space="preserve"> at the patent office </w:t>
      </w:r>
      <w:r w:rsidRPr="00246FFC">
        <w:rPr>
          <w:highlight w:val="cyan"/>
          <w:u w:val="single"/>
        </w:rPr>
        <w:t>second has just as much right as the</w:t>
      </w:r>
      <w:r w:rsidRPr="00CA2B26">
        <w:rPr>
          <w:u w:val="single"/>
        </w:rPr>
        <w:t xml:space="preserve"> one who arrives </w:t>
      </w:r>
      <w:r w:rsidRPr="00246FFC">
        <w:rPr>
          <w:highlight w:val="cyan"/>
          <w:u w:val="single"/>
        </w:rPr>
        <w:t>first</w:t>
      </w:r>
      <w:r w:rsidRPr="00CA2B26">
        <w:rPr>
          <w:u w:val="single"/>
        </w:rPr>
        <w:t xml:space="preserve"> — and </w:t>
      </w:r>
      <w:r w:rsidRPr="00246FFC">
        <w:rPr>
          <w:highlight w:val="cyan"/>
          <w:u w:val="single"/>
        </w:rPr>
        <w:t>this is</w:t>
      </w:r>
      <w:r w:rsidRPr="00CA2B26">
        <w:rPr>
          <w:u w:val="single"/>
        </w:rPr>
        <w:t xml:space="preserve"> surely </w:t>
      </w:r>
      <w:r w:rsidRPr="00246FFC">
        <w:rPr>
          <w:highlight w:val="cyan"/>
          <w:u w:val="single"/>
        </w:rPr>
        <w:t>a reductio</w:t>
      </w:r>
      <w:r w:rsidRPr="00CA2B26">
        <w:rPr>
          <w:u w:val="single"/>
        </w:rPr>
        <w:t xml:space="preserve"> </w:t>
      </w:r>
      <w:r w:rsidRPr="00246FFC">
        <w:rPr>
          <w:highlight w:val="cyan"/>
          <w:u w:val="single"/>
        </w:rPr>
        <w:t xml:space="preserve">ad absurdum of </w:t>
      </w:r>
      <w:r w:rsidRPr="0065611C">
        <w:rPr>
          <w:u w:val="single"/>
        </w:rPr>
        <w:t xml:space="preserve">the whole notion of </w:t>
      </w:r>
      <w:r w:rsidRPr="0065611C">
        <w:rPr>
          <w:highlight w:val="cyan"/>
          <w:u w:val="single"/>
        </w:rPr>
        <w:t>patents</w:t>
      </w:r>
      <w:r w:rsidRPr="00CA2B26">
        <w:rPr>
          <w:sz w:val="16"/>
        </w:rPr>
        <w:t>. The Economic Argument</w:t>
      </w:r>
    </w:p>
    <w:p w14:paraId="1487BC31" w14:textId="77777777" w:rsidR="0044022D" w:rsidRPr="006A0555" w:rsidRDefault="0044022D" w:rsidP="0044022D">
      <w:pPr>
        <w:pStyle w:val="Heading4"/>
      </w:pPr>
      <w:r>
        <w:t>2] IP are state interferences on the free market that hinder competition, create state protected monopolies, and increase taxes.</w:t>
      </w:r>
    </w:p>
    <w:p w14:paraId="364B5148" w14:textId="77777777" w:rsidR="0044022D" w:rsidRPr="007A683E" w:rsidRDefault="0044022D" w:rsidP="0044022D">
      <w:r w:rsidRPr="009121D8">
        <w:rPr>
          <w:rStyle w:val="Style13ptBold"/>
        </w:rPr>
        <w:t>Shaffer 13</w:t>
      </w:r>
      <w:r w:rsidRPr="007A683E">
        <w:t xml:space="preserve"> [Butler D. Shaffer, Butler D. Shaffer was an American author, law professor and speaker, known for his numerous libertarian books and blog articles for LewRockwell.com. He was a Professor of Law Emeritus at the Los Angeles-based Southwestern University School of Law</w:t>
      </w:r>
      <w:r>
        <w:t xml:space="preserve">, Mises Institute, “A Libertarian Critique of Intellectual Property,” December 2013, Section – Libertarian Critique of Intellectual Property]/ </w:t>
      </w:r>
      <w:proofErr w:type="spellStart"/>
      <w:r>
        <w:t>lm</w:t>
      </w:r>
      <w:proofErr w:type="spellEnd"/>
    </w:p>
    <w:p w14:paraId="027A1AD1" w14:textId="77777777" w:rsidR="0044022D" w:rsidRPr="004A1C5B" w:rsidRDefault="0044022D" w:rsidP="0044022D">
      <w:pPr>
        <w:rPr>
          <w:sz w:val="16"/>
        </w:rPr>
      </w:pPr>
      <w:r w:rsidRPr="004A1C5B">
        <w:rPr>
          <w:rFonts w:hint="eastAsia"/>
          <w:sz w:val="16"/>
        </w:rPr>
        <w:t xml:space="preserve">Among men and women of </w:t>
      </w:r>
      <w:r w:rsidRPr="008F5110">
        <w:rPr>
          <w:rFonts w:hint="eastAsia"/>
          <w:highlight w:val="cyan"/>
          <w:u w:val="single"/>
        </w:rPr>
        <w:t>libertarian</w:t>
      </w:r>
      <w:r w:rsidRPr="004A1C5B">
        <w:rPr>
          <w:rFonts w:hint="eastAsia"/>
          <w:sz w:val="16"/>
        </w:rPr>
        <w:t xml:space="preserve"> sentiment</w:t>
      </w:r>
      <w:r w:rsidRPr="00A01670">
        <w:rPr>
          <w:rFonts w:hint="eastAsia"/>
          <w:u w:val="single"/>
        </w:rPr>
        <w:t>s</w:t>
      </w:r>
      <w:r w:rsidRPr="004A1C5B">
        <w:rPr>
          <w:rFonts w:hint="eastAsia"/>
          <w:sz w:val="16"/>
        </w:rPr>
        <w:t xml:space="preserve">, one would expect to </w:t>
      </w:r>
      <w:r w:rsidRPr="00A01670">
        <w:rPr>
          <w:rFonts w:hint="eastAsia"/>
          <w:u w:val="single"/>
        </w:rPr>
        <w:t xml:space="preserve">find a presumption of </w:t>
      </w:r>
      <w:r w:rsidRPr="008F5110">
        <w:rPr>
          <w:rFonts w:hint="eastAsia"/>
          <w:highlight w:val="cyan"/>
          <w:u w:val="single"/>
        </w:rPr>
        <w:t>oppos</w:t>
      </w:r>
      <w:r w:rsidRPr="00A01670">
        <w:rPr>
          <w:rFonts w:hint="eastAsia"/>
          <w:u w:val="single"/>
        </w:rPr>
        <w:t>ition to</w:t>
      </w:r>
      <w:r w:rsidRPr="004A1C5B">
        <w:rPr>
          <w:rFonts w:hint="eastAsia"/>
          <w:sz w:val="16"/>
        </w:rPr>
        <w:t xml:space="preserve"> the idea that </w:t>
      </w:r>
      <w:r w:rsidRPr="00A01670">
        <w:rPr>
          <w:rFonts w:hint="eastAsia"/>
          <w:u w:val="single"/>
        </w:rPr>
        <w:t xml:space="preserve">a </w:t>
      </w:r>
      <w:r w:rsidRPr="008F5110">
        <w:rPr>
          <w:rFonts w:hint="eastAsia"/>
          <w:highlight w:val="cyan"/>
          <w:u w:val="single"/>
        </w:rPr>
        <w:t>monopolist of legal violence</w:t>
      </w:r>
      <w:r w:rsidRPr="00A01670">
        <w:rPr>
          <w:rFonts w:hint="eastAsia"/>
          <w:u w:val="single"/>
        </w:rPr>
        <w:t xml:space="preserve"> </w:t>
      </w:r>
      <w:r w:rsidRPr="004A1C5B">
        <w:rPr>
          <w:rFonts w:hint="eastAsia"/>
          <w:sz w:val="16"/>
        </w:rPr>
        <w:t xml:space="preserve">could </w:t>
      </w:r>
      <w:r w:rsidRPr="00A01670">
        <w:rPr>
          <w:rFonts w:hint="eastAsia"/>
          <w:u w:val="single"/>
        </w:rPr>
        <w:t xml:space="preserve">create property interests </w:t>
      </w:r>
      <w:proofErr w:type="gramStart"/>
      <w:r w:rsidRPr="00A01670">
        <w:rPr>
          <w:rFonts w:hint="eastAsia"/>
          <w:u w:val="single"/>
        </w:rPr>
        <w:t>that others</w:t>
      </w:r>
      <w:proofErr w:type="gramEnd"/>
      <w:r w:rsidRPr="00A01670">
        <w:rPr>
          <w:rFonts w:hint="eastAsia"/>
          <w:u w:val="single"/>
        </w:rPr>
        <w:t xml:space="preserve"> would be bound in</w:t>
      </w:r>
      <w:r w:rsidRPr="004A1C5B">
        <w:rPr>
          <w:rFonts w:hint="eastAsia"/>
          <w:sz w:val="16"/>
        </w:rPr>
        <w:t xml:space="preserve"> principle to respect. I would go even further and assert that </w:t>
      </w:r>
      <w:r w:rsidRPr="00345278">
        <w:rPr>
          <w:rFonts w:hint="eastAsia"/>
          <w:u w:val="single"/>
        </w:rPr>
        <w:t>only human</w:t>
      </w:r>
      <w:r w:rsidRPr="00A01670">
        <w:rPr>
          <w:rFonts w:hint="eastAsia"/>
          <w:u w:val="single"/>
        </w:rPr>
        <w:t xml:space="preserve"> being</w:t>
      </w:r>
      <w:r w:rsidRPr="00345278">
        <w:rPr>
          <w:rFonts w:hint="eastAsia"/>
          <w:u w:val="single"/>
        </w:rPr>
        <w:t>s</w:t>
      </w:r>
      <w:proofErr w:type="gramStart"/>
      <w:r w:rsidRPr="004A1C5B">
        <w:rPr>
          <w:rFonts w:hint="eastAsia"/>
          <w:sz w:val="16"/>
        </w:rPr>
        <w:t>—“</w:t>
      </w:r>
      <w:proofErr w:type="gramEnd"/>
      <w:r w:rsidRPr="00A01670">
        <w:rPr>
          <w:rFonts w:hint="eastAsia"/>
          <w:u w:val="single"/>
        </w:rPr>
        <w:t>persons</w:t>
      </w:r>
      <w:r w:rsidRPr="004A1C5B">
        <w:rPr>
          <w:rFonts w:hint="eastAsia"/>
          <w:sz w:val="16"/>
        </w:rPr>
        <w:t>”—</w:t>
      </w:r>
      <w:r w:rsidRPr="00345278">
        <w:rPr>
          <w:rFonts w:hint="eastAsia"/>
          <w:u w:val="single"/>
        </w:rPr>
        <w:t>should be</w:t>
      </w:r>
      <w:r w:rsidRPr="00A01670">
        <w:rPr>
          <w:rFonts w:hint="eastAsia"/>
          <w:u w:val="single"/>
        </w:rPr>
        <w:t xml:space="preserve"> respected as </w:t>
      </w:r>
      <w:r w:rsidRPr="00345278">
        <w:rPr>
          <w:rFonts w:hint="eastAsia"/>
          <w:u w:val="single"/>
        </w:rPr>
        <w:t>property owners</w:t>
      </w:r>
      <w:r w:rsidRPr="004A1C5B">
        <w:rPr>
          <w:rFonts w:hint="eastAsia"/>
          <w:sz w:val="16"/>
        </w:rPr>
        <w:t xml:space="preserve">; that </w:t>
      </w:r>
      <w:r w:rsidRPr="00345278">
        <w:rPr>
          <w:rFonts w:hint="eastAsia"/>
          <w:u w:val="single"/>
        </w:rPr>
        <w:t>treating corporations</w:t>
      </w:r>
      <w:r w:rsidRPr="00A01670">
        <w:rPr>
          <w:rFonts w:hint="eastAsia"/>
          <w:u w:val="single"/>
        </w:rPr>
        <w:t xml:space="preserve">, political institutions, and other </w:t>
      </w:r>
      <w:r w:rsidRPr="004A1C5B">
        <w:rPr>
          <w:rFonts w:hint="eastAsia"/>
          <w:sz w:val="16"/>
        </w:rPr>
        <w:t>abstraction</w:t>
      </w:r>
      <w:r w:rsidRPr="00A01670">
        <w:rPr>
          <w:rFonts w:hint="eastAsia"/>
          <w:u w:val="single"/>
        </w:rPr>
        <w:t xml:space="preserve">s </w:t>
      </w:r>
      <w:r w:rsidRPr="00345278">
        <w:rPr>
          <w:rFonts w:hint="eastAsia"/>
          <w:u w:val="single"/>
        </w:rPr>
        <w:t>as</w:t>
      </w:r>
      <w:r w:rsidRPr="004A1C5B">
        <w:rPr>
          <w:rFonts w:hint="eastAsia"/>
          <w:sz w:val="16"/>
        </w:rPr>
        <w:t xml:space="preserve"> artificial “</w:t>
      </w:r>
      <w:r w:rsidRPr="00345278">
        <w:rPr>
          <w:rFonts w:hint="eastAsia"/>
          <w:u w:val="single"/>
        </w:rPr>
        <w:t>persons</w:t>
      </w:r>
      <w:r w:rsidRPr="004A1C5B">
        <w:rPr>
          <w:rFonts w:hint="eastAsia"/>
          <w:sz w:val="16"/>
        </w:rPr>
        <w:t xml:space="preserve">” </w:t>
      </w:r>
      <w:r w:rsidRPr="00345278">
        <w:rPr>
          <w:rFonts w:hint="eastAsia"/>
          <w:u w:val="single"/>
        </w:rPr>
        <w:t>represents a</w:t>
      </w:r>
      <w:r w:rsidRPr="004A1C5B">
        <w:rPr>
          <w:rFonts w:hint="eastAsia"/>
          <w:sz w:val="16"/>
        </w:rPr>
        <w:t xml:space="preserve"> source of </w:t>
      </w:r>
      <w:r w:rsidRPr="00345278">
        <w:rPr>
          <w:rFonts w:hint="eastAsia"/>
          <w:u w:val="single"/>
        </w:rPr>
        <w:t>conflict</w:t>
      </w:r>
      <w:r w:rsidRPr="00A01670">
        <w:rPr>
          <w:rFonts w:hint="eastAsia"/>
          <w:u w:val="single"/>
        </w:rPr>
        <w:t xml:space="preserve"> we ought </w:t>
      </w:r>
      <w:r w:rsidRPr="00345278">
        <w:rPr>
          <w:rFonts w:hint="eastAsia"/>
          <w:u w:val="single"/>
        </w:rPr>
        <w:t>to reject</w:t>
      </w:r>
      <w:r w:rsidRPr="004A1C5B">
        <w:rPr>
          <w:rFonts w:hint="eastAsia"/>
          <w:sz w:val="16"/>
        </w:rPr>
        <w:t xml:space="preserve">. So considered, </w:t>
      </w:r>
      <w:r w:rsidRPr="00345278">
        <w:rPr>
          <w:rFonts w:hint="eastAsia"/>
          <w:u w:val="single"/>
        </w:rPr>
        <w:t>the state</w:t>
      </w:r>
      <w:r w:rsidRPr="004A1C5B">
        <w:rPr>
          <w:rFonts w:hint="eastAsia"/>
          <w:sz w:val="16"/>
        </w:rPr>
        <w:t xml:space="preserve"> becomes seen for what it </w:t>
      </w:r>
      <w:r w:rsidRPr="00345278">
        <w:rPr>
          <w:rFonts w:hint="eastAsia"/>
          <w:u w:val="single"/>
        </w:rPr>
        <w:t>is</w:t>
      </w:r>
      <w:r w:rsidRPr="00345278">
        <w:rPr>
          <w:rFonts w:hint="eastAsia"/>
          <w:sz w:val="16"/>
        </w:rPr>
        <w:t>:</w:t>
      </w:r>
      <w:r w:rsidRPr="004A1C5B">
        <w:rPr>
          <w:rFonts w:hint="eastAsia"/>
          <w:sz w:val="16"/>
        </w:rPr>
        <w:t xml:space="preserve"> </w:t>
      </w:r>
      <w:r w:rsidRPr="00453F72">
        <w:rPr>
          <w:rFonts w:hint="eastAsia"/>
          <w:u w:val="single"/>
        </w:rPr>
        <w:t>a</w:t>
      </w:r>
      <w:r w:rsidRPr="004A1C5B">
        <w:rPr>
          <w:rFonts w:hint="eastAsia"/>
          <w:u w:val="single"/>
        </w:rPr>
        <w:t xml:space="preserve">n organizational </w:t>
      </w:r>
      <w:r w:rsidRPr="00453F72">
        <w:rPr>
          <w:rFonts w:hint="eastAsia"/>
          <w:u w:val="single"/>
        </w:rPr>
        <w:t>tool of violence</w:t>
      </w:r>
      <w:r w:rsidRPr="004A1C5B">
        <w:rPr>
          <w:rFonts w:hint="eastAsia"/>
          <w:u w:val="single"/>
        </w:rPr>
        <w:t xml:space="preserve"> </w:t>
      </w:r>
      <w:r w:rsidRPr="008F5110">
        <w:rPr>
          <w:rFonts w:hint="eastAsia"/>
          <w:u w:val="single"/>
        </w:rPr>
        <w:t>that</w:t>
      </w:r>
      <w:r w:rsidRPr="004A1C5B">
        <w:rPr>
          <w:rFonts w:hint="eastAsia"/>
          <w:sz w:val="16"/>
        </w:rPr>
        <w:t xml:space="preserve"> </w:t>
      </w:r>
      <w:proofErr w:type="gramStart"/>
      <w:r w:rsidRPr="004A1C5B">
        <w:rPr>
          <w:rFonts w:hint="eastAsia"/>
          <w:sz w:val="16"/>
        </w:rPr>
        <w:t>is able to</w:t>
      </w:r>
      <w:proofErr w:type="gramEnd"/>
      <w:r w:rsidRPr="004A1C5B">
        <w:rPr>
          <w:rFonts w:hint="eastAsia"/>
          <w:sz w:val="16"/>
        </w:rPr>
        <w:t xml:space="preserve"> </w:t>
      </w:r>
      <w:r w:rsidRPr="008F5110">
        <w:rPr>
          <w:rFonts w:hint="eastAsia"/>
          <w:u w:val="single"/>
        </w:rPr>
        <w:t>accomplish its purposes</w:t>
      </w:r>
      <w:r w:rsidRPr="004A1C5B">
        <w:rPr>
          <w:rFonts w:hint="eastAsia"/>
          <w:sz w:val="16"/>
        </w:rPr>
        <w:t xml:space="preserve"> only </w:t>
      </w:r>
      <w:r w:rsidRPr="004A1C5B">
        <w:rPr>
          <w:rFonts w:hint="eastAsia"/>
          <w:u w:val="single"/>
        </w:rPr>
        <w:t>through the willingness of its victims to accord it legitimacy</w:t>
      </w:r>
      <w:r w:rsidRPr="004A1C5B">
        <w:rPr>
          <w:rFonts w:hint="eastAsia"/>
          <w:sz w:val="16"/>
        </w:rPr>
        <w:t xml:space="preserve">. </w:t>
      </w:r>
      <w:r w:rsidRPr="008F5110">
        <w:rPr>
          <w:rFonts w:hint="eastAsia"/>
          <w:highlight w:val="cyan"/>
          <w:u w:val="single"/>
        </w:rPr>
        <w:t>Such</w:t>
      </w:r>
      <w:r w:rsidRPr="00453F72">
        <w:rPr>
          <w:rFonts w:hint="eastAsia"/>
          <w:highlight w:val="cyan"/>
          <w:u w:val="single"/>
        </w:rPr>
        <w:t xml:space="preserve"> </w:t>
      </w:r>
      <w:r w:rsidRPr="008F5110">
        <w:rPr>
          <w:rFonts w:hint="eastAsia"/>
          <w:highlight w:val="cyan"/>
          <w:u w:val="single"/>
        </w:rPr>
        <w:t>a practice allows lifeless fictions to transcend</w:t>
      </w:r>
      <w:r w:rsidRPr="004A1C5B">
        <w:rPr>
          <w:rFonts w:hint="eastAsia"/>
          <w:sz w:val="16"/>
        </w:rPr>
        <w:t>—</w:t>
      </w:r>
      <w:r w:rsidRPr="008F5110">
        <w:rPr>
          <w:rFonts w:hint="eastAsia"/>
          <w:highlight w:val="cyan"/>
          <w:u w:val="single"/>
        </w:rPr>
        <w:t>and</w:t>
      </w:r>
      <w:r w:rsidRPr="004A1C5B">
        <w:rPr>
          <w:rFonts w:hint="eastAsia"/>
          <w:sz w:val="16"/>
        </w:rPr>
        <w:t xml:space="preserve"> thus </w:t>
      </w:r>
      <w:r w:rsidRPr="008F5110">
        <w:rPr>
          <w:rFonts w:hint="eastAsia"/>
          <w:highlight w:val="cyan"/>
          <w:u w:val="single"/>
        </w:rPr>
        <w:t>demean</w:t>
      </w:r>
      <w:r w:rsidRPr="004A1C5B">
        <w:rPr>
          <w:rFonts w:hint="eastAsia"/>
          <w:sz w:val="16"/>
        </w:rPr>
        <w:t xml:space="preserve">—the importance of </w:t>
      </w:r>
      <w:r w:rsidRPr="008F5110">
        <w:rPr>
          <w:rFonts w:hint="eastAsia"/>
          <w:highlight w:val="cyan"/>
          <w:u w:val="single"/>
        </w:rPr>
        <w:t>individual</w:t>
      </w:r>
      <w:r w:rsidRPr="004A1C5B">
        <w:rPr>
          <w:rFonts w:hint="eastAsia"/>
          <w:u w:val="single"/>
        </w:rPr>
        <w:t xml:space="preserve"> human being</w:t>
      </w:r>
      <w:r w:rsidRPr="008F5110">
        <w:rPr>
          <w:rFonts w:hint="eastAsia"/>
          <w:highlight w:val="cyan"/>
          <w:u w:val="single"/>
        </w:rPr>
        <w:t>s</w:t>
      </w:r>
      <w:r w:rsidRPr="004A1C5B">
        <w:rPr>
          <w:rFonts w:hint="eastAsia"/>
          <w:u w:val="single"/>
        </w:rPr>
        <w:t>.</w:t>
      </w:r>
    </w:p>
    <w:p w14:paraId="2163675E" w14:textId="77777777" w:rsidR="0044022D" w:rsidRPr="00C939A1" w:rsidRDefault="0044022D" w:rsidP="0044022D">
      <w:pPr>
        <w:rPr>
          <w:sz w:val="16"/>
        </w:rPr>
      </w:pPr>
      <w:r w:rsidRPr="00C939A1">
        <w:rPr>
          <w:sz w:val="16"/>
        </w:rPr>
        <w:t>I</w:t>
      </w:r>
      <w:r w:rsidRPr="00C939A1">
        <w:rPr>
          <w:rFonts w:hint="eastAsia"/>
          <w:sz w:val="16"/>
        </w:rPr>
        <w:t xml:space="preserve">f </w:t>
      </w:r>
      <w:r w:rsidRPr="008F5110">
        <w:rPr>
          <w:rFonts w:hint="eastAsia"/>
          <w:highlight w:val="cyan"/>
          <w:u w:val="single"/>
        </w:rPr>
        <w:t xml:space="preserve">IP claims </w:t>
      </w:r>
      <w:r w:rsidRPr="00345278">
        <w:rPr>
          <w:rFonts w:hint="eastAsia"/>
          <w:u w:val="single"/>
        </w:rPr>
        <w:t>can only be created by coercive political systems</w:t>
      </w:r>
      <w:r w:rsidRPr="00C939A1">
        <w:rPr>
          <w:rFonts w:hint="eastAsia"/>
          <w:sz w:val="16"/>
        </w:rPr>
        <w:t xml:space="preserve">, could such interests be defended under libertarian principles? </w:t>
      </w:r>
      <w:r w:rsidRPr="004A1C5B">
        <w:rPr>
          <w:rFonts w:hint="eastAsia"/>
          <w:u w:val="single"/>
        </w:rPr>
        <w:t>In a stateless society</w:t>
      </w:r>
      <w:r w:rsidRPr="00C939A1">
        <w:rPr>
          <w:rFonts w:hint="eastAsia"/>
          <w:sz w:val="16"/>
        </w:rPr>
        <w:t>, would IP be recognized alongside claims to real estate and chattels as property interests worthy of respect? At the early common law—and until 1977 in America—a limited copyright principle existed. A person who had written a book or a poem, placed it in her desk drawer, and it was later removed by another and published without her consent, maintained a common law copyright to her work. If, however, the author had the work published—which meant, as the word implies, made “public”—she lost such a copyright, the act of publication being treated as an abandonment of control over her claim of ownership. The question arose, of course, as to what constituted a “publication” of the work: sending a copy to a publisher to review would not.</w:t>
      </w:r>
    </w:p>
    <w:p w14:paraId="7D8157C4" w14:textId="77777777" w:rsidR="0044022D" w:rsidRPr="008E40D7" w:rsidRDefault="0044022D" w:rsidP="0044022D">
      <w:pPr>
        <w:rPr>
          <w:u w:val="single"/>
        </w:rPr>
      </w:pPr>
      <w:proofErr w:type="gramStart"/>
      <w:r w:rsidRPr="008E40D7">
        <w:rPr>
          <w:rFonts w:hint="eastAsia"/>
          <w:sz w:val="16"/>
        </w:rPr>
        <w:t>In order to</w:t>
      </w:r>
      <w:proofErr w:type="gramEnd"/>
      <w:r w:rsidRPr="008E40D7">
        <w:rPr>
          <w:rFonts w:hint="eastAsia"/>
          <w:sz w:val="16"/>
        </w:rPr>
        <w:t xml:space="preserve"> extend copyright protection to authors and publishers beyond the common law limits, </w:t>
      </w:r>
      <w:r w:rsidRPr="00C939A1">
        <w:rPr>
          <w:rFonts w:hint="eastAsia"/>
          <w:u w:val="single"/>
        </w:rPr>
        <w:t xml:space="preserve">Congress enacted </w:t>
      </w:r>
      <w:r w:rsidRPr="008F5110">
        <w:rPr>
          <w:rFonts w:hint="eastAsia"/>
          <w:u w:val="single"/>
        </w:rPr>
        <w:t>copyright</w:t>
      </w:r>
      <w:r w:rsidRPr="00C939A1">
        <w:rPr>
          <w:rFonts w:hint="eastAsia"/>
          <w:u w:val="single"/>
        </w:rPr>
        <w:t xml:space="preserve"> </w:t>
      </w:r>
      <w:r w:rsidRPr="008F5110">
        <w:rPr>
          <w:rFonts w:hint="eastAsia"/>
          <w:u w:val="single"/>
        </w:rPr>
        <w:t>statutes</w:t>
      </w:r>
      <w:r w:rsidRPr="008E40D7">
        <w:rPr>
          <w:rFonts w:hint="eastAsia"/>
          <w:sz w:val="16"/>
        </w:rPr>
        <w:t>. Such legislation was grounded in Article I, Section 8 of the Constitution, which provides, among other powers, “</w:t>
      </w:r>
      <w:r w:rsidRPr="00C939A1">
        <w:rPr>
          <w:rFonts w:hint="eastAsia"/>
          <w:u w:val="single"/>
        </w:rPr>
        <w:t xml:space="preserve">To promote the Progress of Science and useful Arts, by securing </w:t>
      </w:r>
      <w:r w:rsidRPr="008E40D7">
        <w:rPr>
          <w:rFonts w:hint="eastAsia"/>
          <w:sz w:val="16"/>
        </w:rPr>
        <w:t>for limited Times to</w:t>
      </w:r>
      <w:r w:rsidRPr="00C939A1">
        <w:rPr>
          <w:rFonts w:hint="eastAsia"/>
          <w:u w:val="single"/>
        </w:rPr>
        <w:t xml:space="preserve"> Authors and Inventors</w:t>
      </w:r>
      <w:r w:rsidRPr="008E40D7">
        <w:rPr>
          <w:rFonts w:hint="eastAsia"/>
          <w:sz w:val="16"/>
        </w:rPr>
        <w:t xml:space="preserve"> the </w:t>
      </w:r>
      <w:r w:rsidRPr="00C939A1">
        <w:rPr>
          <w:rFonts w:hint="eastAsia"/>
          <w:u w:val="single"/>
        </w:rPr>
        <w:t>exclusive Right</w:t>
      </w:r>
      <w:r w:rsidRPr="008E40D7">
        <w:rPr>
          <w:rFonts w:hint="eastAsia"/>
          <w:sz w:val="16"/>
        </w:rPr>
        <w:t xml:space="preserve"> to their respective Writings and Discoveries.” This </w:t>
      </w:r>
      <w:r w:rsidRPr="00C939A1">
        <w:rPr>
          <w:rFonts w:hint="eastAsia"/>
          <w:u w:val="single"/>
        </w:rPr>
        <w:t xml:space="preserve">constitutional </w:t>
      </w:r>
      <w:r w:rsidRPr="00453F72">
        <w:rPr>
          <w:rFonts w:hint="eastAsia"/>
          <w:u w:val="single"/>
        </w:rPr>
        <w:t>authority created</w:t>
      </w:r>
      <w:r w:rsidRPr="00C939A1">
        <w:rPr>
          <w:rFonts w:hint="eastAsia"/>
          <w:u w:val="single"/>
        </w:rPr>
        <w:t xml:space="preserve">, </w:t>
      </w:r>
      <w:r w:rsidRPr="008F5110">
        <w:rPr>
          <w:rFonts w:hint="eastAsia"/>
          <w:u w:val="single"/>
        </w:rPr>
        <w:t>in a legal monopolist</w:t>
      </w:r>
      <w:r w:rsidRPr="00C939A1">
        <w:rPr>
          <w:rFonts w:hint="eastAsia"/>
          <w:u w:val="single"/>
        </w:rPr>
        <w:t xml:space="preserve"> of </w:t>
      </w:r>
      <w:r w:rsidRPr="00C939A1">
        <w:rPr>
          <w:rFonts w:hint="eastAsia"/>
          <w:u w:val="single"/>
        </w:rPr>
        <w:lastRenderedPageBreak/>
        <w:t>violence</w:t>
      </w:r>
      <w:r>
        <w:rPr>
          <w:u w:val="single"/>
        </w:rPr>
        <w:t xml:space="preserve"> [</w:t>
      </w:r>
      <w:r w:rsidRPr="00345278">
        <w:rPr>
          <w:highlight w:val="cyan"/>
          <w:u w:val="single"/>
        </w:rPr>
        <w:t>are</w:t>
      </w:r>
      <w:r w:rsidRPr="00345278">
        <w:rPr>
          <w:u w:val="single"/>
        </w:rPr>
        <w:t>]</w:t>
      </w:r>
      <w:r w:rsidRPr="00345278">
        <w:rPr>
          <w:rFonts w:hint="eastAsia"/>
          <w:sz w:val="16"/>
        </w:rPr>
        <w:t>,</w:t>
      </w:r>
      <w:r w:rsidRPr="008E40D7">
        <w:rPr>
          <w:rFonts w:hint="eastAsia"/>
          <w:sz w:val="16"/>
        </w:rPr>
        <w:t xml:space="preserve"> </w:t>
      </w:r>
      <w:r w:rsidRPr="008F5110">
        <w:rPr>
          <w:rFonts w:hint="eastAsia"/>
          <w:highlight w:val="cyan"/>
          <w:u w:val="single"/>
        </w:rPr>
        <w:t>the power to create</w:t>
      </w:r>
      <w:r w:rsidRPr="00C939A1">
        <w:rPr>
          <w:rFonts w:hint="eastAsia"/>
          <w:u w:val="single"/>
        </w:rPr>
        <w:t xml:space="preserve"> in others </w:t>
      </w:r>
      <w:r w:rsidRPr="00345278">
        <w:rPr>
          <w:rFonts w:hint="eastAsia"/>
          <w:u w:val="single"/>
        </w:rPr>
        <w:t xml:space="preserve">monopoly property interests that did not otherwise </w:t>
      </w:r>
      <w:proofErr w:type="gramStart"/>
      <w:r w:rsidRPr="00345278">
        <w:rPr>
          <w:rFonts w:hint="eastAsia"/>
          <w:u w:val="single"/>
        </w:rPr>
        <w:t>exist</w:t>
      </w:r>
      <w:r w:rsidRPr="008E40D7">
        <w:rPr>
          <w:rFonts w:hint="eastAsia"/>
          <w:sz w:val="16"/>
        </w:rPr>
        <w:t>, and</w:t>
      </w:r>
      <w:proofErr w:type="gramEnd"/>
      <w:r w:rsidRPr="008E40D7">
        <w:rPr>
          <w:rFonts w:hint="eastAsia"/>
          <w:sz w:val="16"/>
        </w:rPr>
        <w:t xml:space="preserve"> would be </w:t>
      </w:r>
      <w:r w:rsidRPr="00345278">
        <w:rPr>
          <w:rFonts w:hint="eastAsia"/>
          <w:highlight w:val="cyan"/>
          <w:u w:val="single"/>
        </w:rPr>
        <w:t xml:space="preserve">enforced through </w:t>
      </w:r>
      <w:r w:rsidRPr="008F5110">
        <w:rPr>
          <w:rFonts w:hint="eastAsia"/>
          <w:highlight w:val="cyan"/>
          <w:u w:val="single"/>
        </w:rPr>
        <w:t>the coercive powers of the state</w:t>
      </w:r>
      <w:r w:rsidRPr="008E40D7">
        <w:rPr>
          <w:rFonts w:hint="eastAsia"/>
          <w:sz w:val="16"/>
        </w:rPr>
        <w:t xml:space="preserve">. Our legal system has long understood </w:t>
      </w:r>
      <w:r w:rsidRPr="008F5110">
        <w:rPr>
          <w:rFonts w:hint="eastAsia"/>
          <w:highlight w:val="cyan"/>
          <w:u w:val="single"/>
        </w:rPr>
        <w:t>monopolies</w:t>
      </w:r>
      <w:r w:rsidRPr="008E40D7">
        <w:rPr>
          <w:rFonts w:hint="eastAsia"/>
          <w:u w:val="single"/>
        </w:rPr>
        <w:t xml:space="preserve"> to be </w:t>
      </w:r>
      <w:r w:rsidRPr="00453F72">
        <w:rPr>
          <w:rFonts w:hint="eastAsia"/>
          <w:u w:val="single"/>
        </w:rPr>
        <w:t xml:space="preserve">creatures </w:t>
      </w:r>
      <w:r w:rsidRPr="00345278">
        <w:rPr>
          <w:rFonts w:hint="eastAsia"/>
          <w:u w:val="single"/>
        </w:rPr>
        <w:t xml:space="preserve">of </w:t>
      </w:r>
      <w:r w:rsidRPr="008F5110">
        <w:rPr>
          <w:rFonts w:hint="eastAsia"/>
          <w:highlight w:val="cyan"/>
          <w:u w:val="single"/>
        </w:rPr>
        <w:t>the state</w:t>
      </w:r>
      <w:r w:rsidRPr="008E40D7">
        <w:rPr>
          <w:rFonts w:hint="eastAsia"/>
          <w:u w:val="single"/>
        </w:rPr>
        <w:t>,</w:t>
      </w:r>
      <w:hyperlink r:id="rId9" w:anchor="fn4" w:history="1">
        <w:r w:rsidRPr="008E40D7">
          <w:rPr>
            <w:rStyle w:val="Hyperlink"/>
            <w:rFonts w:hint="eastAsia"/>
            <w:sz w:val="16"/>
          </w:rPr>
          <w:t>[4]</w:t>
        </w:r>
      </w:hyperlink>
      <w:r w:rsidRPr="008E40D7">
        <w:rPr>
          <w:rFonts w:hint="eastAsia"/>
          <w:sz w:val="16"/>
        </w:rPr>
        <w:t xml:space="preserve"> a status that </w:t>
      </w:r>
      <w:r w:rsidRPr="008F5110">
        <w:rPr>
          <w:rFonts w:hint="eastAsia"/>
          <w:highlight w:val="cyan"/>
          <w:u w:val="single"/>
        </w:rPr>
        <w:t>provide</w:t>
      </w:r>
      <w:r w:rsidRPr="00453F72">
        <w:rPr>
          <w:rFonts w:hint="eastAsia"/>
          <w:u w:val="single"/>
        </w:rPr>
        <w:t>d</w:t>
      </w:r>
      <w:r w:rsidRPr="008E40D7">
        <w:rPr>
          <w:rFonts w:hint="eastAsia"/>
          <w:u w:val="single"/>
        </w:rPr>
        <w:t xml:space="preserve"> the recipient </w:t>
      </w:r>
      <w:r w:rsidRPr="008F5110">
        <w:rPr>
          <w:rFonts w:hint="eastAsia"/>
          <w:highlight w:val="cyan"/>
          <w:u w:val="single"/>
        </w:rPr>
        <w:t>protection from would-be competitors</w:t>
      </w:r>
      <w:r w:rsidRPr="008E40D7">
        <w:rPr>
          <w:rFonts w:hint="eastAsia"/>
          <w:sz w:val="16"/>
        </w:rPr>
        <w:t xml:space="preserve">. </w:t>
      </w:r>
      <w:r w:rsidRPr="008E40D7">
        <w:rPr>
          <w:rFonts w:hint="eastAsia"/>
          <w:u w:val="single"/>
        </w:rPr>
        <w:t xml:space="preserve">The </w:t>
      </w:r>
      <w:r w:rsidRPr="00345278">
        <w:rPr>
          <w:rFonts w:hint="eastAsia"/>
          <w:u w:val="single"/>
        </w:rPr>
        <w:t>incompatibility of such an interest with libertarian</w:t>
      </w:r>
      <w:r w:rsidRPr="008E40D7">
        <w:rPr>
          <w:rFonts w:hint="eastAsia"/>
          <w:u w:val="single"/>
        </w:rPr>
        <w:t xml:space="preserve"> principles </w:t>
      </w:r>
      <w:r w:rsidRPr="00345278">
        <w:rPr>
          <w:rFonts w:hint="eastAsia"/>
          <w:u w:val="single"/>
        </w:rPr>
        <w:t>should be apparent.</w:t>
      </w:r>
    </w:p>
    <w:p w14:paraId="6610EA25" w14:textId="77777777" w:rsidR="0044022D" w:rsidRPr="008E40D7" w:rsidRDefault="0044022D" w:rsidP="0044022D">
      <w:pPr>
        <w:rPr>
          <w:u w:val="single"/>
        </w:rPr>
      </w:pPr>
      <w:r w:rsidRPr="008E40D7">
        <w:rPr>
          <w:rFonts w:hint="eastAsia"/>
          <w:sz w:val="16"/>
        </w:rPr>
        <w:t xml:space="preserve">The </w:t>
      </w:r>
      <w:r w:rsidRPr="008E40D7">
        <w:rPr>
          <w:rFonts w:hint="eastAsia"/>
          <w:u w:val="single"/>
        </w:rPr>
        <w:t>common law system got it right</w:t>
      </w:r>
      <w:r w:rsidRPr="008E40D7">
        <w:rPr>
          <w:rFonts w:hint="eastAsia"/>
          <w:sz w:val="16"/>
        </w:rPr>
        <w:t xml:space="preserve">: because </w:t>
      </w:r>
      <w:r w:rsidRPr="00453F72">
        <w:rPr>
          <w:rFonts w:hint="eastAsia"/>
          <w:u w:val="single"/>
        </w:rPr>
        <w:t>the essence of ownership is found in the capacity to control</w:t>
      </w:r>
      <w:r w:rsidRPr="008E40D7">
        <w:rPr>
          <w:rFonts w:hint="eastAsia"/>
          <w:u w:val="single"/>
        </w:rPr>
        <w:t xml:space="preserve"> </w:t>
      </w:r>
      <w:r w:rsidRPr="00453F72">
        <w:rPr>
          <w:rFonts w:hint="eastAsia"/>
          <w:u w:val="single"/>
        </w:rPr>
        <w:t>some resource in furtherance</w:t>
      </w:r>
      <w:r w:rsidRPr="008E40D7">
        <w:rPr>
          <w:rFonts w:hint="eastAsia"/>
          <w:u w:val="single"/>
        </w:rPr>
        <w:t xml:space="preserve"> of one’s purposes, </w:t>
      </w:r>
      <w:r w:rsidRPr="00453F72">
        <w:rPr>
          <w:rFonts w:hint="eastAsia"/>
          <w:u w:val="single"/>
        </w:rPr>
        <w:t>such a claim is lost once a product has been released to the public</w:t>
      </w:r>
      <w:r w:rsidRPr="008E40D7">
        <w:rPr>
          <w:rFonts w:hint="eastAsia"/>
          <w:sz w:val="16"/>
        </w:rPr>
        <w:t xml:space="preserve">. The situation is similar to that of </w:t>
      </w:r>
      <w:r w:rsidRPr="008E40D7">
        <w:rPr>
          <w:rFonts w:hint="eastAsia"/>
          <w:u w:val="single"/>
        </w:rPr>
        <w:t xml:space="preserve">a person owning oxygen that is contained in a </w:t>
      </w:r>
      <w:proofErr w:type="gramStart"/>
      <w:r w:rsidRPr="008E40D7">
        <w:rPr>
          <w:rFonts w:hint="eastAsia"/>
          <w:u w:val="single"/>
        </w:rPr>
        <w:t>tank</w:t>
      </w:r>
      <w:r w:rsidRPr="008E40D7">
        <w:rPr>
          <w:rFonts w:hint="eastAsia"/>
          <w:sz w:val="16"/>
        </w:rPr>
        <w:t>, but</w:t>
      </w:r>
      <w:proofErr w:type="gramEnd"/>
      <w:r w:rsidRPr="008E40D7">
        <w:rPr>
          <w:rFonts w:hint="eastAsia"/>
          <w:sz w:val="16"/>
        </w:rPr>
        <w:t xml:space="preserve"> </w:t>
      </w:r>
      <w:r w:rsidRPr="008E40D7">
        <w:rPr>
          <w:rFonts w:hint="eastAsia"/>
          <w:u w:val="single"/>
        </w:rPr>
        <w:t>loses a claim to any quantity that might be released</w:t>
      </w:r>
      <w:r w:rsidRPr="008E40D7">
        <w:rPr>
          <w:rFonts w:hint="eastAsia"/>
          <w:sz w:val="16"/>
        </w:rPr>
        <w:t>—by a leaky valve—</w:t>
      </w:r>
      <w:r w:rsidRPr="008E40D7">
        <w:rPr>
          <w:rFonts w:hint="eastAsia"/>
          <w:u w:val="single"/>
        </w:rPr>
        <w:t>into the air.</w:t>
      </w:r>
    </w:p>
    <w:p w14:paraId="31F375AB" w14:textId="77777777" w:rsidR="0044022D" w:rsidRDefault="0044022D" w:rsidP="0044022D">
      <w:pPr>
        <w:rPr>
          <w:sz w:val="16"/>
        </w:rPr>
      </w:pPr>
      <w:r w:rsidRPr="00160E08">
        <w:rPr>
          <w:rFonts w:hint="eastAsia"/>
          <w:highlight w:val="cyan"/>
          <w:u w:val="single"/>
        </w:rPr>
        <w:t>There are many</w:t>
      </w:r>
      <w:r w:rsidRPr="00164F98">
        <w:rPr>
          <w:rFonts w:hint="eastAsia"/>
          <w:u w:val="single"/>
        </w:rPr>
        <w:t xml:space="preserve"> </w:t>
      </w:r>
      <w:r w:rsidRPr="00F23FB6">
        <w:rPr>
          <w:rFonts w:hint="eastAsia"/>
          <w:sz w:val="16"/>
        </w:rPr>
        <w:t xml:space="preserve">other </w:t>
      </w:r>
      <w:r w:rsidRPr="00160E08">
        <w:rPr>
          <w:rFonts w:hint="eastAsia"/>
          <w:highlight w:val="cyan"/>
          <w:u w:val="single"/>
        </w:rPr>
        <w:t>costs</w:t>
      </w:r>
      <w:r w:rsidRPr="00164F98">
        <w:rPr>
          <w:rFonts w:hint="eastAsia"/>
          <w:u w:val="single"/>
        </w:rPr>
        <w:t xml:space="preserve"> associated </w:t>
      </w:r>
      <w:r w:rsidRPr="00160E08">
        <w:rPr>
          <w:rFonts w:hint="eastAsia"/>
          <w:highlight w:val="cyan"/>
          <w:u w:val="single"/>
        </w:rPr>
        <w:t>with IP</w:t>
      </w:r>
      <w:r w:rsidRPr="00164F98">
        <w:rPr>
          <w:rFonts w:hint="eastAsia"/>
          <w:u w:val="single"/>
        </w:rPr>
        <w:t xml:space="preserve"> that rarely get attention</w:t>
      </w:r>
      <w:r w:rsidRPr="00F23FB6">
        <w:rPr>
          <w:rFonts w:hint="eastAsia"/>
          <w:sz w:val="16"/>
        </w:rPr>
        <w:t xml:space="preserve"> in cost-benefit analyses </w:t>
      </w:r>
      <w:r w:rsidRPr="00164F98">
        <w:rPr>
          <w:rFonts w:hint="eastAsia"/>
          <w:u w:val="single"/>
        </w:rPr>
        <w:t>of the topic</w:t>
      </w:r>
      <w:r w:rsidRPr="00F23FB6">
        <w:rPr>
          <w:rFonts w:hint="eastAsia"/>
          <w:sz w:val="16"/>
        </w:rPr>
        <w:t xml:space="preserve">. One has to do with the fact that </w:t>
      </w:r>
      <w:r w:rsidRPr="0065611C">
        <w:rPr>
          <w:rFonts w:hint="eastAsia"/>
          <w:u w:val="single"/>
        </w:rPr>
        <w:t xml:space="preserve">the </w:t>
      </w:r>
      <w:r w:rsidRPr="00160E08">
        <w:rPr>
          <w:rFonts w:hint="eastAsia"/>
          <w:highlight w:val="cyan"/>
          <w:u w:val="single"/>
        </w:rPr>
        <w:t>patent</w:t>
      </w:r>
      <w:r w:rsidRPr="00345278">
        <w:rPr>
          <w:rFonts w:hint="eastAsia"/>
          <w:u w:val="single"/>
        </w:rPr>
        <w:t>ing process, as with</w:t>
      </w:r>
      <w:r w:rsidRPr="00164F98">
        <w:rPr>
          <w:rFonts w:hint="eastAsia"/>
          <w:u w:val="single"/>
        </w:rPr>
        <w:t xml:space="preserve"> government </w:t>
      </w:r>
      <w:r w:rsidRPr="00160E08">
        <w:rPr>
          <w:rFonts w:hint="eastAsia"/>
          <w:highlight w:val="cyan"/>
          <w:u w:val="single"/>
        </w:rPr>
        <w:t xml:space="preserve">regulation </w:t>
      </w:r>
      <w:r w:rsidRPr="00345278">
        <w:rPr>
          <w:rFonts w:hint="eastAsia"/>
          <w:u w:val="single"/>
        </w:rPr>
        <w:t>generally</w:t>
      </w:r>
      <w:r w:rsidRPr="00164F98">
        <w:rPr>
          <w:rFonts w:hint="eastAsia"/>
          <w:u w:val="single"/>
        </w:rPr>
        <w:t xml:space="preserve">, </w:t>
      </w:r>
      <w:r w:rsidRPr="00160E08">
        <w:rPr>
          <w:rFonts w:hint="eastAsia"/>
          <w:highlight w:val="cyan"/>
          <w:u w:val="single"/>
        </w:rPr>
        <w:t xml:space="preserve">is </w:t>
      </w:r>
      <w:r w:rsidRPr="00345278">
        <w:rPr>
          <w:rFonts w:hint="eastAsia"/>
          <w:highlight w:val="cyan"/>
          <w:u w:val="single"/>
        </w:rPr>
        <w:t xml:space="preserve">an expensive </w:t>
      </w:r>
      <w:r w:rsidRPr="00160E08">
        <w:rPr>
          <w:rFonts w:hint="eastAsia"/>
          <w:highlight w:val="cyan"/>
          <w:u w:val="single"/>
        </w:rPr>
        <w:t xml:space="preserve">and time-consuming undertaking </w:t>
      </w:r>
      <w:r w:rsidRPr="00160E08">
        <w:rPr>
          <w:rFonts w:hint="eastAsia"/>
          <w:u w:val="single"/>
        </w:rPr>
        <w:t>that</w:t>
      </w:r>
      <w:r w:rsidRPr="00164F98">
        <w:rPr>
          <w:rFonts w:hint="eastAsia"/>
          <w:u w:val="single"/>
        </w:rPr>
        <w:t xml:space="preserve"> tends to </w:t>
      </w:r>
      <w:r w:rsidRPr="00160E08">
        <w:rPr>
          <w:rFonts w:hint="eastAsia"/>
          <w:u w:val="single"/>
        </w:rPr>
        <w:t>increase industrial concentration</w:t>
      </w:r>
      <w:r w:rsidRPr="00F23FB6">
        <w:rPr>
          <w:rFonts w:hint="eastAsia"/>
          <w:sz w:val="16"/>
        </w:rPr>
        <w:t xml:space="preserve">. </w:t>
      </w:r>
      <w:r w:rsidRPr="00160E08">
        <w:rPr>
          <w:rFonts w:hint="eastAsia"/>
          <w:highlight w:val="cyan"/>
          <w:u w:val="single"/>
        </w:rPr>
        <w:t xml:space="preserve">Large firms can more readily incur the costs </w:t>
      </w:r>
      <w:r w:rsidRPr="00345278">
        <w:rPr>
          <w:rFonts w:hint="eastAsia"/>
          <w:u w:val="single"/>
        </w:rPr>
        <w:t>of</w:t>
      </w:r>
      <w:r w:rsidRPr="00F23FB6">
        <w:rPr>
          <w:rFonts w:hint="eastAsia"/>
          <w:u w:val="single"/>
        </w:rPr>
        <w:t xml:space="preserve"> both </w:t>
      </w:r>
      <w:r w:rsidRPr="00345278">
        <w:rPr>
          <w:rFonts w:hint="eastAsia"/>
          <w:u w:val="single"/>
        </w:rPr>
        <w:t>acquiring</w:t>
      </w:r>
      <w:r w:rsidRPr="00F23FB6">
        <w:rPr>
          <w:rFonts w:hint="eastAsia"/>
          <w:u w:val="single"/>
        </w:rPr>
        <w:t xml:space="preserve"> and defending </w:t>
      </w:r>
      <w:r w:rsidRPr="00345278">
        <w:rPr>
          <w:rFonts w:hint="eastAsia"/>
          <w:u w:val="single"/>
        </w:rPr>
        <w:t>a patent than</w:t>
      </w:r>
      <w:r w:rsidRPr="00F23FB6">
        <w:rPr>
          <w:rFonts w:hint="eastAsia"/>
          <w:u w:val="single"/>
        </w:rPr>
        <w:t xml:space="preserve"> can an</w:t>
      </w:r>
      <w:r w:rsidRPr="00F23FB6">
        <w:rPr>
          <w:rFonts w:hint="eastAsia"/>
          <w:sz w:val="16"/>
        </w:rPr>
        <w:t xml:space="preserve"> individual or a </w:t>
      </w:r>
      <w:r w:rsidRPr="00345278">
        <w:rPr>
          <w:rFonts w:hint="eastAsia"/>
          <w:u w:val="single"/>
        </w:rPr>
        <w:t>small firm</w:t>
      </w:r>
      <w:r w:rsidRPr="00F23FB6">
        <w:rPr>
          <w:rFonts w:hint="eastAsia"/>
          <w:u w:val="single"/>
        </w:rPr>
        <w:t xml:space="preserve">, </w:t>
      </w:r>
      <w:r w:rsidRPr="00F23FB6">
        <w:rPr>
          <w:rFonts w:hint="eastAsia"/>
          <w:sz w:val="16"/>
        </w:rPr>
        <w:t xml:space="preserve">nor is there any assurance that, once </w:t>
      </w:r>
      <w:proofErr w:type="gramStart"/>
      <w:r w:rsidRPr="00F23FB6">
        <w:rPr>
          <w:rFonts w:hint="eastAsia"/>
          <w:sz w:val="16"/>
        </w:rPr>
        <w:t>either course</w:t>
      </w:r>
      <w:proofErr w:type="gramEnd"/>
      <w:r w:rsidRPr="00F23FB6">
        <w:rPr>
          <w:rFonts w:hint="eastAsia"/>
          <w:sz w:val="16"/>
        </w:rPr>
        <w:t xml:space="preserve"> of action is undertaken, a successful outcome will be assured. Thus, </w:t>
      </w:r>
      <w:r w:rsidRPr="0065611C">
        <w:rPr>
          <w:rFonts w:hint="eastAsia"/>
          <w:u w:val="single"/>
        </w:rPr>
        <w:t>individuals</w:t>
      </w:r>
      <w:r w:rsidRPr="00F23FB6">
        <w:rPr>
          <w:rFonts w:hint="eastAsia"/>
          <w:u w:val="single"/>
        </w:rPr>
        <w:t xml:space="preserve"> with inventive products may be more inclined to </w:t>
      </w:r>
      <w:r w:rsidRPr="0065611C">
        <w:rPr>
          <w:rFonts w:hint="eastAsia"/>
          <w:u w:val="single"/>
        </w:rPr>
        <w:t>sell their creations to larger firms</w:t>
      </w:r>
      <w:r w:rsidRPr="00F23FB6">
        <w:rPr>
          <w:rFonts w:hint="eastAsia"/>
          <w:sz w:val="16"/>
        </w:rPr>
        <w:t xml:space="preserve">. </w:t>
      </w:r>
      <w:proofErr w:type="gramStart"/>
      <w:r w:rsidRPr="00F23FB6">
        <w:rPr>
          <w:rFonts w:hint="eastAsia"/>
          <w:sz w:val="16"/>
        </w:rPr>
        <w:t>With regard to</w:t>
      </w:r>
      <w:proofErr w:type="gramEnd"/>
      <w:r w:rsidRPr="00F23FB6">
        <w:rPr>
          <w:rFonts w:hint="eastAsia"/>
          <w:sz w:val="16"/>
        </w:rPr>
        <w:t xml:space="preserve"> many potential products, </w:t>
      </w:r>
      <w:r w:rsidRPr="00F23FB6">
        <w:rPr>
          <w:rFonts w:hint="eastAsia"/>
          <w:u w:val="single"/>
        </w:rPr>
        <w:t>various governmental agencies</w:t>
      </w:r>
      <w:r w:rsidRPr="00F23FB6">
        <w:rPr>
          <w:rFonts w:hint="eastAsia"/>
          <w:sz w:val="16"/>
        </w:rPr>
        <w:t xml:space="preserve"> (e.g., the EPA, FDA, OSHA) may </w:t>
      </w:r>
      <w:r w:rsidRPr="00F23FB6">
        <w:rPr>
          <w:rFonts w:hint="eastAsia"/>
          <w:u w:val="single"/>
        </w:rPr>
        <w:t xml:space="preserve">have their own expensive testing and approval requirements before new products can be marketed, </w:t>
      </w:r>
      <w:r w:rsidRPr="00160E08">
        <w:rPr>
          <w:rFonts w:hint="eastAsia"/>
          <w:u w:val="single"/>
        </w:rPr>
        <w:t xml:space="preserve">a practice </w:t>
      </w:r>
      <w:r w:rsidRPr="00160E08">
        <w:rPr>
          <w:rFonts w:hint="eastAsia"/>
          <w:highlight w:val="cyan"/>
          <w:u w:val="single"/>
        </w:rPr>
        <w:t>that</w:t>
      </w:r>
      <w:r w:rsidRPr="00F23FB6">
        <w:rPr>
          <w:rFonts w:hint="eastAsia"/>
          <w:sz w:val="16"/>
        </w:rPr>
        <w:t xml:space="preserve">, once again, </w:t>
      </w:r>
      <w:r w:rsidRPr="00160E08">
        <w:rPr>
          <w:rFonts w:hint="eastAsia"/>
          <w:highlight w:val="cyan"/>
          <w:u w:val="single"/>
        </w:rPr>
        <w:t>favors the larger</w:t>
      </w:r>
      <w:r w:rsidRPr="00F23FB6">
        <w:rPr>
          <w:rFonts w:hint="eastAsia"/>
          <w:u w:val="single"/>
        </w:rPr>
        <w:t xml:space="preserve"> and more established </w:t>
      </w:r>
      <w:r w:rsidRPr="00160E08">
        <w:rPr>
          <w:rFonts w:hint="eastAsia"/>
          <w:highlight w:val="cyan"/>
          <w:u w:val="single"/>
        </w:rPr>
        <w:t>firms</w:t>
      </w:r>
      <w:r w:rsidRPr="00F23FB6">
        <w:rPr>
          <w:rFonts w:hint="eastAsia"/>
          <w:sz w:val="16"/>
        </w:rPr>
        <w:t>.</w:t>
      </w:r>
    </w:p>
    <w:p w14:paraId="63F5EDFF" w14:textId="21D2761E" w:rsidR="0044022D" w:rsidRDefault="0044022D" w:rsidP="0044022D">
      <w:pPr>
        <w:pStyle w:val="Heading4"/>
      </w:pPr>
      <w:r>
        <w:t>3] IP is inconsistent with libertarian property rights</w:t>
      </w:r>
      <w:r w:rsidR="00934B02">
        <w:t>, hinders the free market, and stifles innovation.</w:t>
      </w:r>
    </w:p>
    <w:p w14:paraId="6CB83769" w14:textId="77777777" w:rsidR="0044022D" w:rsidRDefault="0044022D" w:rsidP="0044022D">
      <w:r>
        <w:rPr>
          <w:rStyle w:val="Style13ptBold"/>
        </w:rPr>
        <w:t>Richman 12</w:t>
      </w:r>
      <w:r>
        <w:t xml:space="preserve"> [Sheldon Richman, Sheldon Richman is a Research Fellow at The Independent Institute, The American Conservative, “Patent Nonsense,” January 18</w:t>
      </w:r>
      <w:r>
        <w:rPr>
          <w:vertAlign w:val="superscript"/>
        </w:rPr>
        <w:t>th</w:t>
      </w:r>
      <w:r>
        <w:t xml:space="preserve">, 2012, </w:t>
      </w:r>
      <w:hyperlink r:id="rId10" w:history="1">
        <w:r>
          <w:rPr>
            <w:rStyle w:val="Hyperlink"/>
            <w:color w:val="000000"/>
            <w:u w:val="single"/>
          </w:rPr>
          <w:t>https://www.theamericanconservative.com/articles/patent-nonsense/]/</w:t>
        </w:r>
      </w:hyperlink>
      <w:r>
        <w:t xml:space="preserve"> </w:t>
      </w:r>
      <w:proofErr w:type="spellStart"/>
      <w:r>
        <w:t>lm</w:t>
      </w:r>
      <w:proofErr w:type="spellEnd"/>
    </w:p>
    <w:p w14:paraId="7232A6EF" w14:textId="77777777" w:rsidR="0044022D" w:rsidRDefault="0044022D" w:rsidP="0044022D">
      <w:pPr>
        <w:rPr>
          <w:sz w:val="16"/>
        </w:rPr>
      </w:pPr>
      <w:r>
        <w:rPr>
          <w:sz w:val="16"/>
        </w:rPr>
        <w:t xml:space="preserve">But contrary to Rand and Spooner, </w:t>
      </w:r>
      <w:r>
        <w:rPr>
          <w:u w:val="single"/>
        </w:rPr>
        <w:t>there is a distinction between physical objects and ideas that is crucial to the property question</w:t>
      </w:r>
      <w:r>
        <w:rPr>
          <w:sz w:val="16"/>
        </w:rPr>
        <w:t xml:space="preserve">. </w:t>
      </w:r>
      <w:r>
        <w:rPr>
          <w:highlight w:val="cyan"/>
          <w:u w:val="single"/>
        </w:rPr>
        <w:t>Two</w:t>
      </w:r>
      <w:r>
        <w:rPr>
          <w:sz w:val="16"/>
        </w:rPr>
        <w:t xml:space="preserve"> or more </w:t>
      </w:r>
      <w:r>
        <w:rPr>
          <w:highlight w:val="cyan"/>
          <w:u w:val="single"/>
        </w:rPr>
        <w:t>people cannot use the same pair of socks</w:t>
      </w:r>
      <w:r>
        <w:rPr>
          <w:sz w:val="16"/>
        </w:rPr>
        <w:t xml:space="preserve"> at the same time and in the same respect, </w:t>
      </w:r>
      <w:r>
        <w:rPr>
          <w:highlight w:val="cyan"/>
          <w:u w:val="single"/>
        </w:rPr>
        <w:t>but they can use the same idea</w:t>
      </w:r>
      <w:r>
        <w:rPr>
          <w:sz w:val="16"/>
        </w:rPr>
        <w:t xml:space="preserve">—or if not the same idea, </w:t>
      </w:r>
      <w:r>
        <w:rPr>
          <w:u w:val="single"/>
        </w:rPr>
        <w:t>ideas with the same content.</w:t>
      </w:r>
      <w:r>
        <w:rPr>
          <w:sz w:val="16"/>
        </w:rPr>
        <w:t xml:space="preserve"> That </w:t>
      </w:r>
      <w:r>
        <w:rPr>
          <w:u w:val="single"/>
        </w:rPr>
        <w:t>tangible objects are scarce and finite</w:t>
      </w:r>
      <w:r>
        <w:rPr>
          <w:sz w:val="16"/>
        </w:rPr>
        <w:t xml:space="preserve"> accounts for the emergence of property rights in civilization. Considering the nature of human beings and the physical world they inhabit, if individuals are to flourish in </w:t>
      </w:r>
      <w:proofErr w:type="gramStart"/>
      <w:r>
        <w:rPr>
          <w:sz w:val="16"/>
        </w:rPr>
        <w:t>society</w:t>
      </w:r>
      <w:proofErr w:type="gramEnd"/>
      <w:r>
        <w:rPr>
          <w:sz w:val="16"/>
        </w:rPr>
        <w:t xml:space="preserve"> they need rules regarding thine and mine. But “</w:t>
      </w:r>
      <w:r>
        <w:rPr>
          <w:u w:val="single"/>
        </w:rPr>
        <w:t>ideal objects” are not bound by the same restrictions</w:t>
      </w:r>
      <w:r>
        <w:rPr>
          <w:sz w:val="16"/>
        </w:rPr>
        <w:t xml:space="preserve">. </w:t>
      </w:r>
      <w:r>
        <w:rPr>
          <w:highlight w:val="cyan"/>
          <w:u w:val="single"/>
        </w:rPr>
        <w:t>Ideas can be multiplied infinitely and</w:t>
      </w:r>
      <w:r>
        <w:rPr>
          <w:u w:val="single"/>
        </w:rPr>
        <w:t xml:space="preserve"> almost </w:t>
      </w:r>
      <w:proofErr w:type="spellStart"/>
      <w:r>
        <w:rPr>
          <w:highlight w:val="cyan"/>
          <w:u w:val="single"/>
        </w:rPr>
        <w:t>costlessly</w:t>
      </w:r>
      <w:proofErr w:type="spellEnd"/>
      <w:r>
        <w:rPr>
          <w:sz w:val="16"/>
        </w:rPr>
        <w:t xml:space="preserve">; they can be used </w:t>
      </w:r>
      <w:proofErr w:type="spellStart"/>
      <w:r>
        <w:rPr>
          <w:sz w:val="16"/>
        </w:rPr>
        <w:t>nonrivalrously</w:t>
      </w:r>
      <w:proofErr w:type="spellEnd"/>
      <w:r>
        <w:rPr>
          <w:sz w:val="16"/>
        </w:rPr>
        <w:t>.</w:t>
      </w:r>
    </w:p>
    <w:p w14:paraId="1C3B1F54" w14:textId="77777777" w:rsidR="0044022D" w:rsidRDefault="0044022D" w:rsidP="0044022D">
      <w:pPr>
        <w:rPr>
          <w:sz w:val="16"/>
        </w:rPr>
      </w:pPr>
      <w:r>
        <w:rPr>
          <w:u w:val="single"/>
        </w:rPr>
        <w:t>If I articulate an idea</w:t>
      </w:r>
      <w:r>
        <w:rPr>
          <w:sz w:val="16"/>
        </w:rPr>
        <w:t xml:space="preserve"> in front of other people, </w:t>
      </w:r>
      <w:r>
        <w:rPr>
          <w:u w:val="single"/>
        </w:rPr>
        <w:t>each now has his own “copy.” Yet I retain mine</w:t>
      </w:r>
      <w:r>
        <w:rPr>
          <w:sz w:val="16"/>
        </w:rPr>
        <w:t xml:space="preserve">. </w:t>
      </w:r>
      <w:proofErr w:type="gramStart"/>
      <w:r>
        <w:rPr>
          <w:sz w:val="16"/>
        </w:rPr>
        <w:t>However</w:t>
      </w:r>
      <w:proofErr w:type="gramEnd"/>
      <w:r>
        <w:rPr>
          <w:sz w:val="16"/>
        </w:rPr>
        <w:t xml:space="preserve"> the others use their copies, it is hard to see how they have committed an injustice.</w:t>
      </w:r>
    </w:p>
    <w:p w14:paraId="232DA0C6" w14:textId="77777777" w:rsidR="0044022D" w:rsidRDefault="0044022D" w:rsidP="0044022D">
      <w:pPr>
        <w:rPr>
          <w:sz w:val="16"/>
        </w:rPr>
      </w:pPr>
      <w:r>
        <w:rPr>
          <w:sz w:val="16"/>
        </w:rPr>
        <w:t xml:space="preserve">Contrary to Rand, </w:t>
      </w:r>
      <w:r>
        <w:rPr>
          <w:highlight w:val="cyan"/>
          <w:u w:val="single"/>
        </w:rPr>
        <w:t>ideas</w:t>
      </w:r>
      <w:r>
        <w:rPr>
          <w:sz w:val="16"/>
        </w:rPr>
        <w:t xml:space="preserve">, while inherent in purposeful human action, </w:t>
      </w:r>
      <w:r>
        <w:rPr>
          <w:highlight w:val="cyan"/>
          <w:u w:val="single"/>
        </w:rPr>
        <w:t>have no role in establishing ownership</w:t>
      </w:r>
      <w:r>
        <w:rPr>
          <w:sz w:val="16"/>
        </w:rPr>
        <w:t xml:space="preserve">. If I own the inputs of productive effort, that suffices to establish that I own the output. </w:t>
      </w:r>
      <w:r>
        <w:rPr>
          <w:u w:val="single"/>
        </w:rPr>
        <w:t>If I build a model airplane</w:t>
      </w:r>
      <w:r>
        <w:rPr>
          <w:sz w:val="16"/>
        </w:rPr>
        <w:t xml:space="preserve"> out of wood and glue, </w:t>
      </w:r>
      <w:r>
        <w:rPr>
          <w:u w:val="single"/>
        </w:rPr>
        <w:t>I own</w:t>
      </w:r>
      <w:r>
        <w:rPr>
          <w:sz w:val="16"/>
        </w:rPr>
        <w:t xml:space="preserve"> it not because of any idea in my head, but </w:t>
      </w:r>
      <w:r>
        <w:rPr>
          <w:u w:val="single"/>
        </w:rPr>
        <w:t>because I owned the wood, the glue, and myself</w:t>
      </w:r>
      <w:r>
        <w:rPr>
          <w:sz w:val="16"/>
        </w:rPr>
        <w:t xml:space="preserve">. </w:t>
      </w:r>
      <w:r>
        <w:rPr>
          <w:u w:val="single"/>
        </w:rPr>
        <w:t>On the other hand</w:t>
      </w:r>
      <w:r>
        <w:rPr>
          <w:sz w:val="16"/>
        </w:rPr>
        <w:t>, if Howard Roark’s evil twin trespasses on your land and, using your materials, builds the most original house ever imagined, he would not be the rightful owner. You would be, and—bad law notwithstanding—you would have the objective moral right to use the design.</w:t>
      </w:r>
    </w:p>
    <w:p w14:paraId="287D9BCE" w14:textId="77777777" w:rsidR="0044022D" w:rsidRDefault="0044022D" w:rsidP="0044022D">
      <w:pPr>
        <w:rPr>
          <w:u w:val="single"/>
        </w:rPr>
      </w:pPr>
      <w:r>
        <w:rPr>
          <w:sz w:val="16"/>
        </w:rPr>
        <w:t xml:space="preserve">In practical terms, </w:t>
      </w:r>
      <w:r>
        <w:rPr>
          <w:highlight w:val="cyan"/>
          <w:u w:val="single"/>
        </w:rPr>
        <w:t>when one acquires a</w:t>
      </w:r>
      <w:r>
        <w:rPr>
          <w:u w:val="single"/>
        </w:rPr>
        <w:t xml:space="preserve"> </w:t>
      </w:r>
      <w:r>
        <w:rPr>
          <w:sz w:val="16"/>
        </w:rPr>
        <w:t xml:space="preserve">copyright or </w:t>
      </w:r>
      <w:r>
        <w:rPr>
          <w:u w:val="single"/>
        </w:rPr>
        <w:t xml:space="preserve">a </w:t>
      </w:r>
      <w:r>
        <w:rPr>
          <w:highlight w:val="cyan"/>
          <w:u w:val="single"/>
        </w:rPr>
        <w:t xml:space="preserve">patent, </w:t>
      </w:r>
      <w:r w:rsidRPr="0065611C">
        <w:rPr>
          <w:u w:val="single"/>
        </w:rPr>
        <w:t xml:space="preserve">what </w:t>
      </w:r>
      <w:r>
        <w:rPr>
          <w:highlight w:val="cyan"/>
          <w:u w:val="single"/>
        </w:rPr>
        <w:t>one really acquires</w:t>
      </w:r>
      <w:r w:rsidRPr="0065611C">
        <w:rPr>
          <w:u w:val="single"/>
        </w:rPr>
        <w:t xml:space="preserve"> is </w:t>
      </w:r>
      <w:r>
        <w:rPr>
          <w:highlight w:val="cyan"/>
          <w:u w:val="single"/>
        </w:rPr>
        <w:t xml:space="preserve">the power to ask the government stop </w:t>
      </w:r>
      <w:r w:rsidRPr="00A10768">
        <w:rPr>
          <w:highlight w:val="cyan"/>
          <w:u w:val="single"/>
        </w:rPr>
        <w:t>other[s]</w:t>
      </w:r>
      <w:r w:rsidRPr="0065611C">
        <w:rPr>
          <w:u w:val="single"/>
        </w:rPr>
        <w:t xml:space="preserve"> people </w:t>
      </w:r>
      <w:r>
        <w:rPr>
          <w:highlight w:val="cyan"/>
          <w:u w:val="single"/>
        </w:rPr>
        <w:t>from doing harmless things with their own property</w:t>
      </w:r>
      <w:r w:rsidRPr="0065611C">
        <w:rPr>
          <w:u w:val="single"/>
        </w:rPr>
        <w:t>. IP is thus inconsistent with the right to property.</w:t>
      </w:r>
    </w:p>
    <w:p w14:paraId="75CEF970" w14:textId="3BA4814F" w:rsidR="0044022D" w:rsidRDefault="0044022D" w:rsidP="0044022D">
      <w:pPr>
        <w:rPr>
          <w:sz w:val="16"/>
        </w:rPr>
      </w:pPr>
      <w:r>
        <w:rPr>
          <w:sz w:val="16"/>
        </w:rPr>
        <w:lastRenderedPageBreak/>
        <w:t xml:space="preserve">This objection exposes what is at stake </w:t>
      </w:r>
      <w:r>
        <w:rPr>
          <w:u w:val="single"/>
        </w:rPr>
        <w:t xml:space="preserve">in </w:t>
      </w:r>
      <w:r w:rsidRPr="00345278">
        <w:rPr>
          <w:u w:val="single"/>
        </w:rPr>
        <w:t>IP: [is] monopoly power granted by the state</w:t>
      </w:r>
      <w:r>
        <w:rPr>
          <w:sz w:val="16"/>
        </w:rPr>
        <w:t xml:space="preserve">. In fact, </w:t>
      </w:r>
      <w:r>
        <w:rPr>
          <w:u w:val="single"/>
        </w:rPr>
        <w:t>patents originated as royal grants of privilege</w:t>
      </w:r>
      <w:r>
        <w:rPr>
          <w:sz w:val="16"/>
        </w:rPr>
        <w:t xml:space="preserve">, while copyright originated in the power to censor. This </w:t>
      </w:r>
      <w:proofErr w:type="gramStart"/>
      <w:r>
        <w:rPr>
          <w:sz w:val="16"/>
        </w:rPr>
        <w:t>in itself doesn’t</w:t>
      </w:r>
      <w:proofErr w:type="gramEnd"/>
      <w:r>
        <w:rPr>
          <w:sz w:val="16"/>
        </w:rPr>
        <w:t xml:space="preserve"> prove </w:t>
      </w:r>
      <w:r>
        <w:rPr>
          <w:u w:val="single"/>
        </w:rPr>
        <w:t>these practices clash with liberty</w:t>
      </w:r>
      <w:r>
        <w:rPr>
          <w:sz w:val="16"/>
        </w:rPr>
        <w:t>, but their pedigrees are indeed tainted.</w:t>
      </w:r>
    </w:p>
    <w:p w14:paraId="205E1E50" w14:textId="77777777" w:rsidR="00934B02" w:rsidRDefault="00934B02" w:rsidP="00934B02">
      <w:pPr>
        <w:rPr>
          <w:sz w:val="16"/>
        </w:rPr>
      </w:pPr>
      <w:r>
        <w:rPr>
          <w:u w:val="single"/>
        </w:rPr>
        <w:t>First</w:t>
      </w:r>
      <w:r>
        <w:rPr>
          <w:sz w:val="16"/>
        </w:rPr>
        <w:t xml:space="preserve">, as </w:t>
      </w:r>
      <w:r>
        <w:rPr>
          <w:u w:val="single"/>
        </w:rPr>
        <w:t>libertarian</w:t>
      </w:r>
      <w:r>
        <w:rPr>
          <w:sz w:val="16"/>
        </w:rPr>
        <w:t xml:space="preserve"> legal theorist Stephan </w:t>
      </w:r>
      <w:r>
        <w:rPr>
          <w:u w:val="single"/>
        </w:rPr>
        <w:t>Kinsella</w:t>
      </w:r>
      <w:r>
        <w:rPr>
          <w:sz w:val="16"/>
        </w:rPr>
        <w:t xml:space="preserve"> </w:t>
      </w:r>
      <w:r>
        <w:rPr>
          <w:u w:val="single"/>
        </w:rPr>
        <w:t>points out, the</w:t>
      </w:r>
      <w:r>
        <w:rPr>
          <w:sz w:val="16"/>
        </w:rPr>
        <w:t xml:space="preserve"> implied </w:t>
      </w:r>
      <w:r>
        <w:rPr>
          <w:u w:val="single"/>
        </w:rPr>
        <w:t>cost-benefit analysis is a sham.</w:t>
      </w:r>
      <w:r>
        <w:rPr>
          <w:sz w:val="16"/>
        </w:rPr>
        <w:t xml:space="preserve"> Defenders tout IP’s hypothesized benefits while presuming the costs are virtually zero. </w:t>
      </w:r>
      <w:r>
        <w:rPr>
          <w:u w:val="single"/>
        </w:rPr>
        <w:t>Ignored [</w:t>
      </w:r>
      <w:r>
        <w:rPr>
          <w:highlight w:val="cyan"/>
          <w:u w:val="single"/>
        </w:rPr>
        <w:t>there</w:t>
      </w:r>
      <w:r>
        <w:rPr>
          <w:u w:val="single"/>
        </w:rPr>
        <w:t xml:space="preserve">] </w:t>
      </w:r>
      <w:r>
        <w:rPr>
          <w:highlight w:val="cyan"/>
          <w:u w:val="single"/>
        </w:rPr>
        <w:t xml:space="preserve">are </w:t>
      </w:r>
      <w:r>
        <w:rPr>
          <w:u w:val="single"/>
        </w:rPr>
        <w:t xml:space="preserve">the </w:t>
      </w:r>
      <w:r>
        <w:rPr>
          <w:highlight w:val="cyan"/>
          <w:u w:val="single"/>
        </w:rPr>
        <w:t>costs in innovation never ventured for fear of legal reprisal</w:t>
      </w:r>
      <w:r>
        <w:rPr>
          <w:u w:val="single"/>
        </w:rPr>
        <w:t xml:space="preserve">, in </w:t>
      </w:r>
      <w:r>
        <w:rPr>
          <w:highlight w:val="cyan"/>
          <w:u w:val="single"/>
        </w:rPr>
        <w:t>resources consumed during litigation</w:t>
      </w:r>
      <w:r>
        <w:rPr>
          <w:u w:val="single"/>
        </w:rPr>
        <w:t xml:space="preserve">, in </w:t>
      </w:r>
      <w:r>
        <w:rPr>
          <w:highlight w:val="cyan"/>
          <w:u w:val="single"/>
        </w:rPr>
        <w:t xml:space="preserve">talent diverted to protecting IP </w:t>
      </w:r>
      <w:r>
        <w:rPr>
          <w:u w:val="single"/>
        </w:rPr>
        <w:t xml:space="preserve">rather than producing useful goods, </w:t>
      </w:r>
      <w:r>
        <w:rPr>
          <w:highlight w:val="cyan"/>
          <w:u w:val="single"/>
        </w:rPr>
        <w:t>and so on</w:t>
      </w:r>
      <w:r>
        <w:rPr>
          <w:sz w:val="16"/>
          <w:highlight w:val="cyan"/>
        </w:rPr>
        <w:t>.</w:t>
      </w:r>
    </w:p>
    <w:p w14:paraId="55BD9BEF" w14:textId="77777777" w:rsidR="00934B02" w:rsidRDefault="00934B02" w:rsidP="00934B02">
      <w:pPr>
        <w:rPr>
          <w:sz w:val="16"/>
        </w:rPr>
      </w:pPr>
      <w:r>
        <w:rPr>
          <w:sz w:val="16"/>
        </w:rPr>
        <w:t xml:space="preserve">“Anyone who argues that patents yield a net gain is obliged to estimate the total cost (including suppressed innovation) as well as the value of any innovation thereby stimulated. But </w:t>
      </w:r>
      <w:r>
        <w:rPr>
          <w:u w:val="single"/>
        </w:rPr>
        <w:t>IP proponents</w:t>
      </w:r>
      <w:r>
        <w:rPr>
          <w:sz w:val="16"/>
        </w:rPr>
        <w:t xml:space="preserve"> never provide these estimates,” writes Kinsella, an IP lawyer himself. “</w:t>
      </w:r>
      <w:proofErr w:type="gramStart"/>
      <w:r>
        <w:rPr>
          <w:sz w:val="16"/>
          <w:szCs w:val="16"/>
        </w:rPr>
        <w:t>They</w:t>
      </w:r>
      <w:proofErr w:type="gramEnd"/>
      <w:r>
        <w:rPr>
          <w:u w:val="single"/>
        </w:rPr>
        <w:t xml:space="preserve"> say we have more innovation at a low price. Yet virtually </w:t>
      </w:r>
      <w:r>
        <w:rPr>
          <w:highlight w:val="cyan"/>
          <w:u w:val="single"/>
        </w:rPr>
        <w:t>every empirical study</w:t>
      </w:r>
      <w:r>
        <w:rPr>
          <w:u w:val="single"/>
        </w:rPr>
        <w:t xml:space="preserve"> I’ve seen on this matter is either inconclusive or </w:t>
      </w:r>
      <w:r>
        <w:rPr>
          <w:highlight w:val="cyan"/>
          <w:u w:val="single"/>
        </w:rPr>
        <w:t>finds a net</w:t>
      </w:r>
      <w:r>
        <w:rPr>
          <w:u w:val="single"/>
        </w:rPr>
        <w:t xml:space="preserve"> cost and/or a </w:t>
      </w:r>
      <w:r>
        <w:rPr>
          <w:highlight w:val="cyan"/>
          <w:u w:val="single"/>
        </w:rPr>
        <w:t>suppression of innovation</w:t>
      </w:r>
      <w:r>
        <w:rPr>
          <w:u w:val="single"/>
        </w:rPr>
        <w:t>.</w:t>
      </w:r>
      <w:r>
        <w:rPr>
          <w:sz w:val="16"/>
        </w:rPr>
        <w:t>”</w:t>
      </w:r>
    </w:p>
    <w:p w14:paraId="6613F47E" w14:textId="77777777" w:rsidR="00934B02" w:rsidRDefault="00934B02" w:rsidP="00934B02">
      <w:pPr>
        <w:rPr>
          <w:sz w:val="16"/>
        </w:rPr>
      </w:pPr>
      <w:r>
        <w:rPr>
          <w:u w:val="single"/>
        </w:rPr>
        <w:t>Second</w:t>
      </w:r>
      <w:r>
        <w:rPr>
          <w:sz w:val="16"/>
        </w:rPr>
        <w:t xml:space="preserve">, IP proponents are guilty of doing a priori history. Real </w:t>
      </w:r>
      <w:r>
        <w:rPr>
          <w:highlight w:val="cyan"/>
          <w:u w:val="single"/>
        </w:rPr>
        <w:t>history undermines the utilitarian case for patents</w:t>
      </w:r>
      <w:r>
        <w:rPr>
          <w:u w:val="single"/>
        </w:rPr>
        <w:t xml:space="preserve"> </w:t>
      </w:r>
      <w:r>
        <w:rPr>
          <w:sz w:val="16"/>
        </w:rPr>
        <w:t xml:space="preserve">and copyright. In their book, Against Intellectual Monopoly, pro-market economists Michele </w:t>
      </w:r>
      <w:proofErr w:type="spellStart"/>
      <w:r>
        <w:rPr>
          <w:sz w:val="16"/>
        </w:rPr>
        <w:t>Boldrin</w:t>
      </w:r>
      <w:proofErr w:type="spellEnd"/>
      <w:r>
        <w:rPr>
          <w:sz w:val="16"/>
        </w:rPr>
        <w:t xml:space="preserve"> and David K. Levine show that </w:t>
      </w:r>
      <w:r>
        <w:rPr>
          <w:u w:val="single"/>
        </w:rPr>
        <w:t>IP impedes innovation</w:t>
      </w:r>
      <w:r>
        <w:rPr>
          <w:sz w:val="16"/>
        </w:rPr>
        <w:t xml:space="preserve">. For example, </w:t>
      </w:r>
      <w:r>
        <w:rPr>
          <w:u w:val="single"/>
        </w:rPr>
        <w:t xml:space="preserve">James </w:t>
      </w:r>
      <w:r>
        <w:rPr>
          <w:highlight w:val="cyan"/>
          <w:u w:val="single"/>
        </w:rPr>
        <w:t>Watt’s steam engine improved</w:t>
      </w:r>
      <w:r>
        <w:rPr>
          <w:u w:val="single"/>
        </w:rPr>
        <w:t xml:space="preserve"> very </w:t>
      </w:r>
      <w:r>
        <w:rPr>
          <w:highlight w:val="cyan"/>
          <w:u w:val="single"/>
        </w:rPr>
        <w:t>little while his patents were in effect</w:t>
      </w:r>
      <w:r>
        <w:rPr>
          <w:sz w:val="16"/>
        </w:rPr>
        <w:t>—</w:t>
      </w:r>
      <w:r>
        <w:rPr>
          <w:u w:val="single"/>
        </w:rPr>
        <w:t>he was too busy suing</w:t>
      </w:r>
      <w:r>
        <w:rPr>
          <w:sz w:val="16"/>
        </w:rPr>
        <w:t xml:space="preserve"> anyone he could </w:t>
      </w:r>
      <w:r>
        <w:rPr>
          <w:u w:val="single"/>
        </w:rPr>
        <w:t>for patent infringement</w:t>
      </w:r>
      <w:r>
        <w:rPr>
          <w:sz w:val="16"/>
        </w:rPr>
        <w:t xml:space="preserve">. </w:t>
      </w:r>
      <w:r>
        <w:rPr>
          <w:u w:val="single"/>
        </w:rPr>
        <w:t xml:space="preserve">Only </w:t>
      </w:r>
      <w:r>
        <w:rPr>
          <w:highlight w:val="cyan"/>
          <w:u w:val="single"/>
        </w:rPr>
        <w:t>once</w:t>
      </w:r>
      <w:r>
        <w:rPr>
          <w:u w:val="single"/>
        </w:rPr>
        <w:t xml:space="preserve"> the </w:t>
      </w:r>
      <w:r>
        <w:rPr>
          <w:highlight w:val="cyan"/>
          <w:u w:val="single"/>
        </w:rPr>
        <w:t>patents expired</w:t>
      </w:r>
      <w:r>
        <w:rPr>
          <w:u w:val="single"/>
        </w:rPr>
        <w:t xml:space="preserve"> in 1800 did </w:t>
      </w:r>
      <w:r>
        <w:rPr>
          <w:highlight w:val="cyan"/>
          <w:u w:val="single"/>
        </w:rPr>
        <w:t>improvements in the steam engine accelerate</w:t>
      </w:r>
      <w:r>
        <w:rPr>
          <w:sz w:val="16"/>
        </w:rPr>
        <w:t>.</w:t>
      </w:r>
    </w:p>
    <w:p w14:paraId="2697695B" w14:textId="77777777" w:rsidR="00934B02" w:rsidRDefault="00934B02" w:rsidP="00934B02">
      <w:pPr>
        <w:rPr>
          <w:sz w:val="16"/>
        </w:rPr>
      </w:pPr>
      <w:r>
        <w:rPr>
          <w:sz w:val="16"/>
        </w:rPr>
        <w:t xml:space="preserve">The IP defender might counter that without patents there might not have been a steam engine at all. </w:t>
      </w:r>
      <w:proofErr w:type="spellStart"/>
      <w:r>
        <w:rPr>
          <w:sz w:val="16"/>
        </w:rPr>
        <w:t>Boldrin</w:t>
      </w:r>
      <w:proofErr w:type="spellEnd"/>
      <w:r>
        <w:rPr>
          <w:sz w:val="16"/>
        </w:rPr>
        <w:t xml:space="preserve"> and Levine’s </w:t>
      </w:r>
      <w:r>
        <w:rPr>
          <w:u w:val="single"/>
        </w:rPr>
        <w:t>historical analysis shows</w:t>
      </w:r>
      <w:r>
        <w:rPr>
          <w:sz w:val="16"/>
        </w:rPr>
        <w:t xml:space="preserve"> this to be implausible. </w:t>
      </w:r>
      <w:r>
        <w:rPr>
          <w:highlight w:val="cyan"/>
          <w:u w:val="single"/>
        </w:rPr>
        <w:t xml:space="preserve">People invented things long before </w:t>
      </w:r>
      <w:r w:rsidRPr="00345278">
        <w:rPr>
          <w:highlight w:val="cyan"/>
          <w:u w:val="single"/>
        </w:rPr>
        <w:t>patents</w:t>
      </w:r>
      <w:r w:rsidRPr="00345278">
        <w:rPr>
          <w:sz w:val="16"/>
        </w:rPr>
        <w:t xml:space="preserve">. </w:t>
      </w:r>
      <w:r w:rsidRPr="00345278">
        <w:rPr>
          <w:u w:val="single"/>
        </w:rPr>
        <w:t>Innovators</w:t>
      </w:r>
      <w:r>
        <w:rPr>
          <w:u w:val="single"/>
        </w:rPr>
        <w:t xml:space="preserve"> have </w:t>
      </w:r>
      <w:r>
        <w:rPr>
          <w:highlight w:val="cyan"/>
          <w:u w:val="single"/>
        </w:rPr>
        <w:t>understood</w:t>
      </w:r>
      <w:r>
        <w:rPr>
          <w:u w:val="single"/>
        </w:rPr>
        <w:t xml:space="preserve"> the </w:t>
      </w:r>
      <w:r>
        <w:rPr>
          <w:highlight w:val="cyan"/>
          <w:u w:val="single"/>
        </w:rPr>
        <w:t xml:space="preserve">advantages of being first to </w:t>
      </w:r>
      <w:r w:rsidRPr="00345278">
        <w:rPr>
          <w:highlight w:val="cyan"/>
          <w:u w:val="single"/>
        </w:rPr>
        <w:t>market even without</w:t>
      </w:r>
      <w:r>
        <w:rPr>
          <w:u w:val="single"/>
        </w:rPr>
        <w:t xml:space="preserve"> the prospect of </w:t>
      </w:r>
      <w:r>
        <w:rPr>
          <w:highlight w:val="cyan"/>
          <w:u w:val="single"/>
        </w:rPr>
        <w:t>monopoly privilege</w:t>
      </w:r>
      <w:r>
        <w:rPr>
          <w:u w:val="single"/>
        </w:rPr>
        <w:t>.</w:t>
      </w:r>
      <w:r>
        <w:rPr>
          <w:sz w:val="16"/>
        </w:rPr>
        <w:t xml:space="preserve"> (Shakespeare created without copyright, as did Charles Dickens in the U.S. market.) </w:t>
      </w:r>
      <w:r>
        <w:rPr>
          <w:u w:val="single"/>
        </w:rPr>
        <w:t xml:space="preserve">The first company to put wheels on luggage, </w:t>
      </w:r>
      <w:proofErr w:type="spellStart"/>
      <w:r>
        <w:rPr>
          <w:u w:val="single"/>
        </w:rPr>
        <w:t>Travelpro</w:t>
      </w:r>
      <w:proofErr w:type="spellEnd"/>
      <w:r>
        <w:rPr>
          <w:u w:val="single"/>
        </w:rPr>
        <w:t>, had no patent, and the idea was soon copied. But the company is still a player in the industry</w:t>
      </w:r>
      <w:r>
        <w:rPr>
          <w:sz w:val="16"/>
        </w:rPr>
        <w:t>.</w:t>
      </w:r>
    </w:p>
    <w:p w14:paraId="19B18AE6" w14:textId="77777777" w:rsidR="00934B02" w:rsidRDefault="00934B02" w:rsidP="00934B02">
      <w:pPr>
        <w:rPr>
          <w:u w:val="single"/>
        </w:rPr>
      </w:pPr>
      <w:r>
        <w:rPr>
          <w:sz w:val="16"/>
        </w:rPr>
        <w:t xml:space="preserve">Historically, </w:t>
      </w:r>
      <w:r>
        <w:rPr>
          <w:u w:val="single"/>
        </w:rPr>
        <w:t>intellectual monopoly in pharmaceuticals has varied</w:t>
      </w:r>
      <w:r>
        <w:rPr>
          <w:sz w:val="16"/>
        </w:rPr>
        <w:t xml:space="preserve"> enormously over time and space. The summary story: </w:t>
      </w:r>
      <w:r>
        <w:rPr>
          <w:highlight w:val="cyan"/>
          <w:u w:val="single"/>
        </w:rPr>
        <w:t>the</w:t>
      </w:r>
      <w:r>
        <w:rPr>
          <w:u w:val="single"/>
        </w:rPr>
        <w:t xml:space="preserve"> modern </w:t>
      </w:r>
      <w:r>
        <w:rPr>
          <w:highlight w:val="cyan"/>
          <w:u w:val="single"/>
        </w:rPr>
        <w:t>pharmaceutical industry developed faster in</w:t>
      </w:r>
      <w:r>
        <w:rPr>
          <w:u w:val="single"/>
        </w:rPr>
        <w:t xml:space="preserve"> those </w:t>
      </w:r>
      <w:r>
        <w:rPr>
          <w:highlight w:val="cyan"/>
          <w:u w:val="single"/>
        </w:rPr>
        <w:t>countries where patents were fewer</w:t>
      </w:r>
      <w:r>
        <w:rPr>
          <w:u w:val="single"/>
        </w:rPr>
        <w:t xml:space="preserve"> and weaker</w:t>
      </w:r>
      <w:proofErr w:type="gramStart"/>
      <w:r>
        <w:rPr>
          <w:sz w:val="16"/>
        </w:rPr>
        <w:t>… .</w:t>
      </w:r>
      <w:proofErr w:type="gramEnd"/>
      <w:r>
        <w:rPr>
          <w:sz w:val="16"/>
        </w:rPr>
        <w:t xml:space="preserve">  </w:t>
      </w:r>
      <w:r>
        <w:rPr>
          <w:highlight w:val="cyan"/>
          <w:u w:val="single"/>
        </w:rPr>
        <w:t>[I]f patents were</w:t>
      </w:r>
      <w:r>
        <w:rPr>
          <w:sz w:val="16"/>
        </w:rPr>
        <w:t xml:space="preserve"> a </w:t>
      </w:r>
      <w:r>
        <w:rPr>
          <w:highlight w:val="cyan"/>
          <w:u w:val="single"/>
        </w:rPr>
        <w:t>necessary</w:t>
      </w:r>
      <w:r>
        <w:rPr>
          <w:sz w:val="16"/>
        </w:rPr>
        <w:t xml:space="preserve"> requirement </w:t>
      </w:r>
      <w:r>
        <w:rPr>
          <w:highlight w:val="cyan"/>
          <w:u w:val="single"/>
        </w:rPr>
        <w:t>for pharmaceutical innovation</w:t>
      </w:r>
      <w:r>
        <w:rPr>
          <w:sz w:val="16"/>
        </w:rPr>
        <w:t xml:space="preserve">, as claimed by their supporters, </w:t>
      </w:r>
      <w:r>
        <w:rPr>
          <w:u w:val="single"/>
        </w:rPr>
        <w:t>the</w:t>
      </w:r>
      <w:r>
        <w:rPr>
          <w:sz w:val="16"/>
        </w:rPr>
        <w:t xml:space="preserve"> large </w:t>
      </w:r>
      <w:r>
        <w:rPr>
          <w:u w:val="single"/>
        </w:rPr>
        <w:t xml:space="preserve">historical and cross-country variations in the patent </w:t>
      </w:r>
      <w:proofErr w:type="gramStart"/>
      <w:r>
        <w:rPr>
          <w:u w:val="single"/>
        </w:rPr>
        <w:t>protection</w:t>
      </w:r>
      <w:r>
        <w:rPr>
          <w:sz w:val="16"/>
        </w:rPr>
        <w:t>  of</w:t>
      </w:r>
      <w:proofErr w:type="gramEnd"/>
      <w:r>
        <w:rPr>
          <w:sz w:val="16"/>
        </w:rPr>
        <w:t xml:space="preserve"> medical products </w:t>
      </w:r>
      <w:r>
        <w:rPr>
          <w:u w:val="single"/>
        </w:rPr>
        <w:t>should have had a dramatic impact</w:t>
      </w:r>
      <w:r>
        <w:rPr>
          <w:sz w:val="16"/>
        </w:rPr>
        <w:t xml:space="preserve"> on national pharmaceutical industries. In particular, at least between 1850 and 1980, </w:t>
      </w:r>
      <w:r>
        <w:rPr>
          <w:highlight w:val="cyan"/>
          <w:u w:val="single"/>
        </w:rPr>
        <w:t>most drugs</w:t>
      </w:r>
      <w:r>
        <w:rPr>
          <w:u w:val="single"/>
        </w:rPr>
        <w:t xml:space="preserve"> and medical products </w:t>
      </w:r>
      <w:r>
        <w:rPr>
          <w:highlight w:val="cyan"/>
          <w:u w:val="single"/>
        </w:rPr>
        <w:t>should have been invented</w:t>
      </w:r>
      <w:r>
        <w:rPr>
          <w:u w:val="single"/>
        </w:rPr>
        <w:t xml:space="preserve"> and produced </w:t>
      </w:r>
      <w:r>
        <w:rPr>
          <w:highlight w:val="cyan"/>
          <w:u w:val="single"/>
        </w:rPr>
        <w:t>in the U</w:t>
      </w:r>
      <w:r>
        <w:rPr>
          <w:u w:val="single"/>
        </w:rPr>
        <w:t xml:space="preserve">nited </w:t>
      </w:r>
      <w:r>
        <w:rPr>
          <w:highlight w:val="cyan"/>
          <w:u w:val="single"/>
        </w:rPr>
        <w:t>S</w:t>
      </w:r>
      <w:r>
        <w:rPr>
          <w:u w:val="single"/>
        </w:rPr>
        <w:t xml:space="preserve">tates </w:t>
      </w:r>
      <w:r>
        <w:rPr>
          <w:sz w:val="16"/>
        </w:rPr>
        <w:t xml:space="preserve">and the United Kingdom, </w:t>
      </w:r>
      <w:r>
        <w:rPr>
          <w:highlight w:val="cyan"/>
          <w:u w:val="single"/>
        </w:rPr>
        <w:t>and very little</w:t>
      </w:r>
      <w:r>
        <w:rPr>
          <w:sz w:val="16"/>
        </w:rPr>
        <w:t xml:space="preserve"> if anything produced </w:t>
      </w:r>
      <w:r>
        <w:rPr>
          <w:highlight w:val="cyan"/>
          <w:u w:val="single"/>
        </w:rPr>
        <w:t>in</w:t>
      </w:r>
      <w:r>
        <w:rPr>
          <w:u w:val="single"/>
        </w:rPr>
        <w:t xml:space="preserve"> continental </w:t>
      </w:r>
      <w:r>
        <w:rPr>
          <w:highlight w:val="cyan"/>
          <w:u w:val="single"/>
        </w:rPr>
        <w:t>Europe</w:t>
      </w:r>
      <w:r>
        <w:rPr>
          <w:sz w:val="16"/>
        </w:rPr>
        <w:t xml:space="preserve">. </w:t>
      </w:r>
      <w:r>
        <w:rPr>
          <w:u w:val="single"/>
        </w:rPr>
        <w:t>Further, countries such as Italy, Switzerland</w:t>
      </w:r>
      <w:r>
        <w:rPr>
          <w:sz w:val="16"/>
        </w:rPr>
        <w:t xml:space="preserve">, </w:t>
      </w:r>
      <w:r>
        <w:rPr>
          <w:u w:val="single"/>
        </w:rPr>
        <w:t>and</w:t>
      </w:r>
      <w:r>
        <w:rPr>
          <w:sz w:val="16"/>
        </w:rPr>
        <w:t xml:space="preserve">, to a lesser extent, </w:t>
      </w:r>
      <w:r>
        <w:rPr>
          <w:u w:val="single"/>
        </w:rPr>
        <w:t xml:space="preserve">Germany, should have been the poor, </w:t>
      </w:r>
      <w:r>
        <w:rPr>
          <w:sz w:val="16"/>
        </w:rPr>
        <w:t xml:space="preserve">sick laggards of the pharmaceutical industry until recently. </w:t>
      </w:r>
      <w:r>
        <w:rPr>
          <w:highlight w:val="cyan"/>
          <w:u w:val="single"/>
        </w:rPr>
        <w:t>Instead, the opposite was true</w:t>
      </w:r>
      <w:r>
        <w:rPr>
          <w:u w:val="single"/>
        </w:rPr>
        <w:t xml:space="preserve"> for longer than a century.</w:t>
      </w:r>
    </w:p>
    <w:p w14:paraId="4B2A4DEE" w14:textId="77777777" w:rsidR="00934B02" w:rsidRDefault="00934B02" w:rsidP="00934B02">
      <w:pPr>
        <w:rPr>
          <w:u w:val="single"/>
        </w:rPr>
      </w:pPr>
      <w:r>
        <w:rPr>
          <w:u w:val="single"/>
        </w:rPr>
        <w:t xml:space="preserve">Underlying the IP defense is the faulty assumption that </w:t>
      </w:r>
      <w:r>
        <w:rPr>
          <w:highlight w:val="cyan"/>
          <w:u w:val="single"/>
        </w:rPr>
        <w:t>imitation</w:t>
      </w:r>
      <w:r>
        <w:rPr>
          <w:u w:val="single"/>
        </w:rPr>
        <w:t xml:space="preserve"> produces little value when in fact it </w:t>
      </w:r>
      <w:r>
        <w:rPr>
          <w:highlight w:val="cyan"/>
          <w:u w:val="single"/>
        </w:rPr>
        <w:t>is critical to competitive markets and progress</w:t>
      </w:r>
      <w:r>
        <w:rPr>
          <w:sz w:val="16"/>
        </w:rPr>
        <w:t xml:space="preserve">, </w:t>
      </w:r>
      <w:r>
        <w:rPr>
          <w:u w:val="single"/>
        </w:rPr>
        <w:t>most of which comes through incremental improvements</w:t>
      </w:r>
      <w:r>
        <w:rPr>
          <w:sz w:val="16"/>
        </w:rPr>
        <w:t xml:space="preserve"> to existing ideas </w:t>
      </w:r>
      <w:r>
        <w:rPr>
          <w:u w:val="single"/>
        </w:rPr>
        <w:t>rather than big dramatic breakthroughs</w:t>
      </w:r>
      <w:r>
        <w:rPr>
          <w:sz w:val="16"/>
        </w:rPr>
        <w:t xml:space="preserve">. </w:t>
      </w:r>
      <w:r>
        <w:rPr>
          <w:u w:val="single"/>
        </w:rPr>
        <w:t>Copying combined with product differentiation equals rising living standards.</w:t>
      </w:r>
      <w:r>
        <w:rPr>
          <w:sz w:val="16"/>
        </w:rPr>
        <w:t xml:space="preserve"> Had imitation been forbidden earlier in human history, stagnation would have been mankind’s lot. </w:t>
      </w:r>
      <w:r>
        <w:rPr>
          <w:u w:val="single"/>
        </w:rPr>
        <w:t>Attempts</w:t>
      </w:r>
      <w:r>
        <w:rPr>
          <w:sz w:val="16"/>
        </w:rPr>
        <w:t xml:space="preserve"> in </w:t>
      </w:r>
      <w:r>
        <w:rPr>
          <w:u w:val="single"/>
        </w:rPr>
        <w:t>that</w:t>
      </w:r>
      <w:r>
        <w:rPr>
          <w:sz w:val="16"/>
        </w:rPr>
        <w:t xml:space="preserve"> direction today </w:t>
      </w:r>
      <w:r>
        <w:rPr>
          <w:u w:val="single"/>
        </w:rPr>
        <w:t>concentrate economic power and increase the cost of living for the rest of us.</w:t>
      </w:r>
    </w:p>
    <w:p w14:paraId="310177CF" w14:textId="376582A8" w:rsidR="00934B02" w:rsidRDefault="00934B02" w:rsidP="0044022D">
      <w:pPr>
        <w:rPr>
          <w:sz w:val="16"/>
        </w:rPr>
      </w:pPr>
      <w:r>
        <w:rPr>
          <w:sz w:val="16"/>
        </w:rPr>
        <w:t xml:space="preserve">the only thing standing between the old information and media dinosaurs and their total collapse is their so-called intellectual property rights—at least to the extent they’re still enforceable. </w:t>
      </w:r>
      <w:r>
        <w:rPr>
          <w:u w:val="single"/>
        </w:rPr>
        <w:t>Ownership of intellectual property becomes the new basis for the power of institutional hierarchies and the primary buttress for corporate boundaries</w:t>
      </w:r>
      <w:proofErr w:type="gramStart"/>
      <w:r>
        <w:rPr>
          <w:sz w:val="16"/>
        </w:rPr>
        <w:t>… .</w:t>
      </w:r>
      <w:proofErr w:type="gramEnd"/>
      <w:r>
        <w:rPr>
          <w:sz w:val="16"/>
        </w:rPr>
        <w:t xml:space="preserve"> </w:t>
      </w:r>
      <w:r>
        <w:rPr>
          <w:u w:val="single"/>
        </w:rPr>
        <w:t>Without intellectual property,</w:t>
      </w:r>
      <w:r>
        <w:rPr>
          <w:sz w:val="16"/>
        </w:rPr>
        <w:t xml:space="preserve"> in any industry where the basic production equipment is widely affordable, and bottom-up networking renders </w:t>
      </w:r>
      <w:r>
        <w:rPr>
          <w:sz w:val="16"/>
        </w:rPr>
        <w:lastRenderedPageBreak/>
        <w:t xml:space="preserve">management obsolete, </w:t>
      </w:r>
      <w:r>
        <w:rPr>
          <w:u w:val="single"/>
        </w:rPr>
        <w:t>it is likely that self-managed, cooperative production will replace the old managerial hierarchies</w:t>
      </w:r>
      <w:r>
        <w:rPr>
          <w:sz w:val="16"/>
        </w:rPr>
        <w:t>.</w:t>
      </w:r>
    </w:p>
    <w:p w14:paraId="20442218" w14:textId="77777777" w:rsidR="0044022D" w:rsidRDefault="0044022D" w:rsidP="0044022D">
      <w:pPr>
        <w:rPr>
          <w:u w:val="single"/>
        </w:rPr>
      </w:pPr>
      <w:r>
        <w:rPr>
          <w:highlight w:val="cyan"/>
          <w:u w:val="single"/>
        </w:rPr>
        <w:t>Property rights arose</w:t>
      </w:r>
      <w:r>
        <w:rPr>
          <w:u w:val="single"/>
        </w:rPr>
        <w:t xml:space="preserve"> to grapple </w:t>
      </w:r>
      <w:r>
        <w:rPr>
          <w:highlight w:val="cyan"/>
          <w:u w:val="single"/>
        </w:rPr>
        <w:t>with natural scarcity</w:t>
      </w:r>
      <w:r>
        <w:t>; “</w:t>
      </w:r>
      <w:r>
        <w:rPr>
          <w:highlight w:val="cyan"/>
          <w:u w:val="single"/>
        </w:rPr>
        <w:t>i</w:t>
      </w:r>
      <w:r>
        <w:rPr>
          <w:u w:val="single"/>
        </w:rPr>
        <w:t xml:space="preserve">ntellectual </w:t>
      </w:r>
      <w:r>
        <w:rPr>
          <w:highlight w:val="cyan"/>
          <w:u w:val="single"/>
        </w:rPr>
        <w:t>p</w:t>
      </w:r>
      <w:r>
        <w:rPr>
          <w:u w:val="single"/>
        </w:rPr>
        <w:t xml:space="preserve">roperty” rights </w:t>
      </w:r>
      <w:r>
        <w:rPr>
          <w:highlight w:val="cyan"/>
          <w:u w:val="single"/>
        </w:rPr>
        <w:t xml:space="preserve">were invented to create </w:t>
      </w:r>
      <w:r w:rsidRPr="00345278">
        <w:rPr>
          <w:highlight w:val="cyan"/>
          <w:u w:val="single"/>
        </w:rPr>
        <w:t>scarcity where it does not</w:t>
      </w:r>
      <w:r>
        <w:rPr>
          <w:u w:val="single"/>
        </w:rPr>
        <w:t xml:space="preserve"> naturally </w:t>
      </w:r>
      <w:r w:rsidRPr="00345278">
        <w:rPr>
          <w:highlight w:val="cyan"/>
          <w:u w:val="single"/>
        </w:rPr>
        <w:t>exist</w:t>
      </w:r>
      <w:r>
        <w:rPr>
          <w:u w:val="single"/>
        </w:rPr>
        <w:t>.</w:t>
      </w:r>
    </w:p>
    <w:p w14:paraId="70DCB57A" w14:textId="77777777" w:rsidR="0044022D" w:rsidRPr="0030653C" w:rsidRDefault="0044022D" w:rsidP="0044022D">
      <w:pPr>
        <w:rPr>
          <w:sz w:val="16"/>
        </w:rPr>
      </w:pPr>
      <w:r>
        <w:rPr>
          <w:sz w:val="16"/>
        </w:rPr>
        <w:t xml:space="preserve">Don’t patents encourage innovation and therefore bestow incalculable benefits on </w:t>
      </w:r>
      <w:proofErr w:type="gramStart"/>
      <w:r>
        <w:rPr>
          <w:sz w:val="16"/>
        </w:rPr>
        <w:t>all</w:t>
      </w:r>
      <w:proofErr w:type="gramEnd"/>
      <w:r>
        <w:rPr>
          <w:sz w:val="16"/>
        </w:rPr>
        <w:t xml:space="preserve"> us? This crosses the boundary from justice to utilitarian considerations. </w:t>
      </w:r>
      <w:r>
        <w:rPr>
          <w:u w:val="single"/>
        </w:rPr>
        <w:t>The concern here is not with rewards to the innovator but with the good of society</w:t>
      </w:r>
      <w:r>
        <w:rPr>
          <w:sz w:val="16"/>
        </w:rPr>
        <w:t>. What does the IP opponent say?</w:t>
      </w:r>
    </w:p>
    <w:p w14:paraId="5E2B0374" w14:textId="77777777" w:rsidR="0044022D" w:rsidRDefault="0044022D" w:rsidP="0044022D">
      <w:pPr>
        <w:pStyle w:val="Heading4"/>
      </w:pPr>
      <w:r>
        <w:t>4] IP interferes with freedom of speech and expression.</w:t>
      </w:r>
    </w:p>
    <w:p w14:paraId="333055FA" w14:textId="77777777" w:rsidR="0044022D" w:rsidRPr="00160E08" w:rsidRDefault="0044022D" w:rsidP="0044022D">
      <w:r w:rsidRPr="00816D8A">
        <w:rPr>
          <w:rStyle w:val="Style13ptBold"/>
        </w:rPr>
        <w:t xml:space="preserve">Moore and </w:t>
      </w:r>
      <w:proofErr w:type="spellStart"/>
      <w:r w:rsidRPr="00816D8A">
        <w:rPr>
          <w:rStyle w:val="Style13ptBold"/>
        </w:rPr>
        <w:t>Hinma</w:t>
      </w:r>
      <w:proofErr w:type="spellEnd"/>
      <w:r w:rsidRPr="00816D8A">
        <w:rPr>
          <w:rStyle w:val="Style13ptBold"/>
        </w:rPr>
        <w:t xml:space="preserve"> 18</w:t>
      </w:r>
      <w:r>
        <w:t xml:space="preserve"> [</w:t>
      </w:r>
      <w:r w:rsidRPr="00816D8A">
        <w:t xml:space="preserve">Moore, </w:t>
      </w:r>
      <w:proofErr w:type="gramStart"/>
      <w:r w:rsidRPr="00816D8A">
        <w:t>Adam</w:t>
      </w:r>
      <w:proofErr w:type="gramEnd"/>
      <w:r w:rsidRPr="00816D8A">
        <w:t xml:space="preserve"> and Ken </w:t>
      </w:r>
      <w:proofErr w:type="spellStart"/>
      <w:r w:rsidRPr="00816D8A">
        <w:t>Himma</w:t>
      </w:r>
      <w:proofErr w:type="spellEnd"/>
      <w:r w:rsidRPr="00816D8A">
        <w:t xml:space="preserve">, "Intellectual Property", The Stanford Encyclopedia of Philosophy (Winter 2018 Edition), Edward N. </w:t>
      </w:r>
      <w:proofErr w:type="spellStart"/>
      <w:r w:rsidRPr="00816D8A">
        <w:t>Zalta</w:t>
      </w:r>
      <w:proofErr w:type="spellEnd"/>
      <w:r w:rsidRPr="00816D8A">
        <w:t> (ed.), URL = &lt;https://plato.stanford.edu/archives/win2018/entries/intellectual-property/&gt;.</w:t>
      </w:r>
      <w:r>
        <w:t xml:space="preserve">]/ </w:t>
      </w:r>
      <w:proofErr w:type="spellStart"/>
      <w:r>
        <w:t>lm</w:t>
      </w:r>
      <w:proofErr w:type="spellEnd"/>
    </w:p>
    <w:p w14:paraId="605F33AE" w14:textId="77777777" w:rsidR="0044022D" w:rsidRPr="00160E08" w:rsidRDefault="0044022D" w:rsidP="0044022D">
      <w:r w:rsidRPr="00160E08">
        <w:t xml:space="preserve">4.4 </w:t>
      </w:r>
      <w:r w:rsidRPr="00160E08">
        <w:rPr>
          <w:u w:val="single"/>
        </w:rPr>
        <w:t>The Free Speech Argument against Intellectual Property</w:t>
      </w:r>
    </w:p>
    <w:p w14:paraId="3F4E8E93" w14:textId="77777777" w:rsidR="0044022D" w:rsidRDefault="0044022D" w:rsidP="0044022D">
      <w:pPr>
        <w:rPr>
          <w:sz w:val="16"/>
        </w:rPr>
      </w:pPr>
      <w:r w:rsidRPr="00160E08">
        <w:rPr>
          <w:sz w:val="16"/>
        </w:rPr>
        <w:t xml:space="preserve">According to some, </w:t>
      </w:r>
      <w:r w:rsidRPr="00902064">
        <w:rPr>
          <w:highlight w:val="cyan"/>
          <w:u w:val="single"/>
        </w:rPr>
        <w:t>promoting 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r</w:t>
      </w:r>
      <w:r w:rsidRPr="00160E08">
        <w:rPr>
          <w:u w:val="single"/>
        </w:rPr>
        <w:t xml:space="preserve">ights </w:t>
      </w:r>
      <w:r w:rsidRPr="00902064">
        <w:rPr>
          <w:highlight w:val="cyan"/>
          <w:u w:val="single"/>
        </w:rPr>
        <w:t>is inconsistent with</w:t>
      </w:r>
      <w:r w:rsidRPr="00160E08">
        <w:rPr>
          <w:sz w:val="16"/>
        </w:rPr>
        <w:t xml:space="preserve"> our </w:t>
      </w:r>
      <w:r w:rsidRPr="00160E08">
        <w:rPr>
          <w:u w:val="single"/>
        </w:rPr>
        <w:t xml:space="preserve">commitment to </w:t>
      </w:r>
      <w:r w:rsidRPr="00902064">
        <w:rPr>
          <w:highlight w:val="cyan"/>
          <w:u w:val="single"/>
        </w:rPr>
        <w:t>freedom of</w:t>
      </w:r>
      <w:r w:rsidRPr="00160E08">
        <w:rPr>
          <w:u w:val="single"/>
        </w:rPr>
        <w:t xml:space="preserve"> thought and </w:t>
      </w:r>
      <w:r w:rsidRPr="00C11B55">
        <w:rPr>
          <w:highlight w:val="cyan"/>
          <w:u w:val="single"/>
        </w:rPr>
        <w:t>speech</w:t>
      </w:r>
      <w:r w:rsidRPr="00160E08">
        <w:rPr>
          <w:sz w:val="16"/>
        </w:rPr>
        <w:t xml:space="preserve"> (</w:t>
      </w:r>
      <w:proofErr w:type="spellStart"/>
      <w:r w:rsidRPr="00160E08">
        <w:rPr>
          <w:sz w:val="16"/>
        </w:rPr>
        <w:t>Nimmer</w:t>
      </w:r>
      <w:proofErr w:type="spellEnd"/>
      <w:r w:rsidRPr="00160E08">
        <w:rPr>
          <w:sz w:val="16"/>
        </w:rPr>
        <w:t xml:space="preserve"> 1970; Hettinger 1989; Waldron 1993). Closely associated with this argument is the position that </w:t>
      </w:r>
      <w:r w:rsidRPr="00902064">
        <w:rPr>
          <w:highlight w:val="cyan"/>
          <w:u w:val="single"/>
        </w:rPr>
        <w:t>individuals have a right to knowledge</w:t>
      </w:r>
      <w:r w:rsidRPr="00160E08">
        <w:rPr>
          <w:u w:val="single"/>
        </w:rPr>
        <w:t xml:space="preserve"> and </w:t>
      </w:r>
      <w:r w:rsidRPr="00902064">
        <w:rPr>
          <w:highlight w:val="cyan"/>
          <w:u w:val="single"/>
        </w:rPr>
        <w:t>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institutions interfere with this</w:t>
      </w:r>
      <w:r w:rsidRPr="00160E08">
        <w:rPr>
          <w:u w:val="single"/>
        </w:rPr>
        <w:t xml:space="preserve"> basic right</w:t>
      </w:r>
      <w:r w:rsidRPr="00160E08">
        <w:rPr>
          <w:sz w:val="16"/>
        </w:rPr>
        <w:t xml:space="preserve">. Hettinger argues that </w:t>
      </w:r>
      <w:r w:rsidRPr="00160E08">
        <w:rPr>
          <w:u w:val="single"/>
        </w:rPr>
        <w:t>intellectual property “</w:t>
      </w:r>
      <w:r w:rsidRPr="00902064">
        <w:rPr>
          <w:highlight w:val="cyan"/>
          <w:u w:val="single"/>
        </w:rPr>
        <w:t>restricts</w:t>
      </w:r>
      <w:r w:rsidRPr="00160E08">
        <w:rPr>
          <w:u w:val="single"/>
        </w:rPr>
        <w:t xml:space="preserve"> </w:t>
      </w:r>
      <w:r w:rsidRPr="00902064">
        <w:rPr>
          <w:u w:val="single"/>
        </w:rPr>
        <w:t>methods</w:t>
      </w:r>
      <w:r w:rsidRPr="00160E08">
        <w:rPr>
          <w:u w:val="single"/>
        </w:rPr>
        <w:t xml:space="preserve"> of </w:t>
      </w:r>
      <w:r w:rsidRPr="00902064">
        <w:rPr>
          <w:highlight w:val="cyan"/>
          <w:u w:val="single"/>
        </w:rPr>
        <w:t xml:space="preserve">acquiring </w:t>
      </w:r>
      <w:r w:rsidRPr="00902064">
        <w:rPr>
          <w:u w:val="single"/>
        </w:rPr>
        <w:t>ideas</w:t>
      </w:r>
      <w:r w:rsidRPr="00160E08">
        <w:rPr>
          <w:u w:val="single"/>
        </w:rPr>
        <w:t xml:space="preserve"> (as do trade secrets</w:t>
      </w:r>
      <w:r w:rsidRPr="00160E08">
        <w:rPr>
          <w:sz w:val="16"/>
        </w:rPr>
        <w:t xml:space="preserve">), it </w:t>
      </w:r>
      <w:r w:rsidRPr="00160E08">
        <w:rPr>
          <w:u w:val="single"/>
        </w:rPr>
        <w:t xml:space="preserve">restricts the </w:t>
      </w:r>
      <w:r w:rsidRPr="00902064">
        <w:rPr>
          <w:highlight w:val="cyan"/>
          <w:u w:val="single"/>
        </w:rPr>
        <w:t>use of</w:t>
      </w:r>
      <w:r w:rsidRPr="00160E08">
        <w:rPr>
          <w:u w:val="single"/>
        </w:rPr>
        <w:t xml:space="preserve"> ideas</w:t>
      </w:r>
      <w:r w:rsidRPr="00160E08">
        <w:rPr>
          <w:sz w:val="16"/>
        </w:rPr>
        <w:t xml:space="preserve"> (</w:t>
      </w:r>
      <w:r w:rsidRPr="00160E08">
        <w:rPr>
          <w:u w:val="single"/>
        </w:rPr>
        <w:t>as do patents</w:t>
      </w:r>
      <w:r w:rsidRPr="00160E08">
        <w:rPr>
          <w:sz w:val="16"/>
        </w:rPr>
        <w:t xml:space="preserve">), </w:t>
      </w:r>
      <w:r w:rsidRPr="00902064">
        <w:rPr>
          <w:highlight w:val="cyan"/>
          <w:u w:val="single"/>
        </w:rPr>
        <w:t>and</w:t>
      </w:r>
      <w:r w:rsidRPr="00160E08">
        <w:rPr>
          <w:u w:val="single"/>
        </w:rPr>
        <w:t xml:space="preserve"> it restricts the </w:t>
      </w:r>
      <w:r w:rsidRPr="00902064">
        <w:rPr>
          <w:highlight w:val="cyan"/>
          <w:u w:val="single"/>
        </w:rPr>
        <w:t>expression of ideas</w:t>
      </w:r>
      <w:r w:rsidRPr="00160E08">
        <w:rPr>
          <w:sz w:val="16"/>
        </w:rPr>
        <w:t xml:space="preserve"> (</w:t>
      </w:r>
      <w:r w:rsidRPr="00160E08">
        <w:rPr>
          <w:u w:val="single"/>
        </w:rPr>
        <w:t>as do copyrights</w:t>
      </w:r>
      <w:r w:rsidRPr="00160E08">
        <w:rPr>
          <w:sz w:val="16"/>
        </w:rPr>
        <w:t>)—restrictions undesirable for a number of reasons” (Hettinger 1989). Hettinger singles out trade secrets as the most troublesome because, unlike patents and copyrights, they do not require disclosure.</w:t>
      </w:r>
    </w:p>
    <w:p w14:paraId="43C07A9D" w14:textId="77777777" w:rsidR="0044022D" w:rsidRDefault="0044022D" w:rsidP="0044022D">
      <w:pPr>
        <w:pStyle w:val="Heading4"/>
      </w:pPr>
      <w:r>
        <w:t>5] IP interferes with the freedom of individual scientists to do research.</w:t>
      </w:r>
    </w:p>
    <w:p w14:paraId="4A2CB160" w14:textId="77777777" w:rsidR="0044022D" w:rsidRDefault="0044022D" w:rsidP="0044022D">
      <w:r>
        <w:rPr>
          <w:rStyle w:val="Style13ptBold"/>
        </w:rPr>
        <w:t>Wright 14</w:t>
      </w:r>
      <w:r>
        <w:t xml:space="preserve"> [Jared M. Wright, PhD, 2020 Ph.D. in Sociology, Purdue University, IN Dissertation: Digital Contention: Collective Action Processes in Social Movements for Internet Rights and Freedom (Chair: Dr. Rachel L. </w:t>
      </w:r>
      <w:proofErr w:type="spellStart"/>
      <w:r>
        <w:t>Einwohner</w:t>
      </w:r>
      <w:proofErr w:type="spellEnd"/>
      <w:r>
        <w:t xml:space="preserve">) 2012 M.A. in Sociology (Dean’s List), University of Houston, TX Master’s Thesis: Digital Contention: Anonymous and the Freedom of Information Movement (Chair: Dr. Helen Rose </w:t>
      </w:r>
      <w:proofErr w:type="spellStart"/>
      <w:r>
        <w:t>Ebaugh</w:t>
      </w:r>
      <w:proofErr w:type="spellEnd"/>
      <w:r>
        <w:t xml:space="preserve">) 2006 B.A. in General Studies (Cum Laude), Lamar University, TX, The Digital Sociology Blog, “A Marxian View of Intellectual Property,” October 13, 2014, </w:t>
      </w:r>
      <w:hyperlink r:id="rId11" w:history="1">
        <w:r>
          <w:rPr>
            <w:rStyle w:val="Hyperlink"/>
            <w:color w:val="000000"/>
            <w:u w:val="single"/>
          </w:rPr>
          <w:t>https://jaredmwr.wordpress.com/2014/10/13/a-marxian-view-of-intellectual-property/]/</w:t>
        </w:r>
      </w:hyperlink>
      <w:r>
        <w:t xml:space="preserve"> </w:t>
      </w:r>
      <w:proofErr w:type="spellStart"/>
      <w:r>
        <w:t>lm</w:t>
      </w:r>
      <w:proofErr w:type="spellEnd"/>
    </w:p>
    <w:p w14:paraId="2F9D8FA2" w14:textId="77777777" w:rsidR="0044022D" w:rsidRDefault="0044022D" w:rsidP="0044022D">
      <w:pPr>
        <w:rPr>
          <w:u w:val="single"/>
        </w:rPr>
      </w:pPr>
      <w:r>
        <w:rPr>
          <w:sz w:val="16"/>
        </w:rPr>
        <w:t xml:space="preserve">But </w:t>
      </w:r>
      <w:r>
        <w:rPr>
          <w:highlight w:val="cyan"/>
          <w:u w:val="single"/>
        </w:rPr>
        <w:t>the greatest threat of IP is</w:t>
      </w:r>
      <w:r>
        <w:rPr>
          <w:u w:val="single"/>
        </w:rPr>
        <w:t xml:space="preserve"> not simply exploiting laborers and underpaying employees; it is </w:t>
      </w:r>
      <w:r>
        <w:rPr>
          <w:highlight w:val="cyan"/>
          <w:u w:val="single"/>
        </w:rPr>
        <w:t>the threat to freedom</w:t>
      </w:r>
      <w:r>
        <w:rPr>
          <w:sz w:val="16"/>
        </w:rPr>
        <w:t xml:space="preserve">. This is imposed </w:t>
      </w:r>
      <w:r>
        <w:rPr>
          <w:u w:val="single"/>
        </w:rPr>
        <w:t>on all levels of society by the</w:t>
      </w:r>
      <w:r>
        <w:rPr>
          <w:sz w:val="16"/>
        </w:rPr>
        <w:t xml:space="preserve"> modern </w:t>
      </w:r>
      <w:r>
        <w:rPr>
          <w:u w:val="single"/>
        </w:rPr>
        <w:t>corporate bourgeois elites</w:t>
      </w:r>
      <w:r>
        <w:rPr>
          <w:sz w:val="16"/>
        </w:rPr>
        <w:t>. “</w:t>
      </w:r>
      <w:r>
        <w:rPr>
          <w:highlight w:val="cyan"/>
          <w:u w:val="single"/>
        </w:rPr>
        <w:t>When</w:t>
      </w:r>
      <w:r>
        <w:rPr>
          <w:sz w:val="16"/>
        </w:rPr>
        <w:t xml:space="preserve"> a group of </w:t>
      </w:r>
      <w:r>
        <w:rPr>
          <w:highlight w:val="cyan"/>
          <w:u w:val="single"/>
        </w:rPr>
        <w:t>scientists stop</w:t>
      </w:r>
      <w:r>
        <w:rPr>
          <w:u w:val="single"/>
        </w:rPr>
        <w:t xml:space="preserve">s </w:t>
      </w:r>
      <w:r>
        <w:rPr>
          <w:highlight w:val="cyan"/>
          <w:u w:val="single"/>
        </w:rPr>
        <w:t>working</w:t>
      </w:r>
      <w:r>
        <w:rPr>
          <w:sz w:val="16"/>
        </w:rPr>
        <w:t xml:space="preserve"> on a protein molecule </w:t>
      </w:r>
      <w:r>
        <w:rPr>
          <w:highlight w:val="cyan"/>
          <w:u w:val="single"/>
        </w:rPr>
        <w:t>because</w:t>
      </w:r>
      <w:r>
        <w:rPr>
          <w:u w:val="single"/>
        </w:rPr>
        <w:t xml:space="preserve"> [</w:t>
      </w:r>
      <w:r w:rsidRPr="00345278">
        <w:rPr>
          <w:highlight w:val="cyan"/>
          <w:u w:val="single"/>
        </w:rPr>
        <w:t>of</w:t>
      </w:r>
      <w:r>
        <w:rPr>
          <w:u w:val="single"/>
        </w:rPr>
        <w:t xml:space="preserve">] there are too many </w:t>
      </w:r>
      <w:r>
        <w:rPr>
          <w:highlight w:val="cyan"/>
          <w:u w:val="single"/>
        </w:rPr>
        <w:t>i</w:t>
      </w:r>
      <w:r w:rsidRPr="00345278">
        <w:rPr>
          <w:u w:val="single"/>
        </w:rPr>
        <w:t xml:space="preserve">ntellectual </w:t>
      </w:r>
      <w:r>
        <w:rPr>
          <w:highlight w:val="cyan"/>
          <w:u w:val="single"/>
        </w:rPr>
        <w:t>p</w:t>
      </w:r>
      <w:r w:rsidRPr="00345278">
        <w:rPr>
          <w:u w:val="single"/>
        </w:rPr>
        <w:t>roperty</w:t>
      </w:r>
      <w:r>
        <w:rPr>
          <w:u w:val="single"/>
        </w:rPr>
        <w:t xml:space="preserve"> </w:t>
      </w:r>
      <w:r w:rsidRPr="00345278">
        <w:rPr>
          <w:u w:val="single"/>
        </w:rPr>
        <w:t>rights</w:t>
      </w:r>
      <w:r>
        <w:rPr>
          <w:u w:val="single"/>
        </w:rPr>
        <w:t xml:space="preserve"> that surround</w:t>
      </w:r>
      <w:r>
        <w:rPr>
          <w:sz w:val="16"/>
        </w:rPr>
        <w:t xml:space="preserve"> the use of the molecule, </w:t>
      </w:r>
      <w:r>
        <w:rPr>
          <w:u w:val="single"/>
        </w:rPr>
        <w:t xml:space="preserve">a </w:t>
      </w:r>
      <w:r w:rsidRPr="00843653">
        <w:rPr>
          <w:highlight w:val="cyan"/>
          <w:u w:val="single"/>
        </w:rPr>
        <w:t>basic freedom</w:t>
      </w:r>
      <w:r>
        <w:rPr>
          <w:sz w:val="16"/>
        </w:rPr>
        <w:t xml:space="preserve">, the freedom to research, </w:t>
      </w:r>
      <w:r>
        <w:rPr>
          <w:highlight w:val="cyan"/>
          <w:u w:val="single"/>
        </w:rPr>
        <w:t>has been interfered with</w:t>
      </w:r>
      <w:r>
        <w:rPr>
          <w:sz w:val="16"/>
        </w:rPr>
        <w:t>” (</w:t>
      </w:r>
      <w:proofErr w:type="spellStart"/>
      <w:r>
        <w:rPr>
          <w:sz w:val="16"/>
        </w:rPr>
        <w:t>Drahos</w:t>
      </w:r>
      <w:proofErr w:type="spellEnd"/>
      <w:r>
        <w:rPr>
          <w:sz w:val="16"/>
        </w:rPr>
        <w:t xml:space="preserve"> &amp; Braithwaite 2002:3). </w:t>
      </w:r>
      <w:r w:rsidRPr="00345278">
        <w:rPr>
          <w:u w:val="single"/>
        </w:rPr>
        <w:t>We</w:t>
      </w:r>
      <w:r>
        <w:rPr>
          <w:sz w:val="16"/>
        </w:rPr>
        <w:t xml:space="preserve"> all </w:t>
      </w:r>
      <w:r w:rsidRPr="00345278">
        <w:rPr>
          <w:u w:val="single"/>
        </w:rPr>
        <w:t>have</w:t>
      </w:r>
      <w:r>
        <w:rPr>
          <w:u w:val="single"/>
        </w:rPr>
        <w:t xml:space="preserve"> a </w:t>
      </w:r>
      <w:r w:rsidRPr="00345278">
        <w:rPr>
          <w:u w:val="single"/>
        </w:rPr>
        <w:t>vested interest in</w:t>
      </w:r>
      <w:r>
        <w:rPr>
          <w:u w:val="single"/>
        </w:rPr>
        <w:t xml:space="preserve"> seeing</w:t>
      </w:r>
      <w:r>
        <w:rPr>
          <w:sz w:val="16"/>
        </w:rPr>
        <w:t xml:space="preserve"> certain </w:t>
      </w:r>
      <w:r>
        <w:rPr>
          <w:u w:val="single"/>
        </w:rPr>
        <w:t xml:space="preserve">public </w:t>
      </w:r>
      <w:r w:rsidRPr="00345278">
        <w:rPr>
          <w:u w:val="single"/>
        </w:rPr>
        <w:t>health research</w:t>
      </w:r>
      <w:r>
        <w:rPr>
          <w:u w:val="single"/>
        </w:rPr>
        <w:t xml:space="preserve"> take place,</w:t>
      </w:r>
      <w:r>
        <w:rPr>
          <w:sz w:val="16"/>
        </w:rPr>
        <w:t xml:space="preserve"> such as research into the genes that cause breast and ovarian cancer. </w:t>
      </w:r>
      <w:r>
        <w:rPr>
          <w:u w:val="single"/>
        </w:rPr>
        <w:t xml:space="preserve">Yet </w:t>
      </w:r>
      <w:r w:rsidRPr="00345278">
        <w:rPr>
          <w:u w:val="single"/>
        </w:rPr>
        <w:t>these</w:t>
      </w:r>
      <w:r>
        <w:rPr>
          <w:u w:val="single"/>
        </w:rPr>
        <w:t xml:space="preserve"> </w:t>
      </w:r>
      <w:r w:rsidRPr="00345278">
        <w:rPr>
          <w:u w:val="single"/>
        </w:rPr>
        <w:t xml:space="preserve">very </w:t>
      </w:r>
      <w:r w:rsidRPr="00843653">
        <w:rPr>
          <w:u w:val="single"/>
        </w:rPr>
        <w:t>genes</w:t>
      </w:r>
      <w:r>
        <w:rPr>
          <w:u w:val="single"/>
        </w:rPr>
        <w:t>,</w:t>
      </w:r>
      <w:r>
        <w:rPr>
          <w:sz w:val="16"/>
        </w:rPr>
        <w:t xml:space="preserve"> known as BRCA1 and BRCA2 </w:t>
      </w:r>
      <w:r w:rsidRPr="00843653">
        <w:rPr>
          <w:u w:val="single"/>
        </w:rPr>
        <w:t>are now</w:t>
      </w:r>
      <w:r>
        <w:rPr>
          <w:u w:val="single"/>
        </w:rPr>
        <w:t xml:space="preserve"> the </w:t>
      </w:r>
      <w:r w:rsidRPr="00843653">
        <w:rPr>
          <w:u w:val="single"/>
        </w:rPr>
        <w:t>i</w:t>
      </w:r>
      <w:r w:rsidRPr="00345278">
        <w:rPr>
          <w:u w:val="single"/>
        </w:rPr>
        <w:t xml:space="preserve">ntellectual </w:t>
      </w:r>
      <w:r w:rsidRPr="00843653">
        <w:rPr>
          <w:u w:val="single"/>
        </w:rPr>
        <w:t>p</w:t>
      </w:r>
      <w:r w:rsidRPr="00345278">
        <w:rPr>
          <w:u w:val="single"/>
        </w:rPr>
        <w:t>roperty of the</w:t>
      </w:r>
      <w:r>
        <w:rPr>
          <w:u w:val="single"/>
        </w:rPr>
        <w:t xml:space="preserve"> Myriad </w:t>
      </w:r>
      <w:r w:rsidRPr="00345278">
        <w:rPr>
          <w:u w:val="single"/>
        </w:rPr>
        <w:t>Corporation</w:t>
      </w:r>
      <w:r>
        <w:rPr>
          <w:sz w:val="16"/>
        </w:rPr>
        <w:t>, who first discovered them (</w:t>
      </w:r>
      <w:proofErr w:type="spellStart"/>
      <w:r>
        <w:rPr>
          <w:sz w:val="16"/>
        </w:rPr>
        <w:t>Drahos</w:t>
      </w:r>
      <w:proofErr w:type="spellEnd"/>
      <w:r>
        <w:rPr>
          <w:sz w:val="16"/>
        </w:rPr>
        <w:t xml:space="preserve"> &amp; Braithwaite 2002). </w:t>
      </w:r>
      <w:r>
        <w:rPr>
          <w:highlight w:val="cyan"/>
          <w:u w:val="single"/>
        </w:rPr>
        <w:t>Companies</w:t>
      </w:r>
      <w:r>
        <w:rPr>
          <w:u w:val="single"/>
        </w:rPr>
        <w:t xml:space="preserve"> </w:t>
      </w:r>
      <w:r>
        <w:rPr>
          <w:sz w:val="16"/>
        </w:rPr>
        <w:t xml:space="preserve">are </w:t>
      </w:r>
      <w:r>
        <w:rPr>
          <w:u w:val="single"/>
        </w:rPr>
        <w:t>legally</w:t>
      </w:r>
      <w:r>
        <w:rPr>
          <w:sz w:val="16"/>
        </w:rPr>
        <w:t xml:space="preserve"> entitled to </w:t>
      </w:r>
      <w:r>
        <w:rPr>
          <w:u w:val="single"/>
        </w:rPr>
        <w:t>protect</w:t>
      </w:r>
      <w:r>
        <w:rPr>
          <w:sz w:val="16"/>
        </w:rPr>
        <w:t xml:space="preserve"> the </w:t>
      </w:r>
      <w:r>
        <w:rPr>
          <w:u w:val="single"/>
        </w:rPr>
        <w:t xml:space="preserve">discoveries and inventions of their employees as </w:t>
      </w:r>
      <w:r>
        <w:rPr>
          <w:highlight w:val="cyan"/>
          <w:u w:val="single"/>
        </w:rPr>
        <w:t>i</w:t>
      </w:r>
      <w:r w:rsidRPr="00345278">
        <w:rPr>
          <w:u w:val="single"/>
        </w:rPr>
        <w:t xml:space="preserve">ntellectual </w:t>
      </w:r>
      <w:r>
        <w:rPr>
          <w:highlight w:val="cyan"/>
          <w:u w:val="single"/>
        </w:rPr>
        <w:t>p</w:t>
      </w:r>
      <w:r w:rsidRPr="00345278">
        <w:rPr>
          <w:u w:val="single"/>
        </w:rPr>
        <w:t>roperty</w:t>
      </w:r>
      <w:r>
        <w:rPr>
          <w:sz w:val="16"/>
        </w:rPr>
        <w:t xml:space="preserve">, but </w:t>
      </w:r>
      <w:r>
        <w:rPr>
          <w:u w:val="single"/>
        </w:rPr>
        <w:t>when</w:t>
      </w:r>
      <w:r>
        <w:rPr>
          <w:sz w:val="16"/>
        </w:rPr>
        <w:t xml:space="preserve"> such </w:t>
      </w:r>
      <w:r>
        <w:rPr>
          <w:u w:val="single"/>
        </w:rPr>
        <w:t xml:space="preserve">rights </w:t>
      </w:r>
      <w:r>
        <w:rPr>
          <w:highlight w:val="cyan"/>
          <w:u w:val="single"/>
        </w:rPr>
        <w:t>infringe upon the freedom of</w:t>
      </w:r>
      <w:r>
        <w:rPr>
          <w:u w:val="single"/>
        </w:rPr>
        <w:t xml:space="preserve"> </w:t>
      </w:r>
      <w:r>
        <w:rPr>
          <w:sz w:val="16"/>
        </w:rPr>
        <w:t xml:space="preserve">other </w:t>
      </w:r>
      <w:r>
        <w:rPr>
          <w:highlight w:val="cyan"/>
          <w:u w:val="single"/>
        </w:rPr>
        <w:t>researchers to</w:t>
      </w:r>
      <w:r>
        <w:rPr>
          <w:sz w:val="16"/>
        </w:rPr>
        <w:t xml:space="preserve"> even </w:t>
      </w:r>
      <w:r>
        <w:rPr>
          <w:highlight w:val="cyan"/>
          <w:u w:val="single"/>
        </w:rPr>
        <w:t xml:space="preserve">access </w:t>
      </w:r>
      <w:r w:rsidRPr="00843653">
        <w:rPr>
          <w:u w:val="single"/>
        </w:rPr>
        <w:t xml:space="preserve">the </w:t>
      </w:r>
      <w:r>
        <w:rPr>
          <w:highlight w:val="cyan"/>
          <w:u w:val="single"/>
        </w:rPr>
        <w:t xml:space="preserve">human </w:t>
      </w:r>
      <w:r w:rsidRPr="00843653">
        <w:rPr>
          <w:u w:val="single"/>
        </w:rPr>
        <w:t xml:space="preserve">genes that cause </w:t>
      </w:r>
      <w:r w:rsidRPr="00345278">
        <w:rPr>
          <w:highlight w:val="cyan"/>
          <w:u w:val="single"/>
        </w:rPr>
        <w:t>diseases</w:t>
      </w:r>
      <w:r>
        <w:rPr>
          <w:u w:val="single"/>
        </w:rPr>
        <w:t>, it is a loss for us all.</w:t>
      </w:r>
    </w:p>
    <w:p w14:paraId="4A9C18EF" w14:textId="77777777" w:rsidR="0044022D" w:rsidRDefault="0044022D" w:rsidP="0044022D">
      <w:pPr>
        <w:rPr>
          <w:sz w:val="16"/>
        </w:rPr>
      </w:pPr>
      <w:r w:rsidRPr="00E05D36">
        <w:rPr>
          <w:highlight w:val="cyan"/>
          <w:u w:val="single"/>
        </w:rPr>
        <w:t>I</w:t>
      </w:r>
      <w:r>
        <w:rPr>
          <w:u w:val="single"/>
        </w:rPr>
        <w:t xml:space="preserve">ntellectual </w:t>
      </w:r>
      <w:r w:rsidRPr="00E05D36">
        <w:rPr>
          <w:highlight w:val="cyan"/>
          <w:u w:val="single"/>
        </w:rPr>
        <w:t>p</w:t>
      </w:r>
      <w:r>
        <w:rPr>
          <w:u w:val="single"/>
        </w:rPr>
        <w:t xml:space="preserve">roperty rights </w:t>
      </w:r>
      <w:r w:rsidRPr="00E05D36">
        <w:rPr>
          <w:highlight w:val="cyan"/>
          <w:u w:val="single"/>
        </w:rPr>
        <w:t>strongly favor</w:t>
      </w:r>
      <w:r>
        <w:rPr>
          <w:u w:val="single"/>
        </w:rPr>
        <w:t xml:space="preserve"> the </w:t>
      </w:r>
      <w:r w:rsidRPr="00E05D36">
        <w:rPr>
          <w:highlight w:val="cyan"/>
          <w:u w:val="single"/>
        </w:rPr>
        <w:t>corporate elites</w:t>
      </w:r>
      <w:r>
        <w:rPr>
          <w:u w:val="single"/>
        </w:rPr>
        <w:t xml:space="preserve"> in society</w:t>
      </w:r>
      <w:r>
        <w:rPr>
          <w:sz w:val="16"/>
        </w:rPr>
        <w:t xml:space="preserve">, and more </w:t>
      </w:r>
      <w:r w:rsidRPr="00E05D36">
        <w:rPr>
          <w:highlight w:val="cyan"/>
          <w:u w:val="single"/>
        </w:rPr>
        <w:t>and</w:t>
      </w:r>
      <w:r>
        <w:rPr>
          <w:sz w:val="16"/>
        </w:rPr>
        <w:t xml:space="preserve"> more </w:t>
      </w:r>
      <w:r>
        <w:rPr>
          <w:u w:val="single"/>
        </w:rPr>
        <w:t xml:space="preserve">have come into </w:t>
      </w:r>
      <w:r w:rsidRPr="00E05D36">
        <w:rPr>
          <w:highlight w:val="cyan"/>
          <w:u w:val="single"/>
        </w:rPr>
        <w:t>conflict with basic freedoms</w:t>
      </w:r>
      <w:r>
        <w:rPr>
          <w:sz w:val="16"/>
        </w:rPr>
        <w:t xml:space="preserve"> and rights that are </w:t>
      </w:r>
      <w:r>
        <w:rPr>
          <w:u w:val="single"/>
        </w:rPr>
        <w:t>part of the common good</w:t>
      </w:r>
      <w:r>
        <w:rPr>
          <w:sz w:val="16"/>
        </w:rPr>
        <w:t>. “</w:t>
      </w:r>
      <w:r w:rsidRPr="0065611C">
        <w:rPr>
          <w:u w:val="single"/>
        </w:rPr>
        <w:t>The danger</w:t>
      </w:r>
      <w:r>
        <w:rPr>
          <w:sz w:val="16"/>
        </w:rPr>
        <w:t xml:space="preserve"> to basic rights posed by intellectual property regulation is not an obviously visible danger. Rather it is a danger based on the quiet accretion of restrictions – an accretion hardly visible because it </w:t>
      </w:r>
      <w:r w:rsidRPr="0065611C">
        <w:rPr>
          <w:u w:val="single"/>
        </w:rPr>
        <w:t>is hidden behind</w:t>
      </w:r>
      <w:r>
        <w:rPr>
          <w:u w:val="single"/>
        </w:rPr>
        <w:t xml:space="preserve"> technical </w:t>
      </w:r>
      <w:proofErr w:type="gramStart"/>
      <w:r>
        <w:rPr>
          <w:u w:val="single"/>
        </w:rPr>
        <w:t>rule-making</w:t>
      </w:r>
      <w:proofErr w:type="gramEnd"/>
      <w:r>
        <w:rPr>
          <w:u w:val="single"/>
        </w:rPr>
        <w:t xml:space="preserve">, </w:t>
      </w:r>
      <w:r w:rsidRPr="0065611C">
        <w:rPr>
          <w:u w:val="single"/>
        </w:rPr>
        <w:t>mystifying legal</w:t>
      </w:r>
      <w:r>
        <w:rPr>
          <w:u w:val="single"/>
        </w:rPr>
        <w:t xml:space="preserve"> doctrine, and complex </w:t>
      </w:r>
      <w:r w:rsidRPr="0065611C">
        <w:rPr>
          <w:u w:val="single"/>
        </w:rPr>
        <w:lastRenderedPageBreak/>
        <w:t>bureaucracies</w:t>
      </w:r>
      <w:r>
        <w:rPr>
          <w:sz w:val="16"/>
        </w:rPr>
        <w:t>, all papered over by seemingly plausible appeals to the rights of inventors and authors and the need to encourage innovation” (</w:t>
      </w:r>
      <w:proofErr w:type="spellStart"/>
      <w:r>
        <w:rPr>
          <w:sz w:val="16"/>
        </w:rPr>
        <w:t>Drahos</w:t>
      </w:r>
      <w:proofErr w:type="spellEnd"/>
      <w:r>
        <w:rPr>
          <w:sz w:val="16"/>
        </w:rPr>
        <w:t xml:space="preserve"> &amp; Braithwaite 2002:4).</w:t>
      </w:r>
    </w:p>
    <w:p w14:paraId="617575EB" w14:textId="77777777" w:rsidR="0044022D" w:rsidRDefault="0044022D" w:rsidP="0044022D">
      <w:pPr>
        <w:rPr>
          <w:sz w:val="16"/>
        </w:rPr>
      </w:pPr>
    </w:p>
    <w:p w14:paraId="7239A431" w14:textId="77777777" w:rsidR="0044022D" w:rsidRDefault="0044022D" w:rsidP="0044022D">
      <w:pPr>
        <w:pStyle w:val="Heading4"/>
      </w:pPr>
      <w:r>
        <w:t xml:space="preserve">Consequences don’t matter under my framework, but I’ll give you them anyways. IP for medicines directly cause billions to suffer and millions to die every year. Outweighs on probability, cyclicality, timeframe, </w:t>
      </w:r>
      <w:proofErr w:type="gramStart"/>
      <w:r>
        <w:t>scope</w:t>
      </w:r>
      <w:proofErr w:type="gramEnd"/>
      <w:r>
        <w:t xml:space="preserve"> and severity.</w:t>
      </w:r>
    </w:p>
    <w:p w14:paraId="285CD441" w14:textId="77777777" w:rsidR="0044022D" w:rsidRDefault="0044022D" w:rsidP="0044022D">
      <w:r>
        <w:rPr>
          <w:rStyle w:val="Style13ptBold"/>
        </w:rPr>
        <w:t>Oxfam 01</w:t>
      </w:r>
      <w:r>
        <w:t xml:space="preserve"> [Oxfam, </w:t>
      </w:r>
      <w:proofErr w:type="spellStart"/>
      <w:r>
        <w:t>iatp</w:t>
      </w:r>
      <w:proofErr w:type="spellEnd"/>
      <w:r>
        <w:t xml:space="preserve">, “Cut </w:t>
      </w:r>
      <w:proofErr w:type="spellStart"/>
      <w:r>
        <w:t>Cut</w:t>
      </w:r>
      <w:proofErr w:type="spellEnd"/>
      <w:r>
        <w:t xml:space="preserve"> the Cost Patent Injustice: How World Trade Rules Threaten the Health of Poor People,” February 2001, </w:t>
      </w:r>
      <w:hyperlink r:id="rId12" w:history="1">
        <w:r>
          <w:rPr>
            <w:rStyle w:val="Hyperlink"/>
            <w:color w:val="000000"/>
            <w:u w:val="single"/>
          </w:rPr>
          <w:t>https://www.iatp.org/sites/default/files/Cut_the_Cost_-_Patent_Injustice_How_World_Trad.htm]/</w:t>
        </w:r>
      </w:hyperlink>
      <w:r>
        <w:t xml:space="preserve"> </w:t>
      </w:r>
      <w:proofErr w:type="spellStart"/>
      <w:r>
        <w:t>lm</w:t>
      </w:r>
      <w:proofErr w:type="spellEnd"/>
    </w:p>
    <w:p w14:paraId="0C477D2F" w14:textId="77777777" w:rsidR="0044022D" w:rsidRDefault="0044022D" w:rsidP="0044022D">
      <w:pPr>
        <w:rPr>
          <w:u w:val="single"/>
        </w:rPr>
      </w:pPr>
      <w:r>
        <w:rPr>
          <w:sz w:val="16"/>
        </w:rPr>
        <w:t xml:space="preserve">Public health in </w:t>
      </w:r>
      <w:proofErr w:type="spellStart"/>
      <w:r>
        <w:rPr>
          <w:sz w:val="16"/>
        </w:rPr>
        <w:t>industrialised</w:t>
      </w:r>
      <w:proofErr w:type="spellEnd"/>
      <w:r>
        <w:rPr>
          <w:sz w:val="16"/>
        </w:rPr>
        <w:t xml:space="preserve"> countries is being transformed by breathtaking medical advances. Major breakthroughs in the detection and treatment of disease are increasing life-expectancy and reducing vulnerability to sickness. But </w:t>
      </w:r>
      <w:r>
        <w:rPr>
          <w:u w:val="single"/>
        </w:rPr>
        <w:t xml:space="preserve">over the course of the </w:t>
      </w:r>
      <w:r w:rsidRPr="009928CA">
        <w:rPr>
          <w:highlight w:val="cyan"/>
          <w:u w:val="single"/>
        </w:rPr>
        <w:t>next year,</w:t>
      </w:r>
      <w:r>
        <w:rPr>
          <w:u w:val="single"/>
        </w:rPr>
        <w:t xml:space="preserve"> around </w:t>
      </w:r>
      <w:r w:rsidRPr="009928CA">
        <w:rPr>
          <w:highlight w:val="cyan"/>
          <w:u w:val="single"/>
        </w:rPr>
        <w:t xml:space="preserve">11 million </w:t>
      </w:r>
      <w:r w:rsidRPr="00DE782F">
        <w:rPr>
          <w:u w:val="single"/>
        </w:rPr>
        <w:t>people</w:t>
      </w:r>
      <w:r>
        <w:rPr>
          <w:u w:val="single"/>
        </w:rPr>
        <w:t xml:space="preserve">, most of them in developing countries, </w:t>
      </w:r>
      <w:r w:rsidRPr="009928CA">
        <w:rPr>
          <w:highlight w:val="cyan"/>
          <w:u w:val="single"/>
        </w:rPr>
        <w:t>will die from preventable</w:t>
      </w:r>
      <w:r>
        <w:rPr>
          <w:u w:val="single"/>
        </w:rPr>
        <w:t xml:space="preserve"> and treatable infectious </w:t>
      </w:r>
      <w:r w:rsidRPr="009928CA">
        <w:rPr>
          <w:highlight w:val="cyan"/>
          <w:u w:val="single"/>
        </w:rPr>
        <w:t>diseases</w:t>
      </w:r>
      <w:r>
        <w:rPr>
          <w:u w:val="single"/>
        </w:rPr>
        <w:t>. This is the equivalent of 30,000 deaths each day</w:t>
      </w:r>
      <w:r>
        <w:rPr>
          <w:sz w:val="16"/>
        </w:rPr>
        <w:t xml:space="preserve">. </w:t>
      </w:r>
      <w:r>
        <w:rPr>
          <w:u w:val="single"/>
        </w:rPr>
        <w:t xml:space="preserve">Almost </w:t>
      </w:r>
      <w:r w:rsidRPr="009928CA">
        <w:rPr>
          <w:highlight w:val="cyan"/>
          <w:u w:val="single"/>
        </w:rPr>
        <w:t>half</w:t>
      </w:r>
      <w:r>
        <w:rPr>
          <w:u w:val="single"/>
        </w:rPr>
        <w:t xml:space="preserve"> of the victims </w:t>
      </w:r>
      <w:r w:rsidRPr="009928CA">
        <w:rPr>
          <w:highlight w:val="cyan"/>
          <w:u w:val="single"/>
        </w:rPr>
        <w:t>will be children</w:t>
      </w:r>
      <w:r>
        <w:rPr>
          <w:sz w:val="16"/>
        </w:rPr>
        <w:t xml:space="preserve"> under the age of five. </w:t>
      </w:r>
      <w:r w:rsidRPr="009928CA">
        <w:rPr>
          <w:highlight w:val="cyan"/>
          <w:u w:val="single"/>
        </w:rPr>
        <w:t>The vast majority will be poor</w:t>
      </w:r>
      <w:r>
        <w:rPr>
          <w:sz w:val="16"/>
        </w:rPr>
        <w:t xml:space="preserve">. Many </w:t>
      </w:r>
      <w:r>
        <w:rPr>
          <w:u w:val="single"/>
        </w:rPr>
        <w:t>millions more will suffer protracted bouts of sickness and disability, with devastating impact on levels of poverty and vulnerability.</w:t>
      </w:r>
    </w:p>
    <w:p w14:paraId="2D9A3710" w14:textId="77777777" w:rsidR="0044022D" w:rsidRDefault="0044022D" w:rsidP="0044022D">
      <w:pPr>
        <w:rPr>
          <w:sz w:val="16"/>
        </w:rPr>
      </w:pPr>
      <w:r>
        <w:rPr>
          <w:u w:val="single"/>
        </w:rPr>
        <w:t>The health gap between rich and poor countries is reinforcing wider inequalities in income and opportunity,</w:t>
      </w:r>
      <w:r>
        <w:rPr>
          <w:sz w:val="16"/>
        </w:rPr>
        <w:t xml:space="preserve"> and undermining efforts to meet internationally agreed human development targets. Much of the </w:t>
      </w:r>
      <w:r>
        <w:rPr>
          <w:u w:val="single"/>
        </w:rPr>
        <w:t>premature death and disability associated with infectious disease could be avoided, and the health gap closed, if poor people had access to affordable medicines</w:t>
      </w:r>
      <w:r>
        <w:rPr>
          <w:sz w:val="16"/>
        </w:rPr>
        <w:t xml:space="preserve">. Yet those most in need are least able to afford treatment. Across the developing world, </w:t>
      </w:r>
      <w:r>
        <w:rPr>
          <w:u w:val="single"/>
        </w:rPr>
        <w:t>household poverty, inadequate public spending, and weak public-health infrastructures combine to place effective treatment beyond the means of the poor</w:t>
      </w:r>
      <w:r>
        <w:rPr>
          <w:sz w:val="16"/>
        </w:rPr>
        <w:t xml:space="preserve">. According to the World Health </w:t>
      </w:r>
      <w:proofErr w:type="spellStart"/>
      <w:r>
        <w:rPr>
          <w:sz w:val="16"/>
        </w:rPr>
        <w:t>Organisation</w:t>
      </w:r>
      <w:proofErr w:type="spellEnd"/>
      <w:r>
        <w:rPr>
          <w:sz w:val="16"/>
        </w:rPr>
        <w:t xml:space="preserve"> (WHO), some </w:t>
      </w:r>
      <w:r w:rsidRPr="009928CA">
        <w:rPr>
          <w:highlight w:val="cyan"/>
          <w:u w:val="single"/>
        </w:rPr>
        <w:t xml:space="preserve">two </w:t>
      </w:r>
      <w:r w:rsidRPr="00DE782F">
        <w:rPr>
          <w:highlight w:val="cyan"/>
          <w:u w:val="single"/>
        </w:rPr>
        <w:t xml:space="preserve">billion </w:t>
      </w:r>
      <w:r w:rsidRPr="00DE782F">
        <w:rPr>
          <w:u w:val="single"/>
        </w:rPr>
        <w:t>people</w:t>
      </w:r>
      <w:r>
        <w:rPr>
          <w:u w:val="single"/>
        </w:rPr>
        <w:t xml:space="preserve"> in developing countries </w:t>
      </w:r>
      <w:r w:rsidRPr="009928CA">
        <w:rPr>
          <w:highlight w:val="cyan"/>
          <w:u w:val="single"/>
        </w:rPr>
        <w:t>lack</w:t>
      </w:r>
      <w:r>
        <w:rPr>
          <w:u w:val="single"/>
        </w:rPr>
        <w:t xml:space="preserve"> regular </w:t>
      </w:r>
      <w:r w:rsidRPr="009928CA">
        <w:rPr>
          <w:highlight w:val="cyan"/>
          <w:u w:val="single"/>
        </w:rPr>
        <w:t>access to vital medicines</w:t>
      </w:r>
      <w:r>
        <w:rPr>
          <w:sz w:val="16"/>
        </w:rPr>
        <w:t>. Moreover, infectious diseases do not respect national borders. The wider international community will also suffer from problems associated with the failure to meet public-health challenges in poor countries, such as slow growth and increased poverty.</w:t>
      </w:r>
    </w:p>
    <w:p w14:paraId="103F2321" w14:textId="77777777" w:rsidR="0044022D" w:rsidRDefault="0044022D" w:rsidP="0044022D">
      <w:pPr>
        <w:rPr>
          <w:sz w:val="16"/>
        </w:rPr>
      </w:pPr>
      <w:r>
        <w:rPr>
          <w:sz w:val="16"/>
        </w:rPr>
        <w:t xml:space="preserve">Pipeline threats: </w:t>
      </w:r>
      <w:r>
        <w:rPr>
          <w:u w:val="single"/>
        </w:rPr>
        <w:t xml:space="preserve">implications for treatment of </w:t>
      </w:r>
      <w:r w:rsidRPr="000F0148">
        <w:rPr>
          <w:u w:val="single"/>
        </w:rPr>
        <w:t>drug-resistant diseases</w:t>
      </w:r>
    </w:p>
    <w:p w14:paraId="613352F2" w14:textId="77777777" w:rsidR="0044022D" w:rsidRDefault="0044022D" w:rsidP="0044022D">
      <w:pPr>
        <w:rPr>
          <w:sz w:val="16"/>
        </w:rPr>
      </w:pPr>
      <w:r>
        <w:rPr>
          <w:sz w:val="16"/>
        </w:rPr>
        <w:t xml:space="preserve">Most of the drugs that will come on stream as the new WTO rules are implemented have been developed with a view to patenting and marketing in rich countries. This has created unwarranted complacency about the implications of TRIPS for developing countries. </w:t>
      </w:r>
      <w:proofErr w:type="gramStart"/>
      <w:r>
        <w:rPr>
          <w:sz w:val="16"/>
        </w:rPr>
        <w:t xml:space="preserve">In reality, </w:t>
      </w:r>
      <w:r>
        <w:rPr>
          <w:u w:val="single"/>
        </w:rPr>
        <w:t>many</w:t>
      </w:r>
      <w:proofErr w:type="gramEnd"/>
      <w:r>
        <w:rPr>
          <w:u w:val="single"/>
        </w:rPr>
        <w:t xml:space="preserve"> of the new anti-bacterial drugs now being developed could bring enormous benefits to poorer countries</w:t>
      </w:r>
      <w:r>
        <w:rPr>
          <w:sz w:val="16"/>
        </w:rPr>
        <w:t>, provided that they are delivered on affordable terms. This is especially true with respect to the treatment of drug-resistant strains.</w:t>
      </w:r>
    </w:p>
    <w:p w14:paraId="09020355" w14:textId="77777777" w:rsidR="0044022D" w:rsidRDefault="0044022D" w:rsidP="0044022D">
      <w:pPr>
        <w:rPr>
          <w:sz w:val="16"/>
        </w:rPr>
      </w:pPr>
      <w:r>
        <w:rPr>
          <w:u w:val="single"/>
        </w:rPr>
        <w:t xml:space="preserve">Drug-resistance </w:t>
      </w:r>
      <w:r w:rsidRPr="000F0148">
        <w:rPr>
          <w:u w:val="single"/>
        </w:rPr>
        <w:t>poses</w:t>
      </w:r>
      <w:r>
        <w:rPr>
          <w:u w:val="single"/>
        </w:rPr>
        <w:t xml:space="preserve"> </w:t>
      </w:r>
      <w:r w:rsidRPr="000F0148">
        <w:rPr>
          <w:u w:val="single"/>
        </w:rPr>
        <w:t>an enormous threat</w:t>
      </w:r>
      <w:r>
        <w:rPr>
          <w:u w:val="single"/>
        </w:rPr>
        <w:t xml:space="preserve"> to poor communities across the developing world</w:t>
      </w:r>
      <w:r>
        <w:rPr>
          <w:sz w:val="16"/>
        </w:rPr>
        <w:t xml:space="preserve">. It means that illness is less susceptible to treatment, and that the costs of treatment increase - in some cases dramatically. The danger is that, </w:t>
      </w:r>
      <w:r w:rsidRPr="009928CA">
        <w:rPr>
          <w:highlight w:val="cyan"/>
          <w:u w:val="single"/>
        </w:rPr>
        <w:t>in the absence of competition from generic</w:t>
      </w:r>
      <w:r w:rsidRPr="00DE782F">
        <w:rPr>
          <w:u w:val="single"/>
        </w:rPr>
        <w:t xml:space="preserve">-drugs </w:t>
      </w:r>
      <w:r w:rsidRPr="000F0148">
        <w:rPr>
          <w:u w:val="single"/>
        </w:rPr>
        <w:t>producer</w:t>
      </w:r>
      <w:r w:rsidRPr="00DE782F">
        <w:rPr>
          <w:highlight w:val="cyan"/>
          <w:u w:val="single"/>
        </w:rPr>
        <w:t>s</w:t>
      </w:r>
      <w:r w:rsidRPr="00DE782F">
        <w:rPr>
          <w:u w:val="single"/>
        </w:rPr>
        <w:t>,</w:t>
      </w:r>
      <w:r>
        <w:rPr>
          <w:u w:val="single"/>
        </w:rPr>
        <w:t xml:space="preserve"> new </w:t>
      </w:r>
      <w:r w:rsidRPr="009928CA">
        <w:rPr>
          <w:highlight w:val="cyan"/>
          <w:u w:val="single"/>
        </w:rPr>
        <w:t>patented drugs will be</w:t>
      </w:r>
      <w:r>
        <w:rPr>
          <w:u w:val="single"/>
        </w:rPr>
        <w:t xml:space="preserve"> placed </w:t>
      </w:r>
      <w:r w:rsidRPr="009928CA">
        <w:rPr>
          <w:highlight w:val="cyan"/>
          <w:u w:val="single"/>
        </w:rPr>
        <w:t xml:space="preserve">far beyond the means of the </w:t>
      </w:r>
      <w:r w:rsidRPr="000F0148">
        <w:rPr>
          <w:highlight w:val="cyan"/>
          <w:u w:val="single"/>
        </w:rPr>
        <w:t>poor</w:t>
      </w:r>
      <w:r w:rsidRPr="000F0148">
        <w:rPr>
          <w:sz w:val="16"/>
          <w:highlight w:val="cyan"/>
        </w:rPr>
        <w:t xml:space="preserve">. </w:t>
      </w:r>
      <w:r w:rsidRPr="000F0148">
        <w:rPr>
          <w:highlight w:val="cyan"/>
          <w:u w:val="single"/>
        </w:rPr>
        <w:t>Examples</w:t>
      </w:r>
      <w:r>
        <w:rPr>
          <w:u w:val="single"/>
        </w:rPr>
        <w:t xml:space="preserve"> of drug resistance </w:t>
      </w:r>
      <w:r w:rsidRPr="009928CA">
        <w:rPr>
          <w:highlight w:val="cyan"/>
          <w:u w:val="single"/>
        </w:rPr>
        <w:t>include</w:t>
      </w:r>
      <w:r>
        <w:rPr>
          <w:u w:val="single"/>
        </w:rPr>
        <w:t>:</w:t>
      </w:r>
    </w:p>
    <w:p w14:paraId="2D467932" w14:textId="77777777" w:rsidR="0044022D" w:rsidRDefault="0044022D" w:rsidP="0044022D">
      <w:pPr>
        <w:rPr>
          <w:sz w:val="16"/>
        </w:rPr>
      </w:pPr>
      <w:r w:rsidRPr="009928CA">
        <w:rPr>
          <w:highlight w:val="cyan"/>
          <w:u w:val="single"/>
        </w:rPr>
        <w:t>Pneumonia (3.5 million deaths annually</w:t>
      </w:r>
      <w:r>
        <w:rPr>
          <w:u w:val="single"/>
        </w:rPr>
        <w:t>).</w:t>
      </w:r>
      <w:r>
        <w:rPr>
          <w:sz w:val="16"/>
        </w:rPr>
        <w:t xml:space="preserve"> Formerly </w:t>
      </w:r>
      <w:r>
        <w:rPr>
          <w:u w:val="single"/>
        </w:rPr>
        <w:t>effective</w:t>
      </w:r>
      <w:r>
        <w:rPr>
          <w:sz w:val="16"/>
        </w:rPr>
        <w:t xml:space="preserve"> front-line </w:t>
      </w:r>
      <w:r>
        <w:rPr>
          <w:u w:val="single"/>
        </w:rPr>
        <w:t>medications</w:t>
      </w:r>
      <w:r>
        <w:rPr>
          <w:sz w:val="16"/>
        </w:rPr>
        <w:t xml:space="preserve"> used </w:t>
      </w:r>
      <w:r>
        <w:rPr>
          <w:u w:val="single"/>
        </w:rPr>
        <w:t>to combat pneumonia</w:t>
      </w:r>
      <w:r>
        <w:rPr>
          <w:sz w:val="16"/>
        </w:rPr>
        <w:t xml:space="preserve"> and other respiratory tract infections now </w:t>
      </w:r>
      <w:r>
        <w:rPr>
          <w:u w:val="single"/>
        </w:rPr>
        <w:t>fail in</w:t>
      </w:r>
      <w:r>
        <w:rPr>
          <w:sz w:val="16"/>
        </w:rPr>
        <w:t xml:space="preserve"> the treatment of </w:t>
      </w:r>
      <w:r>
        <w:rPr>
          <w:u w:val="single"/>
        </w:rPr>
        <w:t>over 70 per cent</w:t>
      </w:r>
      <w:r>
        <w:rPr>
          <w:sz w:val="16"/>
        </w:rPr>
        <w:t xml:space="preserve"> </w:t>
      </w:r>
      <w:r>
        <w:rPr>
          <w:u w:val="single"/>
        </w:rPr>
        <w:t>of</w:t>
      </w:r>
      <w:r>
        <w:rPr>
          <w:sz w:val="16"/>
        </w:rPr>
        <w:t xml:space="preserve"> chest </w:t>
      </w:r>
      <w:r>
        <w:rPr>
          <w:u w:val="single"/>
        </w:rPr>
        <w:t>infections</w:t>
      </w:r>
      <w:r>
        <w:rPr>
          <w:sz w:val="16"/>
        </w:rPr>
        <w:t xml:space="preserve">, according to a WHO study. Trials for several drugs potentially effective against resistant forms of pneumonia are now in an advanced stage. These </w:t>
      </w:r>
      <w:r>
        <w:rPr>
          <w:u w:val="single"/>
        </w:rPr>
        <w:t>drugs,</w:t>
      </w:r>
      <w:r>
        <w:rPr>
          <w:sz w:val="16"/>
        </w:rPr>
        <w:t xml:space="preserve"> which </w:t>
      </w:r>
      <w:r>
        <w:rPr>
          <w:u w:val="single"/>
        </w:rPr>
        <w:t>will be patented</w:t>
      </w:r>
      <w:r>
        <w:rPr>
          <w:sz w:val="16"/>
        </w:rPr>
        <w:t xml:space="preserve">, include </w:t>
      </w:r>
      <w:proofErr w:type="spellStart"/>
      <w:r>
        <w:rPr>
          <w:sz w:val="16"/>
        </w:rPr>
        <w:t>faropenem</w:t>
      </w:r>
      <w:proofErr w:type="spellEnd"/>
      <w:r>
        <w:rPr>
          <w:sz w:val="16"/>
        </w:rPr>
        <w:t xml:space="preserve"> (Bayer) and </w:t>
      </w:r>
      <w:proofErr w:type="spellStart"/>
      <w:r>
        <w:rPr>
          <w:sz w:val="16"/>
        </w:rPr>
        <w:t>levaquine</w:t>
      </w:r>
      <w:proofErr w:type="spellEnd"/>
      <w:r>
        <w:rPr>
          <w:sz w:val="16"/>
        </w:rPr>
        <w:t xml:space="preserve"> (RW Johnson). One of the most promising drugs in this area is </w:t>
      </w:r>
      <w:proofErr w:type="spellStart"/>
      <w:r>
        <w:rPr>
          <w:sz w:val="16"/>
        </w:rPr>
        <w:t>Ketek</w:t>
      </w:r>
      <w:proofErr w:type="spellEnd"/>
      <w:r>
        <w:rPr>
          <w:sz w:val="16"/>
        </w:rPr>
        <w:t xml:space="preserve">, the first in a new generation of antibiotics which is proving highly effective against pneumonia and influenza. Aventis is expected to launch the patented version of the drug in 2001. </w:t>
      </w:r>
      <w:r w:rsidRPr="009928CA">
        <w:rPr>
          <w:u w:val="single"/>
        </w:rPr>
        <w:t>Restrictions on</w:t>
      </w:r>
      <w:r>
        <w:rPr>
          <w:u w:val="single"/>
        </w:rPr>
        <w:t xml:space="preserve"> the </w:t>
      </w:r>
      <w:r w:rsidRPr="009928CA">
        <w:rPr>
          <w:u w:val="single"/>
        </w:rPr>
        <w:t>development</w:t>
      </w:r>
      <w:r>
        <w:rPr>
          <w:u w:val="single"/>
        </w:rPr>
        <w:t xml:space="preserve"> of generic versions will place it beyond the means of most sufferers in poor countries</w:t>
      </w:r>
      <w:r>
        <w:rPr>
          <w:sz w:val="16"/>
        </w:rPr>
        <w:t>.</w:t>
      </w:r>
    </w:p>
    <w:p w14:paraId="03A4382D" w14:textId="77777777" w:rsidR="0044022D" w:rsidRDefault="0044022D" w:rsidP="0044022D">
      <w:pPr>
        <w:rPr>
          <w:sz w:val="16"/>
        </w:rPr>
      </w:pPr>
      <w:proofErr w:type="spellStart"/>
      <w:r w:rsidRPr="009928CA">
        <w:rPr>
          <w:highlight w:val="cyan"/>
          <w:u w:val="single"/>
        </w:rPr>
        <w:lastRenderedPageBreak/>
        <w:t>Diarrhoea</w:t>
      </w:r>
      <w:proofErr w:type="spellEnd"/>
      <w:r w:rsidRPr="009928CA">
        <w:rPr>
          <w:highlight w:val="cyan"/>
          <w:u w:val="single"/>
        </w:rPr>
        <w:t xml:space="preserve"> (2.2 mil</w:t>
      </w:r>
      <w:r w:rsidRPr="00DE782F">
        <w:rPr>
          <w:u w:val="single"/>
        </w:rPr>
        <w:t>lion deaths annually</w:t>
      </w:r>
      <w:r>
        <w:rPr>
          <w:sz w:val="16"/>
        </w:rPr>
        <w:t xml:space="preserve">). </w:t>
      </w:r>
      <w:r>
        <w:rPr>
          <w:u w:val="single"/>
        </w:rPr>
        <w:t>Shigella</w:t>
      </w:r>
      <w:r>
        <w:rPr>
          <w:sz w:val="16"/>
        </w:rPr>
        <w:t xml:space="preserve"> </w:t>
      </w:r>
      <w:r>
        <w:rPr>
          <w:u w:val="single"/>
        </w:rPr>
        <w:t>is a highly virulent microbe</w:t>
      </w:r>
      <w:r>
        <w:rPr>
          <w:sz w:val="16"/>
        </w:rPr>
        <w:t xml:space="preserve"> responsible for half of all episodes of bloody </w:t>
      </w:r>
      <w:proofErr w:type="spellStart"/>
      <w:r>
        <w:rPr>
          <w:sz w:val="16"/>
        </w:rPr>
        <w:t>diarrhoea</w:t>
      </w:r>
      <w:proofErr w:type="spellEnd"/>
      <w:r>
        <w:rPr>
          <w:sz w:val="16"/>
        </w:rPr>
        <w:t xml:space="preserve"> in young children. It is </w:t>
      </w:r>
      <w:r>
        <w:rPr>
          <w:u w:val="single"/>
        </w:rPr>
        <w:t xml:space="preserve">directly </w:t>
      </w:r>
      <w:r w:rsidRPr="000F0148">
        <w:rPr>
          <w:u w:val="single"/>
        </w:rPr>
        <w:t>responsible for</w:t>
      </w:r>
      <w:r>
        <w:rPr>
          <w:u w:val="single"/>
        </w:rPr>
        <w:t xml:space="preserve"> an estimated </w:t>
      </w:r>
      <w:r w:rsidRPr="000F0148">
        <w:rPr>
          <w:u w:val="single"/>
        </w:rPr>
        <w:t>375,000 child deaths</w:t>
      </w:r>
      <w:r>
        <w:rPr>
          <w:sz w:val="16"/>
        </w:rPr>
        <w:t xml:space="preserve">. In the past, </w:t>
      </w:r>
      <w:r>
        <w:rPr>
          <w:u w:val="single"/>
        </w:rPr>
        <w:t xml:space="preserve">many deaths from </w:t>
      </w:r>
      <w:proofErr w:type="spellStart"/>
      <w:r>
        <w:rPr>
          <w:u w:val="single"/>
        </w:rPr>
        <w:t>diarrhoea</w:t>
      </w:r>
      <w:proofErr w:type="spellEnd"/>
      <w:r>
        <w:rPr>
          <w:u w:val="single"/>
        </w:rPr>
        <w:t xml:space="preserve"> </w:t>
      </w:r>
      <w:r w:rsidRPr="000F0148">
        <w:rPr>
          <w:u w:val="single"/>
        </w:rPr>
        <w:t>could be easily controlled with cheap generic drugs</w:t>
      </w:r>
      <w:r>
        <w:rPr>
          <w:sz w:val="16"/>
        </w:rPr>
        <w:t xml:space="preserve"> such as co-trimoxazole or ampicillin. </w:t>
      </w:r>
      <w:r>
        <w:rPr>
          <w:u w:val="single"/>
        </w:rPr>
        <w:t>However</w:t>
      </w:r>
      <w:r>
        <w:rPr>
          <w:sz w:val="16"/>
        </w:rPr>
        <w:t xml:space="preserve">, resistance to these drugs is now very common (in over three-quarters of all cases in Tanzania, for example). Ciprofloxacin is one of the most effective of these drugs. </w:t>
      </w:r>
      <w:r>
        <w:rPr>
          <w:u w:val="single"/>
        </w:rPr>
        <w:t>The patented version</w:t>
      </w:r>
      <w:r>
        <w:rPr>
          <w:sz w:val="16"/>
        </w:rPr>
        <w:t xml:space="preserve"> </w:t>
      </w:r>
      <w:r>
        <w:rPr>
          <w:u w:val="single"/>
        </w:rPr>
        <w:t>is</w:t>
      </w:r>
      <w:r>
        <w:rPr>
          <w:sz w:val="16"/>
        </w:rPr>
        <w:t xml:space="preserve"> marketed by Bayer in Pakistan and in South Africa (where the patent has been filed) </w:t>
      </w:r>
      <w:r>
        <w:rPr>
          <w:u w:val="single"/>
        </w:rPr>
        <w:t>at prices respectively eight and twelve times higher than the generic version</w:t>
      </w:r>
      <w:r>
        <w:rPr>
          <w:sz w:val="16"/>
        </w:rPr>
        <w:t xml:space="preserve"> in India. Restr</w:t>
      </w:r>
      <w:r>
        <w:rPr>
          <w:u w:val="single"/>
        </w:rPr>
        <w:t xml:space="preserve">ictions on the availability of generic </w:t>
      </w:r>
      <w:r>
        <w:rPr>
          <w:sz w:val="16"/>
        </w:rPr>
        <w:t xml:space="preserve">ciprofloxacin resulting </w:t>
      </w:r>
      <w:r>
        <w:rPr>
          <w:u w:val="single"/>
        </w:rPr>
        <w:t>from</w:t>
      </w:r>
      <w:r>
        <w:rPr>
          <w:sz w:val="16"/>
        </w:rPr>
        <w:t xml:space="preserve"> more </w:t>
      </w:r>
      <w:r>
        <w:rPr>
          <w:u w:val="single"/>
        </w:rPr>
        <w:t>stringent patent rules</w:t>
      </w:r>
      <w:r>
        <w:rPr>
          <w:sz w:val="16"/>
        </w:rPr>
        <w:t xml:space="preserve"> would </w:t>
      </w:r>
      <w:r>
        <w:rPr>
          <w:u w:val="single"/>
        </w:rPr>
        <w:t>have grave public-health consequences</w:t>
      </w:r>
      <w:r>
        <w:rPr>
          <w:sz w:val="16"/>
        </w:rPr>
        <w:t xml:space="preserve">. Several drugs relevant to the treatment of </w:t>
      </w:r>
      <w:proofErr w:type="spellStart"/>
      <w:r>
        <w:rPr>
          <w:sz w:val="16"/>
        </w:rPr>
        <w:t>diarrhoea</w:t>
      </w:r>
      <w:proofErr w:type="spellEnd"/>
      <w:r>
        <w:rPr>
          <w:sz w:val="16"/>
        </w:rPr>
        <w:t xml:space="preserve"> are now on trial.</w:t>
      </w:r>
    </w:p>
    <w:p w14:paraId="4E0BD4FD" w14:textId="77777777" w:rsidR="0044022D" w:rsidRDefault="0044022D" w:rsidP="0044022D">
      <w:pPr>
        <w:rPr>
          <w:u w:val="single"/>
        </w:rPr>
      </w:pPr>
      <w:r w:rsidRPr="009928CA">
        <w:rPr>
          <w:highlight w:val="cyan"/>
          <w:u w:val="single"/>
        </w:rPr>
        <w:t>Malaria (1.1 mill</w:t>
      </w:r>
      <w:r w:rsidRPr="00DE782F">
        <w:rPr>
          <w:u w:val="single"/>
        </w:rPr>
        <w:t>ion deaths annually</w:t>
      </w:r>
      <w:r>
        <w:rPr>
          <w:u w:val="single"/>
        </w:rPr>
        <w:t>).</w:t>
      </w:r>
      <w:r>
        <w:rPr>
          <w:sz w:val="16"/>
        </w:rPr>
        <w:t xml:space="preserve"> Resistance to the lowest-cost front-line treatment, chloroquine, is </w:t>
      </w:r>
      <w:r>
        <w:rPr>
          <w:u w:val="single"/>
        </w:rPr>
        <w:t xml:space="preserve">now widespread </w:t>
      </w:r>
      <w:r w:rsidRPr="000F0148">
        <w:rPr>
          <w:u w:val="single"/>
        </w:rPr>
        <w:t>in over 70 countries</w:t>
      </w:r>
      <w:r>
        <w:rPr>
          <w:u w:val="single"/>
        </w:rPr>
        <w:t xml:space="preserve"> where the disease is a major killer</w:t>
      </w:r>
      <w:r>
        <w:rPr>
          <w:sz w:val="16"/>
        </w:rPr>
        <w:t xml:space="preserve">, and resistance to </w:t>
      </w:r>
      <w:proofErr w:type="spellStart"/>
      <w:r>
        <w:rPr>
          <w:sz w:val="16"/>
        </w:rPr>
        <w:t>sulfadoxine</w:t>
      </w:r>
      <w:proofErr w:type="spellEnd"/>
      <w:r>
        <w:rPr>
          <w:sz w:val="16"/>
        </w:rPr>
        <w:t xml:space="preserve">/pyrimethamine is growing. GSK’s </w:t>
      </w:r>
      <w:proofErr w:type="spellStart"/>
      <w:r w:rsidRPr="000F0148">
        <w:rPr>
          <w:u w:val="single"/>
        </w:rPr>
        <w:t>Malarone</w:t>
      </w:r>
      <w:proofErr w:type="spellEnd"/>
      <w:r w:rsidRPr="000F0148">
        <w:rPr>
          <w:u w:val="single"/>
        </w:rPr>
        <w:t xml:space="preserve"> has </w:t>
      </w:r>
      <w:r w:rsidRPr="009928CA">
        <w:rPr>
          <w:u w:val="single"/>
        </w:rPr>
        <w:t xml:space="preserve">proved </w:t>
      </w:r>
      <w:r w:rsidRPr="000F0148">
        <w:rPr>
          <w:u w:val="single"/>
        </w:rPr>
        <w:t>98 per cent effective</w:t>
      </w:r>
      <w:r>
        <w:rPr>
          <w:u w:val="single"/>
        </w:rPr>
        <w:t xml:space="preserve"> in the </w:t>
      </w:r>
      <w:r w:rsidRPr="000F0148">
        <w:rPr>
          <w:u w:val="single"/>
        </w:rPr>
        <w:t>treatment</w:t>
      </w:r>
      <w:r>
        <w:rPr>
          <w:sz w:val="16"/>
        </w:rPr>
        <w:t xml:space="preserve"> of drug-resistant malaria. </w:t>
      </w:r>
      <w:r w:rsidRPr="000F0148">
        <w:rPr>
          <w:u w:val="single"/>
        </w:rPr>
        <w:t>However, it is too expensive</w:t>
      </w:r>
      <w:r>
        <w:rPr>
          <w:u w:val="single"/>
        </w:rPr>
        <w:t xml:space="preserve"> for most patients. </w:t>
      </w:r>
      <w:r w:rsidRPr="00DE782F">
        <w:rPr>
          <w:u w:val="single"/>
        </w:rPr>
        <w:t>Competition from generic producers is not permitted due to</w:t>
      </w:r>
      <w:r>
        <w:rPr>
          <w:u w:val="single"/>
        </w:rPr>
        <w:t xml:space="preserve"> its </w:t>
      </w:r>
      <w:r w:rsidRPr="00DE782F">
        <w:rPr>
          <w:u w:val="single"/>
        </w:rPr>
        <w:t>patented</w:t>
      </w:r>
      <w:r>
        <w:rPr>
          <w:u w:val="single"/>
        </w:rPr>
        <w:t xml:space="preserve"> </w:t>
      </w:r>
      <w:r w:rsidRPr="00DE782F">
        <w:rPr>
          <w:u w:val="single"/>
        </w:rPr>
        <w:t>status</w:t>
      </w:r>
      <w:r>
        <w:rPr>
          <w:u w:val="single"/>
        </w:rPr>
        <w:t>.</w:t>
      </w:r>
    </w:p>
    <w:p w14:paraId="36F6C20E" w14:textId="77777777" w:rsidR="0044022D" w:rsidRDefault="0044022D" w:rsidP="0044022D">
      <w:pPr>
        <w:rPr>
          <w:sz w:val="16"/>
        </w:rPr>
      </w:pPr>
      <w:proofErr w:type="spellStart"/>
      <w:r w:rsidRPr="009928CA">
        <w:rPr>
          <w:highlight w:val="cyan"/>
          <w:u w:val="single"/>
        </w:rPr>
        <w:t>Gonorrhoea</w:t>
      </w:r>
      <w:proofErr w:type="spellEnd"/>
      <w:r w:rsidRPr="009928CA">
        <w:rPr>
          <w:highlight w:val="cyan"/>
          <w:u w:val="single"/>
        </w:rPr>
        <w:t xml:space="preserve"> (62 mill</w:t>
      </w:r>
      <w:r w:rsidRPr="00DE782F">
        <w:rPr>
          <w:u w:val="single"/>
        </w:rPr>
        <w:t>ion</w:t>
      </w:r>
      <w:r>
        <w:rPr>
          <w:sz w:val="16"/>
        </w:rPr>
        <w:t xml:space="preserve"> new cases </w:t>
      </w:r>
      <w:r w:rsidRPr="00DE782F">
        <w:rPr>
          <w:u w:val="single"/>
        </w:rPr>
        <w:t>annually</w:t>
      </w:r>
      <w:r>
        <w:rPr>
          <w:sz w:val="16"/>
        </w:rPr>
        <w:t xml:space="preserve">). The development of anti-microbial resistance in </w:t>
      </w:r>
      <w:proofErr w:type="spellStart"/>
      <w:r>
        <w:rPr>
          <w:sz w:val="16"/>
        </w:rPr>
        <w:t>gonorrhoea</w:t>
      </w:r>
      <w:proofErr w:type="spellEnd"/>
      <w:r>
        <w:rPr>
          <w:sz w:val="16"/>
        </w:rPr>
        <w:t xml:space="preserve"> has been </w:t>
      </w:r>
      <w:r>
        <w:rPr>
          <w:u w:val="single"/>
        </w:rPr>
        <w:t>described by the WHO as ‘one of the major health care disasters of the 20th Century’</w:t>
      </w:r>
      <w:r>
        <w:rPr>
          <w:sz w:val="16"/>
        </w:rPr>
        <w:t xml:space="preserve">. It has made </w:t>
      </w:r>
      <w:proofErr w:type="spellStart"/>
      <w:r>
        <w:rPr>
          <w:sz w:val="16"/>
        </w:rPr>
        <w:t>gonorrhoea</w:t>
      </w:r>
      <w:proofErr w:type="spellEnd"/>
      <w:r>
        <w:rPr>
          <w:sz w:val="16"/>
        </w:rPr>
        <w:t xml:space="preserve"> </w:t>
      </w:r>
      <w:r>
        <w:rPr>
          <w:u w:val="single"/>
        </w:rPr>
        <w:t>a driving force in the HIV/AIDS epidemic</w:t>
      </w:r>
      <w:r>
        <w:rPr>
          <w:sz w:val="16"/>
        </w:rPr>
        <w:t xml:space="preserve">. </w:t>
      </w:r>
      <w:r>
        <w:rPr>
          <w:u w:val="single"/>
        </w:rPr>
        <w:t>Effective treatment is available</w:t>
      </w:r>
      <w:r>
        <w:rPr>
          <w:sz w:val="16"/>
        </w:rPr>
        <w:t xml:space="preserve"> in the form of ciprofloxacin and ceftriaxone (patented by Roche). </w:t>
      </w:r>
      <w:r>
        <w:rPr>
          <w:u w:val="single"/>
        </w:rPr>
        <w:t>However, the costs</w:t>
      </w:r>
      <w:r>
        <w:rPr>
          <w:sz w:val="16"/>
        </w:rPr>
        <w:t xml:space="preserve"> of effective treatment </w:t>
      </w:r>
      <w:r>
        <w:rPr>
          <w:u w:val="single"/>
        </w:rPr>
        <w:t>are</w:t>
      </w:r>
      <w:r>
        <w:rPr>
          <w:sz w:val="16"/>
        </w:rPr>
        <w:t xml:space="preserve"> relatively </w:t>
      </w:r>
      <w:r>
        <w:rPr>
          <w:u w:val="single"/>
        </w:rPr>
        <w:t>high</w:t>
      </w:r>
      <w:r>
        <w:rPr>
          <w:sz w:val="16"/>
        </w:rPr>
        <w:t xml:space="preserve">. As with all sexually transmitted infection, women are particularly susceptible, with untreated </w:t>
      </w:r>
      <w:proofErr w:type="spellStart"/>
      <w:r>
        <w:rPr>
          <w:sz w:val="16"/>
        </w:rPr>
        <w:t>gonorrhoea</w:t>
      </w:r>
      <w:proofErr w:type="spellEnd"/>
      <w:r>
        <w:rPr>
          <w:sz w:val="16"/>
        </w:rPr>
        <w:t xml:space="preserve"> greatly enhancing the risk of HIV/AIDS infection, infertility, and miscarriages.</w:t>
      </w:r>
    </w:p>
    <w:p w14:paraId="337F6C40" w14:textId="77777777" w:rsidR="0044022D" w:rsidRDefault="0044022D" w:rsidP="0044022D">
      <w:pPr>
        <w:rPr>
          <w:sz w:val="16"/>
        </w:rPr>
      </w:pPr>
      <w:r>
        <w:rPr>
          <w:sz w:val="16"/>
        </w:rPr>
        <w:t xml:space="preserve">There are other examples of the potential costs which may be associated with patenting. Drugs on trial for the treatment of hepatitis (such as Entecavir, produced by Bristol-Myers Squibb) and viral meningitis, along with other anti-infective drugs and vaccines, offer potential benefits for developing countries, even though they have been developed with the US market in mind. </w:t>
      </w:r>
      <w:r>
        <w:rPr>
          <w:u w:val="single"/>
        </w:rPr>
        <w:t>But these benefits will be lost if prices in developing countries reflect the application of strict patent protection</w:t>
      </w:r>
      <w:r>
        <w:rPr>
          <w:sz w:val="16"/>
        </w:rPr>
        <w:t>.</w:t>
      </w:r>
    </w:p>
    <w:p w14:paraId="3A68B2EF" w14:textId="77777777" w:rsidR="0044022D" w:rsidRPr="00306FF8" w:rsidRDefault="0044022D" w:rsidP="0044022D">
      <w:pPr>
        <w:rPr>
          <w:sz w:val="16"/>
        </w:rPr>
      </w:pPr>
    </w:p>
    <w:p w14:paraId="5DA552F0" w14:textId="77777777" w:rsidR="0044022D" w:rsidRDefault="0044022D" w:rsidP="0044022D">
      <w:pPr>
        <w:pStyle w:val="Heading3"/>
      </w:pPr>
      <w:r>
        <w:lastRenderedPageBreak/>
        <w:t>Advocacy</w:t>
      </w:r>
    </w:p>
    <w:p w14:paraId="2A6BB268" w14:textId="77777777" w:rsidR="0044022D" w:rsidRPr="00745150" w:rsidRDefault="0044022D" w:rsidP="0044022D">
      <w:pPr>
        <w:pStyle w:val="Heading4"/>
      </w:pPr>
      <w:proofErr w:type="gramStart"/>
      <w:r>
        <w:t>Thus</w:t>
      </w:r>
      <w:proofErr w:type="gramEnd"/>
      <w:r>
        <w:t xml:space="preserve"> I affirm, The Member Nations of the WTO ought to reduce IPP for medicines by replacing the current system with a Weak-Type Protection system that is consistent with libertarianism. Definitions in doc.</w:t>
      </w:r>
    </w:p>
    <w:p w14:paraId="00A804DF" w14:textId="77777777" w:rsidR="0044022D" w:rsidRPr="00A373D1" w:rsidRDefault="0044022D" w:rsidP="0044022D">
      <w:r w:rsidRPr="00A373D1">
        <w:rPr>
          <w:rStyle w:val="Style13ptBold"/>
        </w:rPr>
        <w:t>Hopper 13</w:t>
      </w:r>
      <w:r w:rsidRPr="00A373D1">
        <w:t xml:space="preserve"> [Hopper, Zachary, Zachary Hopper is a professor in the Philosophy department at Georgia State University, "Thomas Pogge </w:t>
      </w:r>
      <w:proofErr w:type="gramStart"/>
      <w:r w:rsidRPr="00A373D1">
        <w:t>And</w:t>
      </w:r>
      <w:proofErr w:type="gramEnd"/>
      <w:r w:rsidRPr="00A373D1">
        <w:t xml:space="preserve"> The Two Types Of Libertarian." Thesis, Georgia State University, 2013. </w:t>
      </w:r>
      <w:hyperlink r:id="rId13" w:history="1">
        <w:r w:rsidRPr="00A373D1">
          <w:rPr>
            <w:rStyle w:val="Hyperlink"/>
          </w:rPr>
          <w:t>https://scholarworks.gsu.edu/philosophy_theses/133]/</w:t>
        </w:r>
      </w:hyperlink>
      <w:r w:rsidRPr="00A373D1">
        <w:t xml:space="preserve"> </w:t>
      </w:r>
      <w:proofErr w:type="spellStart"/>
      <w:r w:rsidRPr="00A373D1">
        <w:t>lm</w:t>
      </w:r>
      <w:proofErr w:type="spellEnd"/>
    </w:p>
    <w:p w14:paraId="48CF7E42" w14:textId="77777777" w:rsidR="0044022D" w:rsidRPr="001E5B4A" w:rsidRDefault="0044022D" w:rsidP="0044022D">
      <w:pPr>
        <w:rPr>
          <w:sz w:val="16"/>
        </w:rPr>
      </w:pPr>
      <w:r w:rsidRPr="001E5B4A">
        <w:rPr>
          <w:sz w:val="16"/>
        </w:rPr>
        <w:t xml:space="preserve">The tension between strong physical property rights and intellectual property rights is a legitimate concern for libertarians, and perhaps it is this tension that has caused many libertarians to abandon the pro-IP ship. However, this tension is not, in and of itself, enough to show that libertarianism is necessarily inconsistent with intellectual property rights. Contrary to what Pogge argues, the tension between a strong natural right to tangible property and intellectual property protection only shows one thing: that </w:t>
      </w:r>
      <w:r w:rsidRPr="0020582D">
        <w:rPr>
          <w:highlight w:val="cyan"/>
          <w:u w:val="single"/>
        </w:rPr>
        <w:t>i</w:t>
      </w:r>
      <w:r w:rsidRPr="009D1E4A">
        <w:rPr>
          <w:u w:val="single"/>
        </w:rPr>
        <w:t xml:space="preserve">ntellectual </w:t>
      </w:r>
      <w:r w:rsidRPr="0020582D">
        <w:rPr>
          <w:highlight w:val="cyan"/>
          <w:u w:val="single"/>
        </w:rPr>
        <w:t>p</w:t>
      </w:r>
      <w:r w:rsidRPr="009D1E4A">
        <w:rPr>
          <w:u w:val="single"/>
        </w:rPr>
        <w:t xml:space="preserve">roperty </w:t>
      </w:r>
      <w:r w:rsidRPr="0065611C">
        <w:rPr>
          <w:u w:val="single"/>
        </w:rPr>
        <w:t>r</w:t>
      </w:r>
      <w:r w:rsidRPr="009D1E4A">
        <w:rPr>
          <w:u w:val="single"/>
        </w:rPr>
        <w:t>ight</w:t>
      </w:r>
      <w:r w:rsidRPr="0020582D">
        <w:rPr>
          <w:highlight w:val="cyan"/>
          <w:u w:val="single"/>
        </w:rPr>
        <w:t>s</w:t>
      </w:r>
      <w:r w:rsidRPr="009D1E4A">
        <w:rPr>
          <w:u w:val="single"/>
        </w:rPr>
        <w:t xml:space="preserve">, in any form </w:t>
      </w:r>
      <w:r w:rsidRPr="0020582D">
        <w:rPr>
          <w:highlight w:val="cyan"/>
          <w:u w:val="single"/>
        </w:rPr>
        <w:t>that allow</w:t>
      </w:r>
      <w:r w:rsidRPr="009D1E4A">
        <w:rPr>
          <w:u w:val="single"/>
        </w:rPr>
        <w:t xml:space="preserve">s </w:t>
      </w:r>
      <w:r w:rsidRPr="007F4191">
        <w:rPr>
          <w:u w:val="single"/>
        </w:rPr>
        <w:t xml:space="preserve">innovators </w:t>
      </w:r>
      <w:r w:rsidRPr="0020582D">
        <w:rPr>
          <w:highlight w:val="cyan"/>
          <w:u w:val="single"/>
        </w:rPr>
        <w:t>control over</w:t>
      </w:r>
      <w:r w:rsidRPr="009D1E4A">
        <w:rPr>
          <w:u w:val="single"/>
        </w:rPr>
        <w:t xml:space="preserve"> all </w:t>
      </w:r>
      <w:r w:rsidRPr="0020582D">
        <w:rPr>
          <w:highlight w:val="cyan"/>
          <w:u w:val="single"/>
        </w:rPr>
        <w:t xml:space="preserve">physical tokens of </w:t>
      </w:r>
      <w:r w:rsidRPr="007F4191">
        <w:rPr>
          <w:u w:val="single"/>
        </w:rPr>
        <w:t>their</w:t>
      </w:r>
      <w:r w:rsidRPr="009D1E4A">
        <w:rPr>
          <w:u w:val="single"/>
        </w:rPr>
        <w:t xml:space="preserve"> </w:t>
      </w:r>
      <w:r w:rsidRPr="0020582D">
        <w:rPr>
          <w:highlight w:val="cyan"/>
          <w:u w:val="single"/>
        </w:rPr>
        <w:t>innovation</w:t>
      </w:r>
      <w:r w:rsidRPr="009D1E4A">
        <w:rPr>
          <w:u w:val="single"/>
        </w:rPr>
        <w:t xml:space="preserve"> type, </w:t>
      </w:r>
      <w:r w:rsidRPr="0020582D">
        <w:rPr>
          <w:highlight w:val="cyan"/>
          <w:u w:val="single"/>
        </w:rPr>
        <w:t>are inconsistent with libertarianism</w:t>
      </w:r>
      <w:r w:rsidRPr="001E5B4A">
        <w:rPr>
          <w:sz w:val="16"/>
        </w:rPr>
        <w:t xml:space="preserve">. And this view, as noted above, is only a problem for the status quo libertarian. </w:t>
      </w:r>
      <w:r w:rsidRPr="009D1E4A">
        <w:rPr>
          <w:u w:val="single"/>
        </w:rPr>
        <w:t>The</w:t>
      </w:r>
      <w:r w:rsidRPr="001E5B4A">
        <w:rPr>
          <w:sz w:val="16"/>
        </w:rPr>
        <w:t xml:space="preserve"> revisionist </w:t>
      </w:r>
      <w:r w:rsidRPr="0065611C">
        <w:rPr>
          <w:highlight w:val="cyan"/>
          <w:u w:val="single"/>
        </w:rPr>
        <w:t>libertarian</w:t>
      </w:r>
      <w:r w:rsidRPr="001E5B4A">
        <w:rPr>
          <w:sz w:val="16"/>
        </w:rPr>
        <w:t xml:space="preserve">, on the other hand, </w:t>
      </w:r>
      <w:r w:rsidRPr="0065611C">
        <w:rPr>
          <w:highlight w:val="cyan"/>
          <w:u w:val="single"/>
        </w:rPr>
        <w:t xml:space="preserve">proposes an alternative </w:t>
      </w:r>
      <w:r w:rsidRPr="0020582D">
        <w:rPr>
          <w:highlight w:val="cyan"/>
          <w:u w:val="single"/>
        </w:rPr>
        <w:t>system</w:t>
      </w:r>
      <w:r w:rsidRPr="0065611C">
        <w:rPr>
          <w:u w:val="single"/>
        </w:rPr>
        <w:t xml:space="preserve"> of IPP</w:t>
      </w:r>
      <w:r w:rsidRPr="009D1E4A">
        <w:rPr>
          <w:u w:val="single"/>
        </w:rPr>
        <w:t xml:space="preserve"> that is </w:t>
      </w:r>
      <w:r w:rsidRPr="0020582D">
        <w:rPr>
          <w:highlight w:val="cyan"/>
          <w:u w:val="single"/>
        </w:rPr>
        <w:t>consistent with</w:t>
      </w:r>
      <w:r w:rsidRPr="009D1E4A">
        <w:rPr>
          <w:u w:val="single"/>
        </w:rPr>
        <w:t xml:space="preserve"> the </w:t>
      </w:r>
      <w:r w:rsidRPr="0020582D">
        <w:rPr>
          <w:highlight w:val="cyan"/>
          <w:u w:val="single"/>
        </w:rPr>
        <w:t>libertarian values of freedom</w:t>
      </w:r>
      <w:r w:rsidRPr="009D1E4A">
        <w:rPr>
          <w:u w:val="single"/>
        </w:rPr>
        <w:t xml:space="preserve"> and rights to tangible property</w:t>
      </w:r>
      <w:r w:rsidRPr="001E5B4A">
        <w:rPr>
          <w:sz w:val="16"/>
        </w:rPr>
        <w:t xml:space="preserve">. Jonathan </w:t>
      </w:r>
      <w:proofErr w:type="spellStart"/>
      <w:r w:rsidRPr="001E5B4A">
        <w:rPr>
          <w:sz w:val="16"/>
        </w:rPr>
        <w:t>Trerise</w:t>
      </w:r>
      <w:proofErr w:type="spellEnd"/>
      <w:r w:rsidRPr="001E5B4A">
        <w:rPr>
          <w:sz w:val="16"/>
        </w:rPr>
        <w:t xml:space="preserve"> argues in favor of </w:t>
      </w:r>
      <w:r w:rsidRPr="009D1E4A">
        <w:rPr>
          <w:u w:val="single"/>
        </w:rPr>
        <w:t xml:space="preserve">a system of IPP </w:t>
      </w:r>
      <w:r w:rsidRPr="0020582D">
        <w:rPr>
          <w:highlight w:val="cyan"/>
          <w:u w:val="single"/>
        </w:rPr>
        <w:t>called Weak-Type Protection</w:t>
      </w:r>
      <w:r w:rsidRPr="009D1E4A">
        <w:rPr>
          <w:u w:val="single"/>
        </w:rPr>
        <w:t xml:space="preserve"> (WTP)</w:t>
      </w:r>
      <w:r w:rsidRPr="001E5B4A">
        <w:rPr>
          <w:sz w:val="16"/>
        </w:rPr>
        <w:t>. He explains WTP as “</w:t>
      </w:r>
      <w:r w:rsidRPr="009D1E4A">
        <w:rPr>
          <w:u w:val="single"/>
        </w:rPr>
        <w:t xml:space="preserve">the view </w:t>
      </w:r>
      <w:r w:rsidRPr="0020582D">
        <w:rPr>
          <w:highlight w:val="cyan"/>
          <w:u w:val="single"/>
        </w:rPr>
        <w:t>that one has</w:t>
      </w:r>
      <w:r w:rsidRPr="009D1E4A">
        <w:rPr>
          <w:u w:val="single"/>
        </w:rPr>
        <w:t xml:space="preserve"> </w:t>
      </w:r>
      <w:r w:rsidRPr="0020582D">
        <w:rPr>
          <w:highlight w:val="cyan"/>
          <w:u w:val="single"/>
        </w:rPr>
        <w:t>ownership over</w:t>
      </w:r>
      <w:r w:rsidRPr="009D1E4A">
        <w:rPr>
          <w:u w:val="single"/>
        </w:rPr>
        <w:t xml:space="preserve"> one’s </w:t>
      </w:r>
      <w:r w:rsidRPr="0020582D">
        <w:rPr>
          <w:highlight w:val="cyan"/>
          <w:u w:val="single"/>
        </w:rPr>
        <w:t>original token(s), as well as</w:t>
      </w:r>
      <w:r w:rsidRPr="0065611C">
        <w:rPr>
          <w:u w:val="single"/>
        </w:rPr>
        <w:t xml:space="preserve"> a claim</w:t>
      </w:r>
      <w:r w:rsidRPr="009D1E4A">
        <w:rPr>
          <w:u w:val="single"/>
        </w:rPr>
        <w:t xml:space="preserve"> right </w:t>
      </w:r>
      <w:r w:rsidRPr="0065611C">
        <w:rPr>
          <w:u w:val="single"/>
        </w:rPr>
        <w:t>on</w:t>
      </w:r>
      <w:r w:rsidRPr="009D1E4A">
        <w:rPr>
          <w:u w:val="single"/>
        </w:rPr>
        <w:t xml:space="preserve"> the </w:t>
      </w:r>
      <w:r w:rsidRPr="0020582D">
        <w:rPr>
          <w:highlight w:val="cyan"/>
          <w:u w:val="single"/>
        </w:rPr>
        <w:t>rivalrous uses of copies</w:t>
      </w:r>
      <w:r w:rsidRPr="001E5B4A">
        <w:rPr>
          <w:sz w:val="16"/>
        </w:rPr>
        <w:t xml:space="preserve"> of one’s original token(s)” (IPTJ 124). </w:t>
      </w:r>
      <w:proofErr w:type="spellStart"/>
      <w:r w:rsidRPr="001E5B4A">
        <w:rPr>
          <w:sz w:val="16"/>
        </w:rPr>
        <w:t>Trerise</w:t>
      </w:r>
      <w:proofErr w:type="spellEnd"/>
      <w:r w:rsidRPr="001E5B4A">
        <w:rPr>
          <w:sz w:val="16"/>
        </w:rPr>
        <w:t xml:space="preserve"> maintains </w:t>
      </w:r>
      <w:r w:rsidRPr="00870CD5">
        <w:rPr>
          <w:highlight w:val="cyan"/>
          <w:u w:val="single"/>
        </w:rPr>
        <w:t>that</w:t>
      </w:r>
      <w:r w:rsidRPr="001E5B4A">
        <w:rPr>
          <w:sz w:val="16"/>
        </w:rPr>
        <w:t xml:space="preserve"> </w:t>
      </w:r>
      <w:r w:rsidRPr="00EE113D">
        <w:rPr>
          <w:u w:val="single"/>
        </w:rPr>
        <w:t xml:space="preserve">a </w:t>
      </w:r>
      <w:r w:rsidRPr="00870CD5">
        <w:rPr>
          <w:u w:val="single"/>
        </w:rPr>
        <w:t>WTP</w:t>
      </w:r>
      <w:r w:rsidRPr="00EE113D">
        <w:rPr>
          <w:u w:val="single"/>
        </w:rPr>
        <w:t xml:space="preserve"> system of </w:t>
      </w:r>
      <w:r w:rsidRPr="00870CD5">
        <w:rPr>
          <w:u w:val="single"/>
        </w:rPr>
        <w:t>i</w:t>
      </w:r>
      <w:r w:rsidRPr="00EE113D">
        <w:rPr>
          <w:u w:val="single"/>
        </w:rPr>
        <w:t xml:space="preserve">ntellectual </w:t>
      </w:r>
      <w:r w:rsidRPr="00870CD5">
        <w:rPr>
          <w:u w:val="single"/>
        </w:rPr>
        <w:t>pr</w:t>
      </w:r>
      <w:r w:rsidRPr="00EE113D">
        <w:rPr>
          <w:u w:val="single"/>
        </w:rPr>
        <w:t xml:space="preserve">operty </w:t>
      </w:r>
      <w:r w:rsidRPr="00870CD5">
        <w:rPr>
          <w:u w:val="single"/>
        </w:rPr>
        <w:t>p</w:t>
      </w:r>
      <w:r w:rsidRPr="00EE113D">
        <w:rPr>
          <w:u w:val="single"/>
        </w:rPr>
        <w:t xml:space="preserve">rotection </w:t>
      </w:r>
      <w:r w:rsidRPr="0020582D">
        <w:rPr>
          <w:highlight w:val="cyan"/>
          <w:u w:val="single"/>
        </w:rPr>
        <w:t>is preferable</w:t>
      </w:r>
      <w:r w:rsidRPr="00EE113D">
        <w:rPr>
          <w:u w:val="single"/>
        </w:rPr>
        <w:t xml:space="preserve"> </w:t>
      </w:r>
      <w:r w:rsidRPr="0020582D">
        <w:rPr>
          <w:highlight w:val="cyan"/>
          <w:u w:val="single"/>
        </w:rPr>
        <w:t>to Strong-Type Protection</w:t>
      </w:r>
      <w:r w:rsidRPr="00EE113D">
        <w:rPr>
          <w:u w:val="single"/>
        </w:rPr>
        <w:t xml:space="preserve"> systems, </w:t>
      </w:r>
      <w:r w:rsidRPr="0020582D">
        <w:rPr>
          <w:highlight w:val="cyan"/>
          <w:u w:val="single"/>
        </w:rPr>
        <w:t xml:space="preserve">like the current pharmaceutical patent </w:t>
      </w:r>
      <w:r w:rsidRPr="0065611C">
        <w:rPr>
          <w:highlight w:val="cyan"/>
          <w:u w:val="single"/>
        </w:rPr>
        <w:t>regime</w:t>
      </w:r>
      <w:r w:rsidRPr="0065611C">
        <w:rPr>
          <w:sz w:val="16"/>
        </w:rPr>
        <w:t xml:space="preserve">, </w:t>
      </w:r>
      <w:r w:rsidRPr="0065611C">
        <w:rPr>
          <w:highlight w:val="cyan"/>
          <w:u w:val="single"/>
        </w:rPr>
        <w:t>which</w:t>
      </w:r>
      <w:r w:rsidRPr="001E5B4A">
        <w:rPr>
          <w:sz w:val="16"/>
        </w:rPr>
        <w:t xml:space="preserve"> he believes </w:t>
      </w:r>
      <w:r w:rsidRPr="00EE113D">
        <w:rPr>
          <w:u w:val="single"/>
        </w:rPr>
        <w:t xml:space="preserve">are unjustified because of their </w:t>
      </w:r>
      <w:r w:rsidRPr="0020582D">
        <w:rPr>
          <w:highlight w:val="cyan"/>
          <w:u w:val="single"/>
        </w:rPr>
        <w:t>infringe</w:t>
      </w:r>
      <w:r w:rsidRPr="00EE113D">
        <w:rPr>
          <w:u w:val="single"/>
        </w:rPr>
        <w:t xml:space="preserve">ments </w:t>
      </w:r>
      <w:r w:rsidRPr="0020582D">
        <w:rPr>
          <w:highlight w:val="cyan"/>
          <w:u w:val="single"/>
        </w:rPr>
        <w:t>on individual liberty</w:t>
      </w:r>
      <w:r w:rsidRPr="001E5B4A">
        <w:rPr>
          <w:sz w:val="16"/>
        </w:rPr>
        <w:t xml:space="preserve">. A </w:t>
      </w:r>
      <w:r w:rsidRPr="001E5B4A">
        <w:rPr>
          <w:u w:val="single"/>
        </w:rPr>
        <w:t>rivalrous use</w:t>
      </w:r>
      <w:r w:rsidRPr="001E5B4A">
        <w:rPr>
          <w:sz w:val="16"/>
        </w:rPr>
        <w:t xml:space="preserve"> of an object </w:t>
      </w:r>
      <w:r w:rsidRPr="001E5B4A">
        <w:rPr>
          <w:u w:val="single"/>
        </w:rPr>
        <w:t>occurs when someone uses the object such that the availability or value of the object to another person is reduced</w:t>
      </w:r>
      <w:r w:rsidRPr="001E5B4A">
        <w:rPr>
          <w:sz w:val="16"/>
        </w:rPr>
        <w:t>. For instance, my use of an acre of land is rivalrous because it prevents others from using that land. However, my use of the wind to fly a kite is non-</w:t>
      </w:r>
      <w:proofErr w:type="gramStart"/>
      <w:r w:rsidRPr="001E5B4A">
        <w:rPr>
          <w:sz w:val="16"/>
        </w:rPr>
        <w:t>rivalrous, since</w:t>
      </w:r>
      <w:proofErr w:type="gramEnd"/>
      <w:r w:rsidRPr="001E5B4A">
        <w:rPr>
          <w:sz w:val="16"/>
        </w:rPr>
        <w:t xml:space="preserve"> others may use the same resource for their own purposes. </w:t>
      </w:r>
      <w:r w:rsidRPr="001E5B4A">
        <w:rPr>
          <w:u w:val="single"/>
        </w:rPr>
        <w:t xml:space="preserve">The advantage of WTP is twofold: </w:t>
      </w:r>
      <w:r w:rsidRPr="0020582D">
        <w:rPr>
          <w:u w:val="single"/>
        </w:rPr>
        <w:t>WTP allows</w:t>
      </w:r>
      <w:r w:rsidRPr="001E5B4A">
        <w:rPr>
          <w:u w:val="single"/>
        </w:rPr>
        <w:t xml:space="preserve"> one to own ideas in that others are not free to copy and profit from those copies</w:t>
      </w:r>
      <w:r w:rsidRPr="001E5B4A">
        <w:rPr>
          <w:sz w:val="16"/>
        </w:rPr>
        <w:t xml:space="preserve">, thereby impacting your ability to make a profit. </w:t>
      </w:r>
      <w:r w:rsidRPr="0065611C">
        <w:rPr>
          <w:u w:val="single"/>
        </w:rPr>
        <w:t>WTP</w:t>
      </w:r>
      <w:r w:rsidRPr="001E5B4A">
        <w:rPr>
          <w:u w:val="single"/>
        </w:rPr>
        <w:t xml:space="preserve"> also </w:t>
      </w:r>
      <w:r w:rsidRPr="0065611C">
        <w:rPr>
          <w:u w:val="single"/>
        </w:rPr>
        <w:t>does not, in contrast to STP, restrict</w:t>
      </w:r>
      <w:r w:rsidRPr="001E5B4A">
        <w:rPr>
          <w:u w:val="single"/>
        </w:rPr>
        <w:t xml:space="preserve"> one’s </w:t>
      </w:r>
      <w:r w:rsidRPr="00870CD5">
        <w:rPr>
          <w:u w:val="single"/>
        </w:rPr>
        <w:t xml:space="preserve">ability to make </w:t>
      </w:r>
      <w:r w:rsidRPr="0065611C">
        <w:rPr>
          <w:u w:val="single"/>
        </w:rPr>
        <w:t>independent and yet qualitatively identical items</w:t>
      </w:r>
      <w:r w:rsidRPr="001E5B4A">
        <w:rPr>
          <w:sz w:val="16"/>
        </w:rPr>
        <w:t xml:space="preserve">; that is, </w:t>
      </w:r>
      <w:r w:rsidRPr="001E5B4A">
        <w:rPr>
          <w:u w:val="single"/>
        </w:rPr>
        <w:t>WTP regards the</w:t>
      </w:r>
      <w:r w:rsidRPr="001E5B4A">
        <w:rPr>
          <w:sz w:val="16"/>
        </w:rPr>
        <w:t xml:space="preserve"> causal </w:t>
      </w:r>
      <w:r w:rsidRPr="001E5B4A">
        <w:rPr>
          <w:u w:val="single"/>
        </w:rPr>
        <w:t>history of</w:t>
      </w:r>
      <w:r w:rsidRPr="001E5B4A">
        <w:rPr>
          <w:sz w:val="16"/>
        </w:rPr>
        <w:t xml:space="preserve"> putative </w:t>
      </w:r>
      <w:r w:rsidRPr="001E5B4A">
        <w:rPr>
          <w:u w:val="single"/>
        </w:rPr>
        <w:t xml:space="preserve">copies as relevant to determining their status as </w:t>
      </w:r>
      <w:proofErr w:type="spellStart"/>
      <w:r w:rsidRPr="001E5B4A">
        <w:rPr>
          <w:u w:val="single"/>
        </w:rPr>
        <w:t>ownables</w:t>
      </w:r>
      <w:proofErr w:type="spellEnd"/>
      <w:r w:rsidRPr="001E5B4A">
        <w:rPr>
          <w:sz w:val="16"/>
        </w:rPr>
        <w:t>. (IPTJ 124)</w:t>
      </w:r>
    </w:p>
    <w:p w14:paraId="5B2B7A00" w14:textId="77777777" w:rsidR="0044022D" w:rsidRPr="00403524" w:rsidRDefault="0044022D" w:rsidP="0044022D">
      <w:pPr>
        <w:rPr>
          <w:sz w:val="16"/>
        </w:rPr>
      </w:pPr>
      <w:r w:rsidRPr="00870CD5">
        <w:rPr>
          <w:u w:val="single"/>
        </w:rPr>
        <w:t>In</w:t>
      </w:r>
      <w:r w:rsidRPr="001E5B4A">
        <w:rPr>
          <w:u w:val="single"/>
        </w:rPr>
        <w:t xml:space="preserve"> the case of </w:t>
      </w:r>
      <w:r w:rsidRPr="00870CD5">
        <w:rPr>
          <w:u w:val="single"/>
        </w:rPr>
        <w:t>pharmaceuticals</w:t>
      </w:r>
      <w:r w:rsidRPr="0020582D">
        <w:rPr>
          <w:u w:val="single"/>
        </w:rPr>
        <w:t xml:space="preserve">, a </w:t>
      </w:r>
      <w:r w:rsidRPr="0020582D">
        <w:rPr>
          <w:highlight w:val="cyan"/>
          <w:u w:val="single"/>
        </w:rPr>
        <w:t>WTP</w:t>
      </w:r>
      <w:r w:rsidRPr="001E5B4A">
        <w:rPr>
          <w:u w:val="single"/>
        </w:rPr>
        <w:t xml:space="preserve"> system of intellectual property protection </w:t>
      </w:r>
      <w:r w:rsidRPr="00870CD5">
        <w:rPr>
          <w:highlight w:val="cyan"/>
          <w:u w:val="single"/>
        </w:rPr>
        <w:t xml:space="preserve">allows pharmaceutical innovators to </w:t>
      </w:r>
      <w:r w:rsidRPr="0020582D">
        <w:rPr>
          <w:highlight w:val="cyan"/>
          <w:u w:val="single"/>
        </w:rPr>
        <w:t>profit</w:t>
      </w:r>
      <w:r w:rsidRPr="001E5B4A">
        <w:rPr>
          <w:u w:val="single"/>
        </w:rPr>
        <w:t xml:space="preserve"> from their innovations</w:t>
      </w:r>
      <w:r w:rsidRPr="00403524">
        <w:rPr>
          <w:sz w:val="16"/>
        </w:rPr>
        <w:t xml:space="preserve">, as they retain weak-type rights over their innovations. </w:t>
      </w:r>
      <w:r w:rsidRPr="0020582D">
        <w:rPr>
          <w:highlight w:val="cyan"/>
          <w:u w:val="single"/>
        </w:rPr>
        <w:t>However</w:t>
      </w:r>
      <w:r w:rsidRPr="001E5B4A">
        <w:rPr>
          <w:u w:val="single"/>
        </w:rPr>
        <w:t xml:space="preserve">, a WTP system </w:t>
      </w:r>
      <w:r w:rsidRPr="0020582D">
        <w:rPr>
          <w:highlight w:val="cyan"/>
          <w:u w:val="single"/>
        </w:rPr>
        <w:t>does not</w:t>
      </w:r>
      <w:r w:rsidRPr="001E5B4A">
        <w:rPr>
          <w:u w:val="single"/>
        </w:rPr>
        <w:t xml:space="preserve"> absolutely </w:t>
      </w:r>
      <w:r w:rsidRPr="0020582D">
        <w:rPr>
          <w:highlight w:val="cyan"/>
          <w:u w:val="single"/>
        </w:rPr>
        <w:t>prohibit others from making</w:t>
      </w:r>
      <w:r w:rsidRPr="001E5B4A">
        <w:rPr>
          <w:u w:val="single"/>
        </w:rPr>
        <w:t xml:space="preserve"> and using </w:t>
      </w:r>
      <w:r w:rsidRPr="0020582D">
        <w:rPr>
          <w:highlight w:val="cyan"/>
          <w:u w:val="single"/>
        </w:rPr>
        <w:t>copies</w:t>
      </w:r>
      <w:r w:rsidRPr="001E5B4A">
        <w:rPr>
          <w:u w:val="single"/>
        </w:rPr>
        <w:t xml:space="preserve"> of the innovation</w:t>
      </w:r>
      <w:r w:rsidRPr="00403524">
        <w:rPr>
          <w:sz w:val="16"/>
        </w:rPr>
        <w:t xml:space="preserve">. Innovators who independently arrive at the same innovation have no claim against one another under a WTP system. </w:t>
      </w:r>
      <w:r w:rsidRPr="00403524">
        <w:rPr>
          <w:u w:val="single"/>
        </w:rPr>
        <w:t>A WTP system of intellectual property is</w:t>
      </w:r>
      <w:r w:rsidRPr="00403524">
        <w:rPr>
          <w:sz w:val="16"/>
        </w:rPr>
        <w:t xml:space="preserve">, I maintain, </w:t>
      </w:r>
      <w:r w:rsidRPr="00403524">
        <w:rPr>
          <w:u w:val="single"/>
        </w:rPr>
        <w:t>an example of a system of IPP that can be endorsed by the</w:t>
      </w:r>
      <w:r w:rsidRPr="00403524">
        <w:rPr>
          <w:sz w:val="16"/>
        </w:rPr>
        <w:t xml:space="preserve"> revisionist </w:t>
      </w:r>
      <w:r w:rsidRPr="00403524">
        <w:rPr>
          <w:u w:val="single"/>
        </w:rPr>
        <w:t>libertarian</w:t>
      </w:r>
      <w:r w:rsidRPr="00403524">
        <w:rPr>
          <w:sz w:val="16"/>
        </w:rPr>
        <w:t xml:space="preserve">. </w:t>
      </w:r>
      <w:r w:rsidRPr="00403524">
        <w:rPr>
          <w:u w:val="single"/>
        </w:rPr>
        <w:t>Under a WTP system, if I were to invent a vaccine</w:t>
      </w:r>
      <w:r w:rsidRPr="00403524">
        <w:rPr>
          <w:sz w:val="16"/>
        </w:rPr>
        <w:t xml:space="preserve"> for Chagas disease, I </w:t>
      </w:r>
      <w:r w:rsidRPr="00403524">
        <w:rPr>
          <w:u w:val="single"/>
        </w:rPr>
        <w:t>would have intellectual property rights to this vaccine type</w:t>
      </w:r>
      <w:r w:rsidRPr="00403524">
        <w:rPr>
          <w:sz w:val="16"/>
        </w:rPr>
        <w:t xml:space="preserve">, as well as physical property rights to each vaccine token I produced. </w:t>
      </w:r>
      <w:r w:rsidRPr="00403524">
        <w:rPr>
          <w:u w:val="single"/>
        </w:rPr>
        <w:t>However, I would be unable to prevent others from producing, owning, and using their own vaccine</w:t>
      </w:r>
      <w:r w:rsidRPr="00403524">
        <w:rPr>
          <w:sz w:val="16"/>
        </w:rPr>
        <w:t xml:space="preserve"> tokens for Chagas disease, </w:t>
      </w:r>
      <w:r w:rsidRPr="00403524">
        <w:rPr>
          <w:u w:val="single"/>
        </w:rPr>
        <w:t>even if they directly copied my vaccine</w:t>
      </w:r>
      <w:r w:rsidRPr="00403524">
        <w:rPr>
          <w:sz w:val="16"/>
        </w:rPr>
        <w:t xml:space="preserve">. </w:t>
      </w:r>
      <w:r w:rsidRPr="0020582D">
        <w:rPr>
          <w:highlight w:val="cyan"/>
          <w:u w:val="single"/>
        </w:rPr>
        <w:t>The only restriction I could place</w:t>
      </w:r>
      <w:r w:rsidRPr="00403524">
        <w:rPr>
          <w:u w:val="single"/>
        </w:rPr>
        <w:t xml:space="preserve"> on others </w:t>
      </w:r>
      <w:r w:rsidRPr="0020582D">
        <w:rPr>
          <w:highlight w:val="cyan"/>
          <w:u w:val="single"/>
        </w:rPr>
        <w:t>would be to prohibit rivalrous uses</w:t>
      </w:r>
      <w:r w:rsidRPr="00403524">
        <w:rPr>
          <w:u w:val="single"/>
        </w:rPr>
        <w:t xml:space="preserve"> of their tokens of my</w:t>
      </w:r>
      <w:r w:rsidRPr="00403524">
        <w:rPr>
          <w:sz w:val="16"/>
        </w:rPr>
        <w:t xml:space="preserve"> Chagas disease </w:t>
      </w:r>
      <w:r w:rsidRPr="00403524">
        <w:rPr>
          <w:u w:val="single"/>
        </w:rPr>
        <w:t>vaccine</w:t>
      </w:r>
      <w:r w:rsidRPr="00403524">
        <w:rPr>
          <w:sz w:val="16"/>
        </w:rPr>
        <w:t xml:space="preserve">. Primarily, this </w:t>
      </w:r>
      <w:r w:rsidRPr="00403524">
        <w:rPr>
          <w:u w:val="single"/>
        </w:rPr>
        <w:t>restriction would prohibit others from directly copying</w:t>
      </w:r>
      <w:r w:rsidRPr="00403524">
        <w:rPr>
          <w:sz w:val="16"/>
        </w:rPr>
        <w:t xml:space="preserve"> (</w:t>
      </w:r>
      <w:proofErr w:type="gramStart"/>
      <w:r w:rsidRPr="00403524">
        <w:rPr>
          <w:sz w:val="16"/>
        </w:rPr>
        <w:t>e.g.</w:t>
      </w:r>
      <w:proofErr w:type="gramEnd"/>
      <w:r w:rsidRPr="00403524">
        <w:rPr>
          <w:sz w:val="16"/>
        </w:rPr>
        <w:t xml:space="preserve"> </w:t>
      </w:r>
      <w:r w:rsidRPr="00403524">
        <w:rPr>
          <w:u w:val="single"/>
        </w:rPr>
        <w:t>through reverse engineering</w:t>
      </w:r>
      <w:r w:rsidRPr="00403524">
        <w:rPr>
          <w:sz w:val="16"/>
        </w:rPr>
        <w:t xml:space="preserve">) </w:t>
      </w:r>
      <w:r w:rsidRPr="00403524">
        <w:rPr>
          <w:u w:val="single"/>
        </w:rPr>
        <w:t>and selling my vaccine</w:t>
      </w:r>
      <w:r w:rsidRPr="00403524">
        <w:rPr>
          <w:sz w:val="16"/>
        </w:rPr>
        <w:t xml:space="preserve">, since that would reduce the value of my vaccine. </w:t>
      </w:r>
      <w:r w:rsidRPr="00403524">
        <w:rPr>
          <w:u w:val="single"/>
        </w:rPr>
        <w:t>But it would not prohibit an individual from selling the</w:t>
      </w:r>
      <w:r w:rsidRPr="00403524">
        <w:rPr>
          <w:sz w:val="16"/>
        </w:rPr>
        <w:t xml:space="preserve"> Chagas </w:t>
      </w:r>
      <w:r w:rsidRPr="00403524">
        <w:rPr>
          <w:u w:val="single"/>
        </w:rPr>
        <w:t>disease vaccine she created independent of my vaccine, even if the two were identical</w:t>
      </w:r>
      <w:r w:rsidRPr="00403524">
        <w:rPr>
          <w:sz w:val="16"/>
        </w:rPr>
        <w:t>.14</w:t>
      </w:r>
    </w:p>
    <w:p w14:paraId="2DF43701" w14:textId="77777777" w:rsidR="0044022D" w:rsidRPr="00403524" w:rsidRDefault="0044022D" w:rsidP="0044022D">
      <w:pPr>
        <w:rPr>
          <w:sz w:val="16"/>
        </w:rPr>
      </w:pPr>
      <w:r w:rsidRPr="00403524">
        <w:rPr>
          <w:sz w:val="16"/>
        </w:rPr>
        <w:t xml:space="preserve">Furthermore, on a WTP system I would have no claim against someone who, inspired by my Chagas disease vaccine, </w:t>
      </w:r>
      <w:proofErr w:type="gramStart"/>
      <w:r w:rsidRPr="00403524">
        <w:rPr>
          <w:sz w:val="16"/>
        </w:rPr>
        <w:t>created</w:t>
      </w:r>
      <w:proofErr w:type="gramEnd"/>
      <w:r w:rsidRPr="00403524">
        <w:rPr>
          <w:sz w:val="16"/>
        </w:rPr>
        <w:t xml:space="preserve"> and sold her own vaccine type, even if it bore a striking similarity to my vaccine. Instances of “</w:t>
      </w:r>
      <w:r w:rsidRPr="00403524">
        <w:rPr>
          <w:u w:val="single"/>
        </w:rPr>
        <w:t>creative inspiration</w:t>
      </w:r>
      <w:r w:rsidRPr="00403524">
        <w:rPr>
          <w:sz w:val="16"/>
        </w:rPr>
        <w:t xml:space="preserve">,” as </w:t>
      </w:r>
      <w:proofErr w:type="spellStart"/>
      <w:r w:rsidRPr="00403524">
        <w:rPr>
          <w:sz w:val="16"/>
        </w:rPr>
        <w:t>Trerise</w:t>
      </w:r>
      <w:proofErr w:type="spellEnd"/>
      <w:r w:rsidRPr="00403524">
        <w:rPr>
          <w:sz w:val="16"/>
        </w:rPr>
        <w:t xml:space="preserve"> notes, </w:t>
      </w:r>
      <w:r w:rsidRPr="00403524">
        <w:rPr>
          <w:u w:val="single"/>
        </w:rPr>
        <w:t>would be the most difficult kind of case for WTP to handle</w:t>
      </w:r>
      <w:r w:rsidRPr="00403524">
        <w:rPr>
          <w:sz w:val="16"/>
        </w:rPr>
        <w:t xml:space="preserve">. It does not seem that this difficulty would prove insurmountable, though, since </w:t>
      </w:r>
      <w:r w:rsidRPr="0020582D">
        <w:rPr>
          <w:u w:val="single"/>
        </w:rPr>
        <w:lastRenderedPageBreak/>
        <w:t>the current</w:t>
      </w:r>
      <w:r w:rsidRPr="00403524">
        <w:rPr>
          <w:u w:val="single"/>
        </w:rPr>
        <w:t xml:space="preserve"> international IPP regime is far more complicated than a WTP system, and it manages to deal with similar difficulties</w:t>
      </w:r>
      <w:r w:rsidRPr="00403524">
        <w:rPr>
          <w:sz w:val="16"/>
        </w:rPr>
        <w:t xml:space="preserve">. Although </w:t>
      </w:r>
      <w:r w:rsidRPr="0020582D">
        <w:rPr>
          <w:highlight w:val="cyan"/>
          <w:u w:val="single"/>
        </w:rPr>
        <w:t>I would not have</w:t>
      </w:r>
      <w:r w:rsidRPr="00403524">
        <w:rPr>
          <w:u w:val="single"/>
        </w:rPr>
        <w:t xml:space="preserve"> a right to </w:t>
      </w:r>
      <w:r w:rsidRPr="0020582D">
        <w:rPr>
          <w:highlight w:val="cyan"/>
          <w:u w:val="single"/>
        </w:rPr>
        <w:t xml:space="preserve">market-exclusivity </w:t>
      </w:r>
      <w:r w:rsidRPr="00870CD5">
        <w:rPr>
          <w:u w:val="single"/>
        </w:rPr>
        <w:t>under</w:t>
      </w:r>
      <w:r w:rsidRPr="00403524">
        <w:rPr>
          <w:u w:val="single"/>
        </w:rPr>
        <w:t xml:space="preserve"> a </w:t>
      </w:r>
      <w:r w:rsidRPr="00870CD5">
        <w:rPr>
          <w:u w:val="single"/>
        </w:rPr>
        <w:t>WTP</w:t>
      </w:r>
      <w:r w:rsidRPr="00403524">
        <w:rPr>
          <w:u w:val="single"/>
        </w:rPr>
        <w:t xml:space="preserve"> system, I would still have intellectual property rights to my vaccine type</w:t>
      </w:r>
      <w:r w:rsidRPr="00403524">
        <w:rPr>
          <w:sz w:val="16"/>
        </w:rPr>
        <w:t xml:space="preserve">, since I mixed my labor with materials I fairly appropriated.16 Of course, </w:t>
      </w:r>
      <w:r w:rsidRPr="00403524">
        <w:rPr>
          <w:u w:val="single"/>
        </w:rPr>
        <w:t>a WTP system</w:t>
      </w:r>
      <w:r w:rsidRPr="00403524">
        <w:rPr>
          <w:sz w:val="16"/>
        </w:rPr>
        <w:t xml:space="preserve"> like </w:t>
      </w:r>
      <w:proofErr w:type="spellStart"/>
      <w:r w:rsidRPr="00403524">
        <w:rPr>
          <w:sz w:val="16"/>
        </w:rPr>
        <w:t>Trerise’s</w:t>
      </w:r>
      <w:proofErr w:type="spellEnd"/>
      <w:r w:rsidRPr="00403524">
        <w:rPr>
          <w:sz w:val="16"/>
        </w:rPr>
        <w:t xml:space="preserve"> would need to be fleshed out in considerable detail before being implemented in the real world, but this brief sketch is enough to show how such a system </w:t>
      </w:r>
      <w:r w:rsidRPr="00403524">
        <w:rPr>
          <w:u w:val="single"/>
        </w:rPr>
        <w:t>would operate</w:t>
      </w:r>
      <w:r w:rsidRPr="00403524">
        <w:rPr>
          <w:sz w:val="16"/>
        </w:rPr>
        <w:t xml:space="preserve">, and </w:t>
      </w:r>
      <w:r w:rsidRPr="00403524">
        <w:rPr>
          <w:u w:val="single"/>
        </w:rPr>
        <w:t>to prove that libertarianism can generate intellectual property rights and endorse strong natural rights to physical property</w:t>
      </w:r>
      <w:r w:rsidRPr="00403524">
        <w:rPr>
          <w:sz w:val="16"/>
        </w:rPr>
        <w:t>.</w:t>
      </w:r>
    </w:p>
    <w:p w14:paraId="0CEEF583" w14:textId="77777777" w:rsidR="0044022D" w:rsidRPr="00403524" w:rsidRDefault="0044022D" w:rsidP="0044022D">
      <w:pPr>
        <w:rPr>
          <w:sz w:val="16"/>
        </w:rPr>
      </w:pPr>
      <w:r w:rsidRPr="00403524">
        <w:rPr>
          <w:u w:val="single"/>
        </w:rPr>
        <w:t xml:space="preserve">The freedom </w:t>
      </w:r>
      <w:r w:rsidRPr="0065611C">
        <w:rPr>
          <w:highlight w:val="cyan"/>
          <w:u w:val="single"/>
        </w:rPr>
        <w:t xml:space="preserve">this </w:t>
      </w:r>
      <w:r w:rsidRPr="00870CD5">
        <w:rPr>
          <w:u w:val="single"/>
        </w:rPr>
        <w:t xml:space="preserve">system </w:t>
      </w:r>
      <w:r w:rsidRPr="0065611C">
        <w:rPr>
          <w:highlight w:val="cyan"/>
          <w:u w:val="single"/>
        </w:rPr>
        <w:t>allows</w:t>
      </w:r>
      <w:r w:rsidRPr="00403524">
        <w:rPr>
          <w:u w:val="single"/>
        </w:rPr>
        <w:t xml:space="preserve"> would have a significant impact on the world’s poor</w:t>
      </w:r>
      <w:r w:rsidRPr="00403524">
        <w:rPr>
          <w:sz w:val="16"/>
        </w:rPr>
        <w:t xml:space="preserve">. </w:t>
      </w:r>
      <w:r w:rsidRPr="0065611C">
        <w:rPr>
          <w:u w:val="single"/>
        </w:rPr>
        <w:t>Under</w:t>
      </w:r>
      <w:r w:rsidRPr="00403524">
        <w:rPr>
          <w:u w:val="single"/>
        </w:rPr>
        <w:t xml:space="preserve"> a </w:t>
      </w:r>
      <w:r w:rsidRPr="0065611C">
        <w:rPr>
          <w:u w:val="single"/>
        </w:rPr>
        <w:t>WTP</w:t>
      </w:r>
      <w:r w:rsidRPr="00403524">
        <w:rPr>
          <w:u w:val="single"/>
        </w:rPr>
        <w:t xml:space="preserve"> system, </w:t>
      </w:r>
      <w:r w:rsidRPr="0065611C">
        <w:rPr>
          <w:u w:val="single"/>
        </w:rPr>
        <w:t>n</w:t>
      </w:r>
      <w:r w:rsidRPr="00403524">
        <w:rPr>
          <w:sz w:val="16"/>
        </w:rPr>
        <w:t>on-</w:t>
      </w:r>
      <w:r w:rsidRPr="0065611C">
        <w:rPr>
          <w:u w:val="single"/>
        </w:rPr>
        <w:t>g</w:t>
      </w:r>
      <w:r w:rsidRPr="00403524">
        <w:rPr>
          <w:sz w:val="16"/>
        </w:rPr>
        <w:t xml:space="preserve">overnmental </w:t>
      </w:r>
      <w:r w:rsidRPr="0065611C">
        <w:rPr>
          <w:u w:val="single"/>
        </w:rPr>
        <w:t>o</w:t>
      </w:r>
      <w:r w:rsidRPr="00403524">
        <w:rPr>
          <w:sz w:val="16"/>
        </w:rPr>
        <w:t>rganization</w:t>
      </w:r>
      <w:r w:rsidRPr="0065611C">
        <w:rPr>
          <w:u w:val="single"/>
        </w:rPr>
        <w:t>s</w:t>
      </w:r>
      <w:r w:rsidRPr="0065611C">
        <w:rPr>
          <w:sz w:val="16"/>
        </w:rPr>
        <w:t xml:space="preserve"> </w:t>
      </w:r>
      <w:r w:rsidRPr="0065611C">
        <w:rPr>
          <w:u w:val="single"/>
        </w:rPr>
        <w:t>would</w:t>
      </w:r>
      <w:r w:rsidRPr="00403524">
        <w:rPr>
          <w:u w:val="single"/>
        </w:rPr>
        <w:t xml:space="preserve"> be permitted </w:t>
      </w:r>
      <w:r w:rsidRPr="0065611C">
        <w:rPr>
          <w:highlight w:val="cyan"/>
          <w:u w:val="single"/>
        </w:rPr>
        <w:t xml:space="preserve">to produce </w:t>
      </w:r>
      <w:r w:rsidRPr="0020582D">
        <w:rPr>
          <w:highlight w:val="cyan"/>
          <w:u w:val="single"/>
        </w:rPr>
        <w:t>and distribute</w:t>
      </w:r>
      <w:r w:rsidRPr="00403524">
        <w:rPr>
          <w:u w:val="single"/>
        </w:rPr>
        <w:t xml:space="preserve"> essential </w:t>
      </w:r>
      <w:r w:rsidRPr="0020582D">
        <w:rPr>
          <w:highlight w:val="cyan"/>
          <w:u w:val="single"/>
        </w:rPr>
        <w:t>medicines</w:t>
      </w:r>
      <w:r w:rsidRPr="00403524">
        <w:rPr>
          <w:u w:val="single"/>
        </w:rPr>
        <w:t xml:space="preserve"> </w:t>
      </w:r>
      <w:r w:rsidRPr="0020582D">
        <w:rPr>
          <w:highlight w:val="cyan"/>
          <w:u w:val="single"/>
        </w:rPr>
        <w:t>to the poor</w:t>
      </w:r>
      <w:r w:rsidRPr="0065611C">
        <w:rPr>
          <w:u w:val="single"/>
        </w:rPr>
        <w:t xml:space="preserve">, so long </w:t>
      </w:r>
      <w:r w:rsidRPr="0020582D">
        <w:rPr>
          <w:highlight w:val="cyan"/>
          <w:u w:val="single"/>
        </w:rPr>
        <w:t>as they did not impact the</w:t>
      </w:r>
      <w:r w:rsidRPr="00403524">
        <w:rPr>
          <w:u w:val="single"/>
        </w:rPr>
        <w:t xml:space="preserve"> ability of </w:t>
      </w:r>
      <w:r w:rsidRPr="0020582D">
        <w:rPr>
          <w:highlight w:val="cyan"/>
          <w:u w:val="single"/>
        </w:rPr>
        <w:t>pharmaceutical corporations</w:t>
      </w:r>
      <w:r w:rsidRPr="00403524">
        <w:rPr>
          <w:u w:val="single"/>
        </w:rPr>
        <w:t xml:space="preserve"> to make a </w:t>
      </w:r>
      <w:r w:rsidRPr="0020582D">
        <w:rPr>
          <w:highlight w:val="cyan"/>
          <w:u w:val="single"/>
        </w:rPr>
        <w:t>profit</w:t>
      </w:r>
      <w:r w:rsidRPr="00403524">
        <w:rPr>
          <w:sz w:val="16"/>
        </w:rPr>
        <w:t xml:space="preserve">. To avoid taking profits from patentees, </w:t>
      </w:r>
      <w:r w:rsidRPr="0065611C">
        <w:rPr>
          <w:u w:val="single"/>
        </w:rPr>
        <w:t>NGOs might</w:t>
      </w:r>
      <w:r w:rsidRPr="00403524">
        <w:rPr>
          <w:sz w:val="16"/>
        </w:rPr>
        <w:t xml:space="preserve">, for example, </w:t>
      </w:r>
      <w:r w:rsidRPr="0065611C">
        <w:rPr>
          <w:u w:val="single"/>
        </w:rPr>
        <w:t>require recipients</w:t>
      </w:r>
      <w:r w:rsidRPr="00403524">
        <w:rPr>
          <w:u w:val="single"/>
        </w:rPr>
        <w:t xml:space="preserve"> of medicines under patent </w:t>
      </w:r>
      <w:r w:rsidRPr="0065611C">
        <w:rPr>
          <w:u w:val="single"/>
        </w:rPr>
        <w:t>to prove</w:t>
      </w:r>
      <w:r w:rsidRPr="00403524">
        <w:rPr>
          <w:u w:val="single"/>
        </w:rPr>
        <w:t xml:space="preserve"> that </w:t>
      </w:r>
      <w:r w:rsidRPr="0020582D">
        <w:rPr>
          <w:highlight w:val="cyan"/>
          <w:u w:val="single"/>
        </w:rPr>
        <w:t>they are unable to pay</w:t>
      </w:r>
      <w:r w:rsidRPr="00403524">
        <w:rPr>
          <w:u w:val="single"/>
        </w:rPr>
        <w:t xml:space="preserve"> the </w:t>
      </w:r>
      <w:r w:rsidRPr="0020582D">
        <w:rPr>
          <w:highlight w:val="cyan"/>
          <w:u w:val="single"/>
        </w:rPr>
        <w:t>market price</w:t>
      </w:r>
      <w:r w:rsidRPr="00403524">
        <w:rPr>
          <w:u w:val="single"/>
        </w:rPr>
        <w:t xml:space="preserve"> for medicines</w:t>
      </w:r>
      <w:r w:rsidRPr="00403524">
        <w:rPr>
          <w:sz w:val="16"/>
        </w:rPr>
        <w:t xml:space="preserve">. </w:t>
      </w:r>
      <w:r w:rsidRPr="00403524">
        <w:rPr>
          <w:u w:val="single"/>
        </w:rPr>
        <w:t>With increased access to essential medicines, the global poor would enjoy greater human rights protection under a WTP system than under the status quo</w:t>
      </w:r>
      <w:r w:rsidRPr="00403524">
        <w:rPr>
          <w:sz w:val="16"/>
        </w:rPr>
        <w:t xml:space="preserve">. </w:t>
      </w:r>
      <w:proofErr w:type="gramStart"/>
      <w:r w:rsidRPr="00403524">
        <w:rPr>
          <w:sz w:val="16"/>
        </w:rPr>
        <w:t>So</w:t>
      </w:r>
      <w:proofErr w:type="gramEnd"/>
      <w:r w:rsidRPr="00403524">
        <w:rPr>
          <w:sz w:val="16"/>
        </w:rPr>
        <w:t xml:space="preserve"> by Pogge’s own normative principles, a WTP system of intellectual property is a plausible alternative to the Health Impact Fund.</w:t>
      </w:r>
    </w:p>
    <w:p w14:paraId="464D5564" w14:textId="77777777" w:rsidR="0044022D" w:rsidRPr="00893774" w:rsidRDefault="0044022D" w:rsidP="0044022D"/>
    <w:p w14:paraId="1FD1BD04" w14:textId="77777777" w:rsidR="0044022D" w:rsidRDefault="0044022D" w:rsidP="0044022D">
      <w:pPr>
        <w:pStyle w:val="Heading4"/>
      </w:pPr>
      <w:r w:rsidRPr="00893774">
        <w:t>‘reduce’</w:t>
      </w:r>
    </w:p>
    <w:p w14:paraId="4C4CF435" w14:textId="77777777" w:rsidR="0044022D" w:rsidRDefault="0044022D" w:rsidP="0044022D">
      <w:r>
        <w:rPr>
          <w:rStyle w:val="Style13ptBold"/>
        </w:rPr>
        <w:t xml:space="preserve">Merriam Webster 21 </w:t>
      </w:r>
      <w:r>
        <w:t>“Reduce.” Merriam-Webster.com Dictionary, Merriam-Webster, https://www.merriam-webster.com/dictionary/reduce. Accessed 8 Aug. 2021.</w:t>
      </w:r>
    </w:p>
    <w:p w14:paraId="3F41601C" w14:textId="77777777" w:rsidR="0044022D" w:rsidRDefault="0044022D" w:rsidP="0044022D">
      <w:pPr>
        <w:rPr>
          <w:u w:val="single"/>
        </w:rPr>
      </w:pPr>
      <w:r>
        <w:rPr>
          <w:u w:val="single"/>
        </w:rPr>
        <w:t>Definition of reduce</w:t>
      </w:r>
    </w:p>
    <w:p w14:paraId="4A10D741" w14:textId="77777777" w:rsidR="0044022D" w:rsidRDefault="00A2025A" w:rsidP="0044022D">
      <w:pPr>
        <w:rPr>
          <w:u w:val="single"/>
        </w:rPr>
      </w:pPr>
      <w:hyperlink r:id="rId14" w:history="1">
        <w:r w:rsidR="0044022D">
          <w:rPr>
            <w:rStyle w:val="Hyperlink"/>
            <w:color w:val="000000"/>
            <w:u w:val="single"/>
          </w:rPr>
          <w:t>transitive verb</w:t>
        </w:r>
      </w:hyperlink>
    </w:p>
    <w:p w14:paraId="031EC497" w14:textId="77777777" w:rsidR="0044022D" w:rsidRDefault="0044022D" w:rsidP="0044022D">
      <w:pPr>
        <w:rPr>
          <w:sz w:val="16"/>
        </w:rPr>
      </w:pPr>
      <w:r>
        <w:rPr>
          <w:sz w:val="16"/>
        </w:rPr>
        <w:t xml:space="preserve">1a: to draw together or cause to </w:t>
      </w:r>
      <w:proofErr w:type="gramStart"/>
      <w:r>
        <w:rPr>
          <w:sz w:val="16"/>
        </w:rPr>
        <w:t>converge :</w:t>
      </w:r>
      <w:proofErr w:type="gramEnd"/>
      <w:r>
        <w:rPr>
          <w:sz w:val="16"/>
        </w:rPr>
        <w:t> </w:t>
      </w:r>
      <w:hyperlink r:id="rId15" w:history="1">
        <w:r>
          <w:rPr>
            <w:rStyle w:val="Hyperlink"/>
            <w:color w:val="000000"/>
            <w:sz w:val="16"/>
            <w:u w:val="single"/>
          </w:rPr>
          <w:t>CONSOLIDATE</w:t>
        </w:r>
      </w:hyperlink>
      <w:r>
        <w:rPr>
          <w:sz w:val="16"/>
        </w:rPr>
        <w:t xml:space="preserve"> </w:t>
      </w:r>
      <w:r>
        <w:rPr>
          <w:u w:val="single"/>
        </w:rPr>
        <w:t>reduce</w:t>
      </w:r>
      <w:r>
        <w:rPr>
          <w:sz w:val="16"/>
        </w:rPr>
        <w:t> all the questions to one</w:t>
      </w:r>
    </w:p>
    <w:p w14:paraId="4E687E84" w14:textId="77777777" w:rsidR="0044022D" w:rsidRDefault="0044022D" w:rsidP="0044022D">
      <w:pPr>
        <w:rPr>
          <w:u w:val="single"/>
        </w:rPr>
      </w:pPr>
      <w:proofErr w:type="gramStart"/>
      <w:r>
        <w:rPr>
          <w:sz w:val="16"/>
        </w:rPr>
        <w:t>b(</w:t>
      </w:r>
      <w:proofErr w:type="gramEnd"/>
      <w:r>
        <w:rPr>
          <w:sz w:val="16"/>
        </w:rPr>
        <w:t>1</w:t>
      </w:r>
      <w:r>
        <w:rPr>
          <w:u w:val="single"/>
        </w:rPr>
        <w:t>): </w:t>
      </w:r>
      <w:r w:rsidRPr="00893774">
        <w:rPr>
          <w:u w:val="single"/>
        </w:rPr>
        <w:t>to diminish in</w:t>
      </w:r>
      <w:r>
        <w:rPr>
          <w:u w:val="single"/>
        </w:rPr>
        <w:t xml:space="preserve"> size, </w:t>
      </w:r>
      <w:r w:rsidRPr="00893774">
        <w:rPr>
          <w:u w:val="single"/>
        </w:rPr>
        <w:t>amount</w:t>
      </w:r>
      <w:r>
        <w:rPr>
          <w:sz w:val="16"/>
        </w:rPr>
        <w:t xml:space="preserve">, extent, or number </w:t>
      </w:r>
      <w:r>
        <w:rPr>
          <w:u w:val="single"/>
        </w:rPr>
        <w:t>reduce taxes reduce the likelihood of war</w:t>
      </w:r>
    </w:p>
    <w:p w14:paraId="19CA677F" w14:textId="77777777" w:rsidR="0044022D" w:rsidRDefault="0044022D" w:rsidP="0044022D">
      <w:pPr>
        <w:rPr>
          <w:sz w:val="16"/>
        </w:rPr>
      </w:pPr>
    </w:p>
    <w:p w14:paraId="04F13FF1" w14:textId="77777777" w:rsidR="0044022D" w:rsidRDefault="0044022D" w:rsidP="0044022D">
      <w:pPr>
        <w:pStyle w:val="Heading4"/>
      </w:pPr>
      <w:r>
        <w:t>‘</w:t>
      </w:r>
      <w:proofErr w:type="gramStart"/>
      <w:r>
        <w:t>intellectual</w:t>
      </w:r>
      <w:proofErr w:type="gramEnd"/>
      <w:r>
        <w:t xml:space="preserve"> property’</w:t>
      </w:r>
    </w:p>
    <w:p w14:paraId="362EBAFF" w14:textId="77777777" w:rsidR="0044022D" w:rsidRDefault="0044022D" w:rsidP="0044022D">
      <w:r>
        <w:rPr>
          <w:rStyle w:val="Style13ptBold"/>
        </w:rPr>
        <w:t>WIPO</w:t>
      </w:r>
      <w:r>
        <w:t xml:space="preserve"> [World Intellectual Property Organization, IP, “What is Intellectual Property?” https://www.wipo.int/about-ip/en/]/lm</w:t>
      </w:r>
    </w:p>
    <w:p w14:paraId="39C89630" w14:textId="77777777" w:rsidR="0044022D" w:rsidRDefault="0044022D" w:rsidP="0044022D">
      <w:r>
        <w:t xml:space="preserve">What is </w:t>
      </w:r>
      <w:r>
        <w:rPr>
          <w:u w:val="single"/>
        </w:rPr>
        <w:t>Intellectual Property</w:t>
      </w:r>
      <w:r>
        <w:t>?</w:t>
      </w:r>
    </w:p>
    <w:p w14:paraId="5F368933" w14:textId="77777777" w:rsidR="0044022D" w:rsidRDefault="0044022D" w:rsidP="0044022D">
      <w:pPr>
        <w:rPr>
          <w:sz w:val="16"/>
        </w:rPr>
      </w:pPr>
      <w:r>
        <w:rPr>
          <w:sz w:val="16"/>
        </w:rPr>
        <w:t xml:space="preserve">Intellectual property </w:t>
      </w:r>
      <w:r>
        <w:rPr>
          <w:u w:val="single"/>
        </w:rPr>
        <w:t>(IP) refers to creations of the mind, such as inventions; literary and artistic works</w:t>
      </w:r>
      <w:r>
        <w:rPr>
          <w:sz w:val="16"/>
        </w:rPr>
        <w:t xml:space="preserve">; designs; and symbols, names and images </w:t>
      </w:r>
      <w:r>
        <w:rPr>
          <w:u w:val="single"/>
        </w:rPr>
        <w:t>used in commerce</w:t>
      </w:r>
      <w:r>
        <w:rPr>
          <w:sz w:val="16"/>
        </w:rPr>
        <w:t>.</w:t>
      </w:r>
    </w:p>
    <w:p w14:paraId="4A3A5A98" w14:textId="77777777" w:rsidR="0044022D" w:rsidRPr="00893774" w:rsidRDefault="0044022D" w:rsidP="0044022D">
      <w:pPr>
        <w:rPr>
          <w:u w:val="single"/>
        </w:rPr>
      </w:pPr>
      <w:r>
        <w:rPr>
          <w:u w:val="single"/>
        </w:rPr>
        <w:t>IP is protected in law by</w:t>
      </w:r>
      <w:r>
        <w:rPr>
          <w:sz w:val="16"/>
        </w:rPr>
        <w:t>, for example, </w:t>
      </w:r>
      <w:hyperlink r:id="rId16" w:history="1">
        <w:r>
          <w:rPr>
            <w:rStyle w:val="Hyperlink"/>
            <w:color w:val="000000"/>
            <w:u w:val="single"/>
          </w:rPr>
          <w:t>patents</w:t>
        </w:r>
      </w:hyperlink>
      <w:r>
        <w:rPr>
          <w:u w:val="single"/>
        </w:rPr>
        <w:t>, </w:t>
      </w:r>
      <w:hyperlink r:id="rId17" w:history="1">
        <w:r>
          <w:rPr>
            <w:rStyle w:val="Hyperlink"/>
            <w:color w:val="000000"/>
            <w:u w:val="single"/>
          </w:rPr>
          <w:t>copyright</w:t>
        </w:r>
      </w:hyperlink>
      <w:r>
        <w:rPr>
          <w:u w:val="single"/>
        </w:rPr>
        <w:t> and </w:t>
      </w:r>
      <w:hyperlink r:id="rId18" w:history="1">
        <w:r>
          <w:rPr>
            <w:rStyle w:val="Hyperlink"/>
            <w:color w:val="000000"/>
            <w:u w:val="single"/>
          </w:rPr>
          <w:t>trademarks</w:t>
        </w:r>
      </w:hyperlink>
      <w:r>
        <w:rPr>
          <w:u w:val="single"/>
        </w:rPr>
        <w:t xml:space="preserve">, which enable people to earn </w:t>
      </w:r>
      <w:r>
        <w:rPr>
          <w:sz w:val="16"/>
        </w:rPr>
        <w:t xml:space="preserve">recognition or </w:t>
      </w:r>
      <w:r>
        <w:rPr>
          <w:u w:val="single"/>
        </w:rPr>
        <w:t xml:space="preserve">financial benefit from what they invent </w:t>
      </w:r>
      <w:r>
        <w:rPr>
          <w:sz w:val="16"/>
        </w:rPr>
        <w:t xml:space="preserve">or create. </w:t>
      </w:r>
      <w:r>
        <w:rPr>
          <w:u w:val="single"/>
        </w:rPr>
        <w:t>By striking the right balance between the interests of innovators and the wider public interest, the IP system aims to foster an environment in which creativity and innovation can flourish.</w:t>
      </w:r>
    </w:p>
    <w:p w14:paraId="3BB256BB" w14:textId="77777777" w:rsidR="0044022D" w:rsidRDefault="0044022D" w:rsidP="0044022D">
      <w:pPr>
        <w:pStyle w:val="Heading4"/>
      </w:pPr>
      <w:r>
        <w:t>‘medicines’</w:t>
      </w:r>
    </w:p>
    <w:p w14:paraId="43B611C9" w14:textId="77777777" w:rsidR="0044022D" w:rsidRDefault="0044022D" w:rsidP="0044022D">
      <w:r>
        <w:rPr>
          <w:rStyle w:val="Style13ptBold"/>
        </w:rPr>
        <w:t>Merriam Webster 21</w:t>
      </w:r>
      <w:r>
        <w:t xml:space="preserve"> [“Medicine.” Merriam-Webster.com Dictionary, Merriam-Webster, </w:t>
      </w:r>
      <w:hyperlink r:id="rId19" w:history="1">
        <w:r>
          <w:rPr>
            <w:rStyle w:val="Hyperlink"/>
            <w:color w:val="000000"/>
            <w:u w:val="single"/>
          </w:rPr>
          <w:t>https://www.merriam-webster.com/dictionary/medicine. Accessed 11 Aug. 2021.]/</w:t>
        </w:r>
      </w:hyperlink>
      <w:r>
        <w:t xml:space="preserve"> </w:t>
      </w:r>
      <w:proofErr w:type="spellStart"/>
      <w:r>
        <w:t>lm</w:t>
      </w:r>
      <w:proofErr w:type="spellEnd"/>
    </w:p>
    <w:p w14:paraId="3AD51B4B" w14:textId="77777777" w:rsidR="0044022D" w:rsidRDefault="0044022D" w:rsidP="0044022D">
      <w:pPr>
        <w:rPr>
          <w:sz w:val="16"/>
        </w:rPr>
      </w:pPr>
      <w:r>
        <w:rPr>
          <w:u w:val="single"/>
        </w:rPr>
        <w:lastRenderedPageBreak/>
        <w:t>medicine</w:t>
      </w:r>
      <w:r>
        <w:rPr>
          <w:sz w:val="16"/>
        </w:rPr>
        <w:t xml:space="preserve"> </w:t>
      </w:r>
      <w:hyperlink r:id="rId20" w:history="1">
        <w:r>
          <w:rPr>
            <w:rStyle w:val="Hyperlink"/>
            <w:color w:val="000000"/>
            <w:sz w:val="16"/>
            <w:u w:val="single"/>
          </w:rPr>
          <w:t>noun</w:t>
        </w:r>
      </w:hyperlink>
      <w:r>
        <w:rPr>
          <w:sz w:val="16"/>
        </w:rPr>
        <w:t xml:space="preserve"> med·​</w:t>
      </w:r>
      <w:proofErr w:type="spellStart"/>
      <w:r>
        <w:rPr>
          <w:sz w:val="16"/>
        </w:rPr>
        <w:t>i</w:t>
      </w:r>
      <w:proofErr w:type="spellEnd"/>
      <w:r>
        <w:rPr>
          <w:sz w:val="16"/>
        </w:rPr>
        <w:t>·​cine | \ ˈme-di-</w:t>
      </w:r>
      <w:proofErr w:type="spellStart"/>
      <w:r>
        <w:rPr>
          <w:sz w:val="16"/>
        </w:rPr>
        <w:t>sən</w:t>
      </w:r>
      <w:proofErr w:type="spellEnd"/>
      <w:r>
        <w:rPr>
          <w:sz w:val="16"/>
        </w:rPr>
        <w:t xml:space="preserve"> , British usually ˈmed-</w:t>
      </w:r>
      <w:proofErr w:type="spellStart"/>
      <w:r>
        <w:rPr>
          <w:sz w:val="16"/>
        </w:rPr>
        <w:t>sən</w:t>
      </w:r>
      <w:proofErr w:type="spellEnd"/>
      <w:r>
        <w:rPr>
          <w:sz w:val="16"/>
        </w:rPr>
        <w:t xml:space="preserve"> \ </w:t>
      </w:r>
      <w:r>
        <w:rPr>
          <w:u w:val="single"/>
        </w:rPr>
        <w:t>Definition of medicine</w:t>
      </w:r>
      <w:r>
        <w:rPr>
          <w:sz w:val="16"/>
        </w:rPr>
        <w:t xml:space="preserve"> 1a: </w:t>
      </w:r>
      <w:r>
        <w:rPr>
          <w:u w:val="single"/>
        </w:rPr>
        <w:t>a substance</w:t>
      </w:r>
      <w:r>
        <w:rPr>
          <w:sz w:val="16"/>
        </w:rPr>
        <w:t xml:space="preserve"> or preparation </w:t>
      </w:r>
      <w:r>
        <w:rPr>
          <w:u w:val="single"/>
        </w:rPr>
        <w:t>used in treating disease</w:t>
      </w:r>
      <w:r>
        <w:rPr>
          <w:sz w:val="16"/>
        </w:rPr>
        <w:t xml:space="preserve"> cough medicine b: something </w:t>
      </w:r>
      <w:r>
        <w:rPr>
          <w:u w:val="single"/>
        </w:rPr>
        <w:t>that affects well-being</w:t>
      </w:r>
      <w:r>
        <w:rPr>
          <w:sz w:val="16"/>
        </w:rPr>
        <w:t xml:space="preserve"> he's bad medicine— Zane Grey</w:t>
      </w:r>
    </w:p>
    <w:p w14:paraId="1C84ECD5" w14:textId="77777777" w:rsidR="0044022D" w:rsidRDefault="0044022D" w:rsidP="0044022D">
      <w:pPr>
        <w:pStyle w:val="Heading4"/>
      </w:pPr>
      <w:r>
        <w:t>‘</w:t>
      </w:r>
      <w:proofErr w:type="gramStart"/>
      <w:r>
        <w:t>members</w:t>
      </w:r>
      <w:proofErr w:type="gramEnd"/>
      <w:r>
        <w:t xml:space="preserve"> nations of WTO’</w:t>
      </w:r>
    </w:p>
    <w:p w14:paraId="327E6007" w14:textId="77777777" w:rsidR="0044022D" w:rsidRDefault="0044022D" w:rsidP="0044022D">
      <w:r>
        <w:rPr>
          <w:rStyle w:val="Style13ptBold"/>
        </w:rPr>
        <w:t xml:space="preserve">WTO 16 </w:t>
      </w:r>
      <w:r>
        <w:t>[World Trade Organization, Understanding the WTO: The Organization, “Members and Observers,” July 29</w:t>
      </w:r>
      <w:r>
        <w:rPr>
          <w:vertAlign w:val="superscript"/>
        </w:rPr>
        <w:t>th</w:t>
      </w:r>
      <w:r>
        <w:t xml:space="preserve">, 2016, </w:t>
      </w:r>
      <w:hyperlink r:id="rId21" w:history="1">
        <w:r>
          <w:rPr>
            <w:rStyle w:val="Hyperlink"/>
            <w:color w:val="000000"/>
            <w:u w:val="single"/>
          </w:rPr>
          <w:t>https://www.wto.org/english/thewto_e/whatis_e/tif_e/org6_e.htm]/</w:t>
        </w:r>
      </w:hyperlink>
      <w:r>
        <w:t xml:space="preserve"> </w:t>
      </w:r>
      <w:proofErr w:type="spellStart"/>
      <w:r>
        <w:t>lm</w:t>
      </w:r>
      <w:proofErr w:type="spellEnd"/>
    </w:p>
    <w:p w14:paraId="3536AC4F" w14:textId="77777777" w:rsidR="0044022D" w:rsidRDefault="0044022D" w:rsidP="0044022D">
      <w:r>
        <w:rPr>
          <w:u w:val="single"/>
        </w:rPr>
        <w:t>Members</w:t>
      </w:r>
      <w:r>
        <w:t xml:space="preserve"> and Observers</w:t>
      </w:r>
    </w:p>
    <w:p w14:paraId="0D7D1C48" w14:textId="77777777" w:rsidR="0044022D" w:rsidRDefault="0044022D" w:rsidP="0044022D">
      <w:pPr>
        <w:rPr>
          <w:sz w:val="16"/>
        </w:rPr>
      </w:pPr>
      <w:proofErr w:type="gramStart"/>
      <w:r>
        <w:rPr>
          <w:u w:val="single"/>
        </w:rPr>
        <w:t>164  members</w:t>
      </w:r>
      <w:proofErr w:type="gramEnd"/>
      <w:r>
        <w:rPr>
          <w:u w:val="single"/>
        </w:rPr>
        <w:t xml:space="preserve"> since</w:t>
      </w:r>
      <w:r>
        <w:rPr>
          <w:sz w:val="16"/>
        </w:rPr>
        <w:t> 29 July </w:t>
      </w:r>
      <w:r>
        <w:rPr>
          <w:u w:val="single"/>
        </w:rPr>
        <w:t>2016</w:t>
      </w:r>
      <w:r>
        <w:rPr>
          <w:sz w:val="16"/>
        </w:rPr>
        <w:t xml:space="preserve"> , with dates of WTO membership.</w:t>
      </w:r>
    </w:p>
    <w:p w14:paraId="13B2B7DF" w14:textId="77777777" w:rsidR="0044022D" w:rsidRDefault="0044022D" w:rsidP="0044022D">
      <w:pPr>
        <w:rPr>
          <w:sz w:val="16"/>
        </w:rPr>
      </w:pPr>
      <w:r>
        <w:rPr>
          <w:u w:val="single"/>
        </w:rPr>
        <w:t>Click any member to see key information</w:t>
      </w:r>
      <w:r>
        <w:rPr>
          <w:sz w:val="16"/>
        </w:rPr>
        <w:t xml:space="preserve"> on trade statistics, WTO commitments, disputes, trade policy reviews, and notifications.</w:t>
      </w:r>
    </w:p>
    <w:p w14:paraId="4A44A4F4" w14:textId="77777777" w:rsidR="0044022D" w:rsidRPr="00893774" w:rsidRDefault="0044022D" w:rsidP="0044022D"/>
    <w:p w14:paraId="4678EE4C" w14:textId="77777777" w:rsidR="0044022D" w:rsidRDefault="0044022D" w:rsidP="0044022D">
      <w:pPr>
        <w:pStyle w:val="Heading3"/>
      </w:pPr>
      <w:proofErr w:type="spellStart"/>
      <w:r>
        <w:lastRenderedPageBreak/>
        <w:t>Underview</w:t>
      </w:r>
      <w:proofErr w:type="spellEnd"/>
    </w:p>
    <w:p w14:paraId="285AA24B" w14:textId="77777777" w:rsidR="0044022D" w:rsidRDefault="0044022D" w:rsidP="0044022D">
      <w:pPr>
        <w:pStyle w:val="Heading4"/>
      </w:pPr>
      <w:r>
        <w:t xml:space="preserve">1] </w:t>
      </w:r>
      <w:proofErr w:type="spellStart"/>
      <w:r>
        <w:t>Aff</w:t>
      </w:r>
      <w:proofErr w:type="spellEnd"/>
      <w:r>
        <w:t xml:space="preserve"> gets 1ar theory, otherwise 1n can be infinitely abusive. 1n theory is RVI b/c 1ar 4 min time crunch is too short to fend off theory and win substance. No 2NR RVI, or theory since they’d dump on it for 6 minutes and my 3-minute 2AR is spread too thin. </w:t>
      </w:r>
    </w:p>
    <w:p w14:paraId="3810D211" w14:textId="77777777" w:rsidR="0044022D" w:rsidRDefault="0044022D" w:rsidP="0044022D">
      <w:pPr>
        <w:pStyle w:val="Heading4"/>
      </w:pPr>
      <w:r>
        <w:t xml:space="preserve">2] Presumption and permissibility affirm – you assume statements true until proven otherwise, </w:t>
      </w:r>
      <w:proofErr w:type="gramStart"/>
      <w:r>
        <w:t>i.e.</w:t>
      </w:r>
      <w:proofErr w:type="gramEnd"/>
      <w:r>
        <w:t xml:space="preserve"> if I told you my name was Leo you’d believe it, and we don’t need proactive justifications to do things like drink water. </w:t>
      </w:r>
    </w:p>
    <w:p w14:paraId="01F18500" w14:textId="521E3243" w:rsidR="0044022D" w:rsidRPr="007022B5" w:rsidRDefault="009C721D" w:rsidP="0044022D">
      <w:pPr>
        <w:pStyle w:val="Heading4"/>
        <w:spacing w:line="240" w:lineRule="auto"/>
        <w:rPr>
          <w:rFonts w:cs="Times New Roman"/>
          <w:color w:val="000000" w:themeColor="text1"/>
        </w:rPr>
      </w:pPr>
      <w:r>
        <w:t>4</w:t>
      </w:r>
      <w:r w:rsidR="0044022D">
        <w:t xml:space="preserve">] The burden of the </w:t>
      </w:r>
      <w:proofErr w:type="spellStart"/>
      <w:r w:rsidR="0044022D">
        <w:t>aff</w:t>
      </w:r>
      <w:proofErr w:type="spellEnd"/>
      <w:r w:rsidR="0044022D">
        <w:t xml:space="preserve"> is to defend the truth of the res as a general principle – LD rules prove.</w:t>
      </w:r>
    </w:p>
    <w:p w14:paraId="298803A7" w14:textId="77777777" w:rsidR="0044022D" w:rsidRPr="007022B5" w:rsidRDefault="0044022D" w:rsidP="0044022D">
      <w:pPr>
        <w:spacing w:line="240" w:lineRule="auto"/>
        <w:rPr>
          <w:color w:val="000000" w:themeColor="text1"/>
          <w:sz w:val="16"/>
        </w:rPr>
      </w:pPr>
      <w:r w:rsidRPr="007022B5">
        <w:rPr>
          <w:rStyle w:val="Style13ptBold"/>
          <w:color w:val="000000" w:themeColor="text1"/>
        </w:rPr>
        <w:t>Nelson 8</w:t>
      </w:r>
      <w:r w:rsidRPr="007022B5">
        <w:rPr>
          <w:color w:val="000000" w:themeColor="text1"/>
          <w:sz w:val="16"/>
        </w:rPr>
        <w:t xml:space="preserve"> Adam Nelson (Director of Lincoln-Douglas Debate at the Harker School) “Towards a Comprehensive Theory of LD” The Lincoln-Douglas Debate Theory Journal April 15th</w:t>
      </w:r>
      <w:proofErr w:type="gramStart"/>
      <w:r w:rsidRPr="007022B5">
        <w:rPr>
          <w:color w:val="000000" w:themeColor="text1"/>
          <w:sz w:val="16"/>
        </w:rPr>
        <w:t xml:space="preserve"> 2008</w:t>
      </w:r>
      <w:proofErr w:type="gramEnd"/>
      <w:r w:rsidRPr="007022B5">
        <w:rPr>
          <w:color w:val="000000" w:themeColor="text1"/>
          <w:sz w:val="16"/>
        </w:rPr>
        <w:t xml:space="preserve"> http://ldtheoryjournal.blogspot.com/2008/04/towards-comprehensive-theory-of-ld-adam.html </w:t>
      </w:r>
      <w:r w:rsidRPr="007022B5">
        <w:rPr>
          <w:rStyle w:val="Heading4Char"/>
          <w:rFonts w:cs="Times New Roman"/>
          <w:color w:val="000000" w:themeColor="text1"/>
          <w:sz w:val="16"/>
        </w:rPr>
        <w:t>*brackets for gendered language</w:t>
      </w:r>
    </w:p>
    <w:p w14:paraId="6200EF6A" w14:textId="77777777" w:rsidR="0044022D" w:rsidRDefault="0044022D" w:rsidP="0044022D">
      <w:pPr>
        <w:rPr>
          <w:sz w:val="16"/>
        </w:rPr>
      </w:pPr>
      <w:r w:rsidRPr="0004648B">
        <w:rPr>
          <w:sz w:val="16"/>
        </w:rPr>
        <w:t xml:space="preserve">But </w:t>
      </w:r>
      <w:r w:rsidRPr="0004648B">
        <w:rPr>
          <w:highlight w:val="cyan"/>
          <w:u w:val="single"/>
        </w:rPr>
        <w:t>the</w:t>
      </w:r>
      <w:r w:rsidRPr="0004648B">
        <w:rPr>
          <w:sz w:val="16"/>
        </w:rPr>
        <w:t xml:space="preserve"> NFL’s new </w:t>
      </w:r>
      <w:r w:rsidRPr="0004648B">
        <w:rPr>
          <w:highlight w:val="cyan"/>
          <w:u w:val="single"/>
        </w:rPr>
        <w:t>L</w:t>
      </w:r>
      <w:r w:rsidRPr="0004648B">
        <w:rPr>
          <w:u w:val="single"/>
        </w:rPr>
        <w:t>i</w:t>
      </w:r>
      <w:r w:rsidRPr="00D16B09">
        <w:rPr>
          <w:u w:val="single"/>
        </w:rPr>
        <w:t xml:space="preserve">ncoln </w:t>
      </w:r>
      <w:r w:rsidRPr="0004648B">
        <w:rPr>
          <w:highlight w:val="cyan"/>
          <w:u w:val="single"/>
        </w:rPr>
        <w:t>D</w:t>
      </w:r>
      <w:r w:rsidRPr="00D16B09">
        <w:rPr>
          <w:u w:val="single"/>
        </w:rPr>
        <w:t xml:space="preserve">ouglas </w:t>
      </w:r>
      <w:r w:rsidRPr="0004648B">
        <w:rPr>
          <w:highlight w:val="cyan"/>
          <w:u w:val="single"/>
        </w:rPr>
        <w:t>Debate</w:t>
      </w:r>
      <w:r w:rsidRPr="0004648B">
        <w:rPr>
          <w:sz w:val="16"/>
        </w:rPr>
        <w:t xml:space="preserve"> Event </w:t>
      </w:r>
      <w:r w:rsidRPr="0004648B">
        <w:rPr>
          <w:highlight w:val="cyan"/>
          <w:u w:val="single"/>
        </w:rPr>
        <w:t>Description explicitly</w:t>
      </w:r>
      <w:r w:rsidRPr="0004648B">
        <w:rPr>
          <w:sz w:val="16"/>
        </w:rPr>
        <w:t xml:space="preserve"> repudiates such a model by </w:t>
      </w:r>
      <w:r w:rsidRPr="0004648B">
        <w:rPr>
          <w:highlight w:val="cyan"/>
          <w:u w:val="single"/>
        </w:rPr>
        <w:t>plac</w:t>
      </w:r>
      <w:r w:rsidRPr="00D16B09">
        <w:rPr>
          <w:u w:val="single"/>
        </w:rPr>
        <w:t xml:space="preserve">ing parallel </w:t>
      </w:r>
      <w:r w:rsidRPr="0004648B">
        <w:rPr>
          <w:highlight w:val="cyan"/>
          <w:u w:val="single"/>
        </w:rPr>
        <w:t>burdens</w:t>
      </w:r>
      <w:r w:rsidRPr="0004648B">
        <w:rPr>
          <w:sz w:val="16"/>
        </w:rPr>
        <w:t xml:space="preserve"> amongst one of the hallmarks of the activity: No question of values can be determined entirely true or false. </w:t>
      </w:r>
      <w:proofErr w:type="gramStart"/>
      <w:r w:rsidRPr="0004648B">
        <w:rPr>
          <w:sz w:val="16"/>
        </w:rPr>
        <w:t>This is why</w:t>
      </w:r>
      <w:proofErr w:type="gramEnd"/>
      <w:r w:rsidRPr="0004648B">
        <w:rPr>
          <w:sz w:val="16"/>
        </w:rPr>
        <w:t xml:space="preserve"> the resolution is desirable. </w:t>
      </w:r>
      <w:proofErr w:type="gramStart"/>
      <w:r w:rsidRPr="0004648B">
        <w:rPr>
          <w:sz w:val="16"/>
        </w:rPr>
        <w:t>Therefore</w:t>
      </w:r>
      <w:proofErr w:type="gramEnd"/>
      <w:r w:rsidRPr="0004648B">
        <w:rPr>
          <w:sz w:val="16"/>
        </w:rPr>
        <w:t xml:space="preserve"> </w:t>
      </w:r>
      <w:r w:rsidRPr="009608E6">
        <w:rPr>
          <w:u w:val="single"/>
        </w:rPr>
        <w:t>neither debater should be held to a standard of absolute proof</w:t>
      </w:r>
      <w:r w:rsidRPr="0004648B">
        <w:rPr>
          <w:sz w:val="16"/>
        </w:rPr>
        <w:t xml:space="preserve">. </w:t>
      </w:r>
      <w:r w:rsidRPr="009608E6">
        <w:rPr>
          <w:u w:val="single"/>
        </w:rPr>
        <w:t>No debater can realistically be expected to prove complete validity or invalidity of the resolution.</w:t>
      </w:r>
      <w:r w:rsidRPr="0004648B">
        <w:rPr>
          <w:sz w:val="16"/>
        </w:rPr>
        <w:t xml:space="preserve"> </w:t>
      </w:r>
      <w:r w:rsidRPr="000F0148">
        <w:rPr>
          <w:highlight w:val="cyan"/>
          <w:u w:val="single"/>
        </w:rPr>
        <w:t>The be</w:t>
      </w:r>
      <w:r w:rsidRPr="0004648B">
        <w:rPr>
          <w:highlight w:val="cyan"/>
          <w:u w:val="single"/>
        </w:rPr>
        <w:t>tter debater is the one who</w:t>
      </w:r>
      <w:r w:rsidRPr="0004648B">
        <w:rPr>
          <w:sz w:val="16"/>
        </w:rPr>
        <w:t xml:space="preserve">, on the whole, </w:t>
      </w:r>
      <w:r w:rsidRPr="0004648B">
        <w:rPr>
          <w:highlight w:val="cyan"/>
          <w:u w:val="single"/>
        </w:rPr>
        <w:t>proves</w:t>
      </w:r>
      <w:r w:rsidRPr="0004648B">
        <w:rPr>
          <w:sz w:val="16"/>
        </w:rPr>
        <w:t xml:space="preserve"> his/her </w:t>
      </w:r>
      <w:r w:rsidRPr="009608E6">
        <w:rPr>
          <w:u w:val="single"/>
        </w:rPr>
        <w:t>[</w:t>
      </w:r>
      <w:r w:rsidRPr="0004648B">
        <w:rPr>
          <w:highlight w:val="cyan"/>
          <w:u w:val="single"/>
        </w:rPr>
        <w:t>their</w:t>
      </w:r>
      <w:r w:rsidRPr="009608E6">
        <w:rPr>
          <w:u w:val="single"/>
        </w:rPr>
        <w:t xml:space="preserve">] side of the </w:t>
      </w:r>
      <w:r w:rsidRPr="0004648B">
        <w:rPr>
          <w:highlight w:val="cyan"/>
          <w:u w:val="single"/>
        </w:rPr>
        <w:t>resolution</w:t>
      </w:r>
      <w:r w:rsidRPr="009608E6">
        <w:rPr>
          <w:u w:val="single"/>
        </w:rPr>
        <w:t xml:space="preserve"> more </w:t>
      </w:r>
      <w:r w:rsidRPr="0004648B">
        <w:rPr>
          <w:highlight w:val="cyan"/>
          <w:u w:val="single"/>
        </w:rPr>
        <w:t>valid as a general principle</w:t>
      </w:r>
      <w:r w:rsidRPr="0004648B">
        <w:rPr>
          <w:sz w:val="16"/>
        </w:rPr>
        <w:t xml:space="preserve">.2 And </w:t>
      </w:r>
      <w:r w:rsidRPr="009B5A2D">
        <w:rPr>
          <w:u w:val="single"/>
        </w:rPr>
        <w:t>the truth-statement model</w:t>
      </w:r>
      <w:r w:rsidRPr="009608E6">
        <w:rPr>
          <w:u w:val="single"/>
        </w:rPr>
        <w:t xml:space="preserve"> of the resolution imposes</w:t>
      </w:r>
      <w:r w:rsidRPr="0004648B">
        <w:rPr>
          <w:sz w:val="16"/>
        </w:rPr>
        <w:t xml:space="preserve">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58EDACDE" w14:textId="77777777" w:rsidR="0044022D" w:rsidRDefault="0044022D" w:rsidP="0044022D">
      <w:pPr>
        <w:pStyle w:val="Heading4"/>
      </w:pPr>
      <w:r>
        <w:t xml:space="preserve">That </w:t>
      </w:r>
      <w:proofErr w:type="spellStart"/>
      <w:r>
        <w:t>meas</w:t>
      </w:r>
      <w:proofErr w:type="spellEnd"/>
      <w:r>
        <w:t xml:space="preserve"> PIC/Ks and CPs </w:t>
      </w:r>
      <w:proofErr w:type="spellStart"/>
      <w:r>
        <w:t>dont</w:t>
      </w:r>
      <w:proofErr w:type="spellEnd"/>
      <w:r>
        <w:t xml:space="preserve"> negate since they don’t disprove the </w:t>
      </w:r>
      <w:proofErr w:type="spellStart"/>
      <w:r>
        <w:t>aff</w:t>
      </w:r>
      <w:proofErr w:type="spellEnd"/>
      <w:r>
        <w:t xml:space="preserve"> as a general principle, and grant me utopian fiat – if we wanted to debate </w:t>
      </w:r>
      <w:proofErr w:type="gramStart"/>
      <w:r>
        <w:t>feasibility</w:t>
      </w:r>
      <w:proofErr w:type="gramEnd"/>
      <w:r>
        <w:t xml:space="preserve"> we’d be doing policy, anything else destroys the constitutive purpose of having LD as a distinct form of debate. </w:t>
      </w:r>
      <w:proofErr w:type="spellStart"/>
      <w:r>
        <w:t>Cx</w:t>
      </w:r>
      <w:proofErr w:type="spellEnd"/>
      <w:r>
        <w:t xml:space="preserve"> checks all T and theory, solves shells on </w:t>
      </w:r>
      <w:proofErr w:type="spellStart"/>
      <w:r>
        <w:t>aff</w:t>
      </w:r>
      <w:proofErr w:type="spellEnd"/>
      <w:r>
        <w:t xml:space="preserve"> abuse and incentivizes substance over </w:t>
      </w:r>
      <w:proofErr w:type="spellStart"/>
      <w:r>
        <w:t>friv</w:t>
      </w:r>
      <w:proofErr w:type="spellEnd"/>
      <w:r>
        <w:t xml:space="preserve"> theory dumps. </w:t>
      </w:r>
    </w:p>
    <w:p w14:paraId="0EFD584D" w14:textId="2E4F0455" w:rsidR="00A95652" w:rsidRDefault="00A95652" w:rsidP="00B55AD5"/>
    <w:p w14:paraId="28660879" w14:textId="6D5FCA65" w:rsidR="000A1AB5" w:rsidRDefault="000A1AB5" w:rsidP="00B55AD5"/>
    <w:p w14:paraId="0EE466A0" w14:textId="6B41CB2F" w:rsidR="000A1AB5" w:rsidRDefault="000A1AB5" w:rsidP="00B55AD5"/>
    <w:sectPr w:rsidR="000A1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3E05"/>
    <w:rsid w:val="00003E05"/>
    <w:rsid w:val="000139A3"/>
    <w:rsid w:val="000A1AB5"/>
    <w:rsid w:val="00100833"/>
    <w:rsid w:val="00104529"/>
    <w:rsid w:val="00105942"/>
    <w:rsid w:val="00107396"/>
    <w:rsid w:val="00144A4C"/>
    <w:rsid w:val="00176AB0"/>
    <w:rsid w:val="00177B7D"/>
    <w:rsid w:val="0018322D"/>
    <w:rsid w:val="00184F08"/>
    <w:rsid w:val="001B5776"/>
    <w:rsid w:val="001E527A"/>
    <w:rsid w:val="001F78CE"/>
    <w:rsid w:val="00251FC7"/>
    <w:rsid w:val="002855A7"/>
    <w:rsid w:val="002A1737"/>
    <w:rsid w:val="002B146A"/>
    <w:rsid w:val="002B5E17"/>
    <w:rsid w:val="00315690"/>
    <w:rsid w:val="00316B75"/>
    <w:rsid w:val="00325646"/>
    <w:rsid w:val="003460F2"/>
    <w:rsid w:val="0038158C"/>
    <w:rsid w:val="003902BA"/>
    <w:rsid w:val="003A09E2"/>
    <w:rsid w:val="00407037"/>
    <w:rsid w:val="0044022D"/>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42D5"/>
    <w:rsid w:val="00766EA0"/>
    <w:rsid w:val="007A2226"/>
    <w:rsid w:val="007F5B66"/>
    <w:rsid w:val="00823A1C"/>
    <w:rsid w:val="00845B9D"/>
    <w:rsid w:val="00860984"/>
    <w:rsid w:val="008B3ECB"/>
    <w:rsid w:val="008B4E85"/>
    <w:rsid w:val="008C1B2E"/>
    <w:rsid w:val="0091627E"/>
    <w:rsid w:val="00934B02"/>
    <w:rsid w:val="0097032B"/>
    <w:rsid w:val="009C721D"/>
    <w:rsid w:val="009D2EAD"/>
    <w:rsid w:val="009D54B2"/>
    <w:rsid w:val="009E1922"/>
    <w:rsid w:val="009F7ED2"/>
    <w:rsid w:val="00A2025A"/>
    <w:rsid w:val="00A93661"/>
    <w:rsid w:val="00A95652"/>
    <w:rsid w:val="00AC0AB8"/>
    <w:rsid w:val="00B33C6D"/>
    <w:rsid w:val="00B4508F"/>
    <w:rsid w:val="00B55AD5"/>
    <w:rsid w:val="00B8057C"/>
    <w:rsid w:val="00BD6238"/>
    <w:rsid w:val="00BE286C"/>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2ED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32FD7"/>
  <w15:chartTrackingRefBased/>
  <w15:docId w15:val="{172788F8-DCE8-41DA-8D3F-5DD337E6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2EDB"/>
    <w:rPr>
      <w:rFonts w:ascii="Calibri" w:hAnsi="Calibri"/>
    </w:rPr>
  </w:style>
  <w:style w:type="paragraph" w:styleId="Heading1">
    <w:name w:val="heading 1"/>
    <w:aliases w:val="Pocket"/>
    <w:basedOn w:val="Normal"/>
    <w:next w:val="Normal"/>
    <w:link w:val="Heading1Char"/>
    <w:qFormat/>
    <w:rsid w:val="00FD2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2E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FD2E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FD2E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2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EDB"/>
  </w:style>
  <w:style w:type="character" w:customStyle="1" w:styleId="Heading1Char">
    <w:name w:val="Heading 1 Char"/>
    <w:aliases w:val="Pocket Char"/>
    <w:basedOn w:val="DefaultParagraphFont"/>
    <w:link w:val="Heading1"/>
    <w:rsid w:val="00FD2E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2ED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FD2ED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D2E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FD2E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2EDB"/>
    <w:rPr>
      <w:b/>
      <w:bCs/>
      <w:sz w:val="26"/>
      <w:u w:val="none"/>
    </w:rPr>
  </w:style>
  <w:style w:type="character" w:customStyle="1" w:styleId="StyleUnderline">
    <w:name w:val="Style Underline"/>
    <w:aliases w:val="Underline,Intense Emphasis3,Intense Emphasis11111,Intense Emphasis4,B,c,ci,Underline Cha,Bo,Minimized Char,Intense Emphasis21"/>
    <w:basedOn w:val="DefaultParagraphFont"/>
    <w:uiPriority w:val="6"/>
    <w:qFormat/>
    <w:rsid w:val="00FD2ED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D2EDB"/>
    <w:rPr>
      <w:color w:val="auto"/>
      <w:u w:val="none"/>
    </w:rPr>
  </w:style>
  <w:style w:type="character" w:styleId="FollowedHyperlink">
    <w:name w:val="FollowedHyperlink"/>
    <w:basedOn w:val="DefaultParagraphFont"/>
    <w:uiPriority w:val="99"/>
    <w:semiHidden/>
    <w:unhideWhenUsed/>
    <w:rsid w:val="00FD2EDB"/>
    <w:rPr>
      <w:color w:val="auto"/>
      <w:u w:val="none"/>
    </w:rPr>
  </w:style>
  <w:style w:type="character" w:styleId="Strong">
    <w:name w:val="Strong"/>
    <w:basedOn w:val="DefaultParagraphFont"/>
    <w:uiPriority w:val="22"/>
    <w:qFormat/>
    <w:rsid w:val="0044022D"/>
    <w:rPr>
      <w:b/>
      <w:bCs/>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4402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4022D"/>
    <w:pPr>
      <w:ind w:left="720"/>
      <w:contextualSpacing/>
    </w:pPr>
  </w:style>
  <w:style w:type="paragraph" w:customStyle="1" w:styleId="paragraph">
    <w:name w:val="paragraph"/>
    <w:basedOn w:val="Normal"/>
    <w:rsid w:val="004402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44022D"/>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44022D"/>
    <w:rPr>
      <w:b w:val="0"/>
      <w:bCs w:val="0"/>
      <w:sz w:val="22"/>
      <w:u w:val="single"/>
    </w:rPr>
  </w:style>
  <w:style w:type="paragraph" w:styleId="NormalWeb">
    <w:name w:val="Normal (Web)"/>
    <w:basedOn w:val="Normal"/>
    <w:uiPriority w:val="99"/>
    <w:semiHidden/>
    <w:unhideWhenUsed/>
    <w:rsid w:val="0044022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4022D"/>
    <w:rPr>
      <w:color w:val="605E5C"/>
      <w:shd w:val="clear" w:color="auto" w:fill="E1DFDD"/>
    </w:rPr>
  </w:style>
  <w:style w:type="paragraph" w:customStyle="1" w:styleId="textbold">
    <w:name w:val="text bold"/>
    <w:basedOn w:val="Normal"/>
    <w:link w:val="Emphasis"/>
    <w:uiPriority w:val="7"/>
    <w:qFormat/>
    <w:rsid w:val="0044022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44022D"/>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4022D"/>
    <w:rPr>
      <w:i/>
      <w:iCs/>
    </w:rPr>
  </w:style>
  <w:style w:type="paragraph" w:customStyle="1" w:styleId="p">
    <w:name w:val="p"/>
    <w:basedOn w:val="Normal"/>
    <w:rsid w:val="004402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44022D"/>
  </w:style>
  <w:style w:type="paragraph" w:styleId="z-TopofForm">
    <w:name w:val="HTML Top of Form"/>
    <w:basedOn w:val="Normal"/>
    <w:next w:val="Normal"/>
    <w:link w:val="z-TopofFormChar"/>
    <w:hidden/>
    <w:uiPriority w:val="99"/>
    <w:semiHidden/>
    <w:unhideWhenUsed/>
    <w:rsid w:val="0044022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4022D"/>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5d/" TargetMode="External"/><Relationship Id="rId13" Type="http://schemas.openxmlformats.org/officeDocument/2006/relationships/hyperlink" Target="https://scholarworks.gsu.edu/philosophy_theses/133%5d/" TargetMode="External"/><Relationship Id="rId18" Type="http://schemas.openxmlformats.org/officeDocument/2006/relationships/hyperlink" Target="https://www.wipo.int/trademarks/en/" TargetMode="External"/><Relationship Id="rId3" Type="http://schemas.openxmlformats.org/officeDocument/2006/relationships/styles" Target="styles.xml"/><Relationship Id="rId21" Type="http://schemas.openxmlformats.org/officeDocument/2006/relationships/hyperlink" Target="https://www.wto.org/english/thewto_e/whatis_e/tif_e/org6_e.htm%5d/" TargetMode="External"/><Relationship Id="rId7" Type="http://schemas.openxmlformats.org/officeDocument/2006/relationships/hyperlink" Target="https://fee.org/articles/immanuel-kant-and-the-philosophy-of-freedom/" TargetMode="External"/><Relationship Id="rId12" Type="http://schemas.openxmlformats.org/officeDocument/2006/relationships/hyperlink" Target="https://www.iatp.org/sites/default/files/Cut_the_Cost_-_Patent_Injustice_How_World_Trad.htm%5d/" TargetMode="External"/><Relationship Id="rId17" Type="http://schemas.openxmlformats.org/officeDocument/2006/relationships/hyperlink" Target="https://www.wipo.int/copyright/en/" TargetMode="External"/><Relationship Id="rId2" Type="http://schemas.openxmlformats.org/officeDocument/2006/relationships/numbering" Target="numbering.xml"/><Relationship Id="rId16" Type="http://schemas.openxmlformats.org/officeDocument/2006/relationships/hyperlink" Target="https://www.wipo.int/patents/en/" TargetMode="External"/><Relationship Id="rId20" Type="http://schemas.openxmlformats.org/officeDocument/2006/relationships/hyperlink" Target="https://www.merriam-webster.com/dictionary/noun" TargetMode="External"/><Relationship Id="rId1" Type="http://schemas.openxmlformats.org/officeDocument/2006/relationships/customXml" Target="../customXml/item1.xml"/><Relationship Id="rId6" Type="http://schemas.openxmlformats.org/officeDocument/2006/relationships/hyperlink" Target="http://www.jstor.com/stable/2184924" TargetMode="External"/><Relationship Id="rId11" Type="http://schemas.openxmlformats.org/officeDocument/2006/relationships/hyperlink" Target="https://jaredmwr.wordpress.com/2014/10/13/a-marxian-view-of-intellectual-property/%5d/" TargetMode="External"/><Relationship Id="rId5" Type="http://schemas.openxmlformats.org/officeDocument/2006/relationships/webSettings" Target="webSettings.xml"/><Relationship Id="rId15" Type="http://schemas.openxmlformats.org/officeDocument/2006/relationships/hyperlink" Target="https://www.merriam-webster.com/dictionary/consolidate" TargetMode="External"/><Relationship Id="rId23" Type="http://schemas.openxmlformats.org/officeDocument/2006/relationships/theme" Target="theme/theme1.xml"/><Relationship Id="rId10" Type="http://schemas.openxmlformats.org/officeDocument/2006/relationships/hyperlink" Target="https://www.theamericanconservative.com/articles/patent-nonsense/%5d/" TargetMode="External"/><Relationship Id="rId19" Type="http://schemas.openxmlformats.org/officeDocument/2006/relationships/hyperlink" Target="https://www.merriam-webster.com/dictionary/medicine.%20Accessed%2011%20Aug.%202021.%5d/" TargetMode="External"/><Relationship Id="rId4" Type="http://schemas.openxmlformats.org/officeDocument/2006/relationships/settings" Target="settings.xml"/><Relationship Id="rId9" Type="http://schemas.openxmlformats.org/officeDocument/2006/relationships/hyperlink" Target="file:///C:\Program%20Files%20(x86)\NeatReader\resources\app.asar\build-app\index.html?bookGuid=94a63505-6664-4193-8298-47f43c5119e2&amp;ownerWindowId=2&amp;openRequestFrom=inside" TargetMode="External"/><Relationship Id="rId14" Type="http://schemas.openxmlformats.org/officeDocument/2006/relationships/hyperlink" Target="https://www.merriam-webster.com/dictionary/transitiv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16</Pages>
  <Words>8198</Words>
  <Characters>46735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11</cp:revision>
  <dcterms:created xsi:type="dcterms:W3CDTF">2021-09-05T16:20:00Z</dcterms:created>
  <dcterms:modified xsi:type="dcterms:W3CDTF">2021-09-05T18:11:00Z</dcterms:modified>
</cp:coreProperties>
</file>