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731C0" w14:textId="77777777" w:rsidR="00F80211" w:rsidRPr="00F80211" w:rsidRDefault="00F80211" w:rsidP="00F80211"/>
    <w:p w14:paraId="5FC0B40F" w14:textId="002876ED" w:rsidR="00182207" w:rsidRDefault="00182207" w:rsidP="00182207">
      <w:pPr>
        <w:pStyle w:val="Heading1"/>
      </w:pPr>
      <w:r>
        <w:lastRenderedPageBreak/>
        <w:t>Democracy AC v2</w:t>
      </w:r>
    </w:p>
    <w:p w14:paraId="7EC89E67" w14:textId="77777777" w:rsidR="00182207" w:rsidRDefault="00182207" w:rsidP="00182207">
      <w:r>
        <w:t>[brackets for clarification]</w:t>
      </w:r>
    </w:p>
    <w:p w14:paraId="7171D864" w14:textId="77777777" w:rsidR="00182207" w:rsidRDefault="00182207" w:rsidP="00182207"/>
    <w:p w14:paraId="378761A6" w14:textId="77777777" w:rsidR="00182207" w:rsidRDefault="00182207" w:rsidP="00182207"/>
    <w:p w14:paraId="5FB9F7BE" w14:textId="77777777" w:rsidR="00182207" w:rsidRPr="00991AC8" w:rsidRDefault="00182207" w:rsidP="00182207">
      <w:pPr>
        <w:pStyle w:val="Heading3"/>
      </w:pPr>
      <w:r>
        <w:lastRenderedPageBreak/>
        <w:t xml:space="preserve">1AC – Advantage </w:t>
      </w:r>
    </w:p>
    <w:p w14:paraId="7C621713" w14:textId="77777777" w:rsidR="00182207" w:rsidRPr="00B4481D" w:rsidRDefault="00182207" w:rsidP="00182207">
      <w:pPr>
        <w:pStyle w:val="Heading4"/>
      </w:pPr>
      <w:r>
        <w:t xml:space="preserve">The Advantage is Democracy – </w:t>
      </w:r>
    </w:p>
    <w:p w14:paraId="5A1C390C" w14:textId="77777777" w:rsidR="00182207" w:rsidRDefault="00182207" w:rsidP="00182207">
      <w:pPr>
        <w:pStyle w:val="Heading4"/>
      </w:pPr>
      <w:r>
        <w:t>Democracy is in decline – pressures from COVID-19 and the rise of authoritarianism around the world have caused loss of freedom and democracy.</w:t>
      </w:r>
    </w:p>
    <w:p w14:paraId="07C57906" w14:textId="77777777" w:rsidR="00182207" w:rsidRPr="005247EC" w:rsidRDefault="00182207" w:rsidP="00182207">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3DC091BA" w14:textId="77777777" w:rsidR="00182207" w:rsidRPr="00153C98" w:rsidRDefault="00182207" w:rsidP="00182207">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1FA36F67" w14:textId="77777777" w:rsidR="00182207" w:rsidRPr="00EC66C9" w:rsidRDefault="00182207" w:rsidP="00182207">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5BF58C4C" w14:textId="77777777" w:rsidR="00182207" w:rsidRPr="00C83FCD" w:rsidRDefault="00182207" w:rsidP="00182207">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76141D31" w14:textId="77777777" w:rsidR="00182207" w:rsidRPr="00EC66C9" w:rsidRDefault="00182207" w:rsidP="00182207">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7CB0DBFB" w14:textId="77777777" w:rsidR="00182207" w:rsidRPr="00EC66C9" w:rsidRDefault="00182207" w:rsidP="00182207">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27F41DB4" w14:textId="77777777" w:rsidR="00182207" w:rsidRPr="00EC66C9" w:rsidRDefault="00182207" w:rsidP="00182207">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5B243D0F" w14:textId="77777777" w:rsidR="00182207" w:rsidRPr="00E84496" w:rsidRDefault="00182207" w:rsidP="00182207">
      <w:pPr>
        <w:rPr>
          <w:u w:val="single"/>
        </w:rPr>
      </w:pPr>
      <w:r w:rsidRPr="00E84496">
        <w:rPr>
          <w:u w:val="single"/>
        </w:rPr>
        <w:t>A need for reform in the United States</w:t>
      </w:r>
    </w:p>
    <w:p w14:paraId="18474AE8" w14:textId="77777777" w:rsidR="00182207" w:rsidRPr="00EC66C9" w:rsidRDefault="00182207" w:rsidP="00182207">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021173B0" w14:textId="77777777" w:rsidR="00182207" w:rsidRPr="009C6E68" w:rsidRDefault="00182207" w:rsidP="00182207">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728FCC66" w14:textId="77777777" w:rsidR="00182207" w:rsidRPr="007E1CBA" w:rsidRDefault="00182207" w:rsidP="00182207">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11A15E5E" w14:textId="77777777" w:rsidR="00182207" w:rsidRPr="00EC66C9" w:rsidRDefault="00182207" w:rsidP="00182207">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76AE098C" w14:textId="77777777" w:rsidR="00182207" w:rsidRPr="00EC66C9" w:rsidRDefault="00182207" w:rsidP="00182207">
      <w:pPr>
        <w:rPr>
          <w:sz w:val="16"/>
        </w:rPr>
      </w:pPr>
      <w:r w:rsidRPr="00EC66C9">
        <w:rPr>
          <w:sz w:val="16"/>
        </w:rPr>
        <w:t xml:space="preserve">The effects of </w:t>
      </w:r>
      <w:r w:rsidRPr="00B465B5">
        <w:rPr>
          <w:u w:val="single"/>
        </w:rPr>
        <w:t>COVID</w:t>
      </w:r>
      <w:r w:rsidRPr="00EC66C9">
        <w:rPr>
          <w:sz w:val="16"/>
        </w:rPr>
        <w:t>-19</w:t>
      </w:r>
    </w:p>
    <w:p w14:paraId="0DB1320E" w14:textId="77777777" w:rsidR="00182207" w:rsidRPr="00EC66C9" w:rsidRDefault="00182207" w:rsidP="00182207">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61D9EFAB" w14:textId="77777777" w:rsidR="00182207" w:rsidRDefault="00182207" w:rsidP="00182207">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00CC4FE3" w14:textId="77777777" w:rsidR="00182207" w:rsidRDefault="00182207" w:rsidP="00182207"/>
    <w:p w14:paraId="392165FF" w14:textId="77777777" w:rsidR="00182207" w:rsidRPr="00056666" w:rsidRDefault="00182207" w:rsidP="00182207">
      <w:pPr>
        <w:pStyle w:val="Heading4"/>
      </w:pPr>
      <w:r>
        <w:lastRenderedPageBreak/>
        <w:t>Democratic backsliding is the biggest threat multiplier and increases the risk of all impacts. Independently, critiques of liberal democracies are co-opted by fascists to justify authoritarianism.</w:t>
      </w:r>
    </w:p>
    <w:p w14:paraId="5152B9C2" w14:textId="77777777" w:rsidR="00182207" w:rsidRDefault="00182207" w:rsidP="00182207">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6DAD2FC6" w14:textId="77777777" w:rsidR="00182207" w:rsidRPr="00641276" w:rsidRDefault="00182207" w:rsidP="00182207">
      <w:pPr>
        <w:rPr>
          <w:sz w:val="16"/>
        </w:rPr>
      </w:pPr>
      <w:r w:rsidRPr="00641276">
        <w:rPr>
          <w:sz w:val="16"/>
        </w:rPr>
        <w:t xml:space="preserve">It is rare that policymakers, analysts, and academics agree. But </w:t>
      </w:r>
      <w:r w:rsidRPr="00641276">
        <w:rPr>
          <w:u w:val="single"/>
        </w:rPr>
        <w:t>there is an emerging consensus in</w:t>
      </w:r>
      <w:r w:rsidRPr="00641276">
        <w:rPr>
          <w:sz w:val="16"/>
        </w:rPr>
        <w:t xml:space="preserve"> the world of </w:t>
      </w:r>
      <w:r w:rsidRPr="00641276">
        <w:rPr>
          <w:u w:val="single"/>
        </w:rPr>
        <w:t xml:space="preserve">foreign policy: </w:t>
      </w:r>
      <w:r w:rsidRPr="006F34DA">
        <w:rPr>
          <w:highlight w:val="cyan"/>
          <w:u w:val="single"/>
        </w:rPr>
        <w:t xml:space="preserve">threats to </w:t>
      </w:r>
      <w:r w:rsidRPr="001A4F42">
        <w:rPr>
          <w:u w:val="single"/>
        </w:rPr>
        <w:t xml:space="preserve">the </w:t>
      </w:r>
      <w:r w:rsidRPr="006F34DA">
        <w:rPr>
          <w:highlight w:val="cyan"/>
          <w:u w:val="single"/>
        </w:rPr>
        <w:t>stability</w:t>
      </w:r>
      <w:r w:rsidRPr="00641276">
        <w:rPr>
          <w:u w:val="single"/>
        </w:rPr>
        <w:t xml:space="preserve"> of the current international order </w:t>
      </w:r>
      <w:r w:rsidRPr="006F34DA">
        <w:rPr>
          <w:highlight w:val="cyan"/>
          <w:u w:val="single"/>
        </w:rPr>
        <w:t>are rising</w:t>
      </w:r>
      <w:r w:rsidRPr="00641276">
        <w:rPr>
          <w:sz w:val="16"/>
        </w:rPr>
        <w:t xml:space="preserve">. </w:t>
      </w:r>
      <w:r w:rsidRPr="00641276">
        <w:rPr>
          <w:u w:val="single"/>
        </w:rPr>
        <w:t xml:space="preserve">The </w:t>
      </w:r>
      <w:r w:rsidRPr="006F34DA">
        <w:rPr>
          <w:highlight w:val="cyan"/>
          <w:u w:val="single"/>
        </w:rPr>
        <w:t>norms</w:t>
      </w:r>
      <w:r w:rsidRPr="00641276">
        <w:rPr>
          <w:u w:val="single"/>
        </w:rPr>
        <w:t xml:space="preserve">, values, laws, and institutions that have undergirded the international system and governed relationships between nations </w:t>
      </w:r>
      <w:r w:rsidRPr="001A4F42">
        <w:rPr>
          <w:highlight w:val="cyan"/>
          <w:u w:val="single"/>
        </w:rPr>
        <w:t>are bei</w:t>
      </w:r>
      <w:r w:rsidRPr="006F34DA">
        <w:rPr>
          <w:highlight w:val="cyan"/>
          <w:u w:val="single"/>
        </w:rPr>
        <w:t>ng</w:t>
      </w:r>
      <w:r w:rsidRPr="00641276">
        <w:rPr>
          <w:u w:val="single"/>
        </w:rPr>
        <w:t xml:space="preserve"> gradually </w:t>
      </w:r>
      <w:r w:rsidRPr="006F34DA">
        <w:rPr>
          <w:highlight w:val="cyan"/>
          <w:u w:val="single"/>
        </w:rPr>
        <w:t>dismantled</w:t>
      </w:r>
      <w:r w:rsidRPr="00641276">
        <w:rPr>
          <w:sz w:val="16"/>
        </w:rPr>
        <w:t xml:space="preserve">. </w:t>
      </w:r>
      <w:r w:rsidRPr="00641276">
        <w:rPr>
          <w:u w:val="single"/>
        </w:rPr>
        <w:t>The</w:t>
      </w:r>
      <w:r w:rsidRPr="00641276">
        <w:rPr>
          <w:sz w:val="16"/>
        </w:rPr>
        <w:t xml:space="preserve"> most discussed </w:t>
      </w:r>
      <w:r w:rsidRPr="00641276">
        <w:rPr>
          <w:u w:val="single"/>
        </w:rPr>
        <w:t xml:space="preserve">sources of this </w:t>
      </w:r>
      <w:r w:rsidRPr="00641276">
        <w:rPr>
          <w:sz w:val="16"/>
        </w:rPr>
        <w:t xml:space="preserve">pressure </w:t>
      </w:r>
      <w:r w:rsidRPr="00641276">
        <w:rPr>
          <w:u w:val="single"/>
        </w:rPr>
        <w:t xml:space="preserve">are </w:t>
      </w:r>
      <w:hyperlink r:id="rId9" w:history="1">
        <w:r w:rsidRPr="006F34DA">
          <w:rPr>
            <w:rStyle w:val="Hyperlink"/>
            <w:highlight w:val="cyan"/>
            <w:u w:val="single"/>
          </w:rPr>
          <w:t>the ascent of China</w:t>
        </w:r>
      </w:hyperlink>
      <w:r w:rsidRPr="006F34DA">
        <w:rPr>
          <w:highlight w:val="cyan"/>
          <w:u w:val="single"/>
        </w:rPr>
        <w:t xml:space="preserve"> and</w:t>
      </w:r>
      <w:r w:rsidRPr="00641276">
        <w:rPr>
          <w:sz w:val="16"/>
        </w:rPr>
        <w:t xml:space="preserve"> other non-Western countries, </w:t>
      </w:r>
      <w:r w:rsidRPr="006F34DA">
        <w:rPr>
          <w:highlight w:val="cyan"/>
          <w:u w:val="single"/>
        </w:rPr>
        <w:t>Russia</w:t>
      </w:r>
      <w:r w:rsidRPr="006F34DA">
        <w:rPr>
          <w:u w:val="single"/>
        </w:rPr>
        <w:t>’s</w:t>
      </w:r>
      <w:r w:rsidRPr="00641276">
        <w:rPr>
          <w:u w:val="single"/>
        </w:rPr>
        <w:t xml:space="preserve"> assertive foreign policy, </w:t>
      </w:r>
      <w:r w:rsidRPr="001A4F42">
        <w:rPr>
          <w:highlight w:val="cyan"/>
          <w:u w:val="single"/>
        </w:rPr>
        <w:t>and</w:t>
      </w:r>
      <w:r w:rsidRPr="00641276">
        <w:rPr>
          <w:u w:val="single"/>
        </w:rPr>
        <w:t xml:space="preserve"> the diffusion of power from traditional nation-states to nonstate actors,</w:t>
      </w:r>
      <w:r w:rsidRPr="00641276">
        <w:rPr>
          <w:sz w:val="16"/>
        </w:rPr>
        <w:t xml:space="preserve"> such as nongovernmental organizations, </w:t>
      </w:r>
      <w:r w:rsidRPr="00641276">
        <w:rPr>
          <w:u w:val="single"/>
        </w:rPr>
        <w:t xml:space="preserve">multinational corporations, </w:t>
      </w:r>
      <w:r w:rsidRPr="00641276">
        <w:rPr>
          <w:sz w:val="16"/>
        </w:rPr>
        <w:t xml:space="preserve">and technology-empowered individuals. Largely missing from these discussions, however, is </w:t>
      </w:r>
      <w:r w:rsidRPr="00641276">
        <w:rPr>
          <w:u w:val="single"/>
        </w:rPr>
        <w:t xml:space="preserve">the </w:t>
      </w:r>
      <w:hyperlink r:id="rId10" w:history="1">
        <w:r w:rsidRPr="001A4F42">
          <w:rPr>
            <w:rStyle w:val="Hyperlink"/>
            <w:u w:val="single"/>
          </w:rPr>
          <w:t xml:space="preserve">specter of </w:t>
        </w:r>
        <w:r w:rsidRPr="006F34DA">
          <w:rPr>
            <w:rStyle w:val="Hyperlink"/>
            <w:highlight w:val="cyan"/>
            <w:u w:val="single"/>
          </w:rPr>
          <w:t>widespread democratic decline</w:t>
        </w:r>
      </w:hyperlink>
      <w:r w:rsidRPr="00641276">
        <w:rPr>
          <w:sz w:val="16"/>
        </w:rPr>
        <w:t xml:space="preserve">. </w:t>
      </w:r>
      <w:r w:rsidRPr="00641276">
        <w:rPr>
          <w:u w:val="single"/>
        </w:rPr>
        <w:t xml:space="preserve">Rising challenges to democratic governance across the globe are a major </w:t>
      </w:r>
      <w:r w:rsidRPr="001A4F42">
        <w:rPr>
          <w:u w:val="single"/>
        </w:rPr>
        <w:t>strain</w:t>
      </w:r>
      <w:r w:rsidRPr="00641276">
        <w:rPr>
          <w:u w:val="single"/>
        </w:rPr>
        <w:t xml:space="preserve"> on </w:t>
      </w:r>
      <w:r w:rsidRPr="001A4F42">
        <w:rPr>
          <w:u w:val="single"/>
        </w:rPr>
        <w:t>the international system</w:t>
      </w:r>
      <w:r w:rsidRPr="00641276">
        <w:rPr>
          <w:sz w:val="16"/>
        </w:rPr>
        <w:t xml:space="preserve">, but they receive </w:t>
      </w:r>
      <w:hyperlink r:id="rId11" w:history="1">
        <w:r w:rsidRPr="00641276">
          <w:rPr>
            <w:rStyle w:val="Hyperlink"/>
            <w:sz w:val="16"/>
          </w:rPr>
          <w:t xml:space="preserve">far less attention </w:t>
        </w:r>
      </w:hyperlink>
      <w:r w:rsidRPr="00641276">
        <w:rPr>
          <w:sz w:val="16"/>
        </w:rPr>
        <w:t xml:space="preserve">in discussions of the shifting world order. </w:t>
      </w:r>
    </w:p>
    <w:p w14:paraId="280EB924" w14:textId="77777777" w:rsidR="00182207" w:rsidRPr="00641276" w:rsidRDefault="00182207" w:rsidP="00182207">
      <w:pPr>
        <w:rPr>
          <w:u w:val="single"/>
        </w:rPr>
      </w:pPr>
      <w:r w:rsidRPr="00641276">
        <w:rPr>
          <w:sz w:val="16"/>
        </w:rPr>
        <w:t xml:space="preserve">In the 70 years since the end of World War II, the United States has fostered </w:t>
      </w:r>
      <w:r w:rsidRPr="00641276">
        <w:rPr>
          <w:u w:val="single"/>
        </w:rPr>
        <w:t>a global order dominated by states that are liberal, capitalist, and democratic</w:t>
      </w:r>
      <w:r w:rsidRPr="00641276">
        <w:rPr>
          <w:sz w:val="16"/>
        </w:rPr>
        <w:t xml:space="preserve">. </w:t>
      </w:r>
      <w:r w:rsidRPr="00641276">
        <w:rPr>
          <w:u w:val="single"/>
        </w:rPr>
        <w:t xml:space="preserve">The United States has promoted the spread of </w:t>
      </w:r>
      <w:r w:rsidRPr="001A4F42">
        <w:rPr>
          <w:u w:val="single"/>
        </w:rPr>
        <w:t>democracy</w:t>
      </w:r>
      <w:r w:rsidRPr="00641276">
        <w:rPr>
          <w:u w:val="single"/>
        </w:rPr>
        <w:t xml:space="preserve"> to </w:t>
      </w:r>
      <w:r w:rsidRPr="001A4F42">
        <w:rPr>
          <w:u w:val="single"/>
        </w:rPr>
        <w:t>strengthen</w:t>
      </w:r>
      <w:r w:rsidRPr="00641276">
        <w:rPr>
          <w:u w:val="single"/>
        </w:rPr>
        <w:t xml:space="preserve"> </w:t>
      </w:r>
      <w:r w:rsidRPr="001A4F42">
        <w:rPr>
          <w:u w:val="single"/>
        </w:rPr>
        <w:t>global norms and</w:t>
      </w:r>
      <w:r w:rsidRPr="006F34DA">
        <w:rPr>
          <w:u w:val="single"/>
        </w:rPr>
        <w:t xml:space="preserve"> rules</w:t>
      </w:r>
      <w:r w:rsidRPr="00641276">
        <w:rPr>
          <w:u w:val="single"/>
        </w:rPr>
        <w:t xml:space="preserve"> that constitute the foundation of our current international system.</w:t>
      </w:r>
      <w:r w:rsidRPr="00641276">
        <w:rPr>
          <w:sz w:val="16"/>
        </w:rPr>
        <w:t xml:space="preserve"> However, </w:t>
      </w:r>
      <w:r w:rsidRPr="00641276">
        <w:rPr>
          <w:u w:val="single"/>
        </w:rPr>
        <w:t>despite the steady rise of democracy</w:t>
      </w:r>
      <w:r w:rsidRPr="00641276">
        <w:rPr>
          <w:sz w:val="16"/>
        </w:rPr>
        <w:t xml:space="preserve"> since the end of the Cold War, </w:t>
      </w:r>
      <w:r w:rsidRPr="006F34DA">
        <w:rPr>
          <w:highlight w:val="cyan"/>
          <w:u w:val="single"/>
        </w:rPr>
        <w:t xml:space="preserve">over the last 10 years </w:t>
      </w:r>
      <w:r w:rsidRPr="00C96383">
        <w:rPr>
          <w:u w:val="single"/>
        </w:rPr>
        <w:t>we have seen dramatic reversals in</w:t>
      </w:r>
      <w:r w:rsidRPr="00641276">
        <w:rPr>
          <w:u w:val="single"/>
        </w:rPr>
        <w:t xml:space="preserve"> respect for </w:t>
      </w:r>
      <w:r w:rsidRPr="001A4F42">
        <w:rPr>
          <w:u w:val="single"/>
        </w:rPr>
        <w:t>democratic principles</w:t>
      </w:r>
      <w:r w:rsidRPr="00641276">
        <w:rPr>
          <w:u w:val="single"/>
        </w:rPr>
        <w:t xml:space="preserve"> across the globe</w:t>
      </w:r>
      <w:r w:rsidRPr="00641276">
        <w:rPr>
          <w:sz w:val="16"/>
        </w:rPr>
        <w:t xml:space="preserve">. </w:t>
      </w:r>
      <w:hyperlink r:id="rId12" w:history="1">
        <w:r w:rsidRPr="00641276">
          <w:rPr>
            <w:rStyle w:val="Hyperlink"/>
            <w:sz w:val="16"/>
          </w:rPr>
          <w:t>A 2015 Freedom House report</w:t>
        </w:r>
      </w:hyperlink>
      <w:r w:rsidRPr="00641276">
        <w:rPr>
          <w:sz w:val="16"/>
        </w:rPr>
        <w:t xml:space="preserve"> stated that </w:t>
      </w:r>
      <w:r w:rsidRPr="00641276">
        <w:rPr>
          <w:u w:val="single"/>
        </w:rPr>
        <w:t xml:space="preserve">the “acceptance of </w:t>
      </w:r>
      <w:r w:rsidRPr="001A4F42">
        <w:rPr>
          <w:highlight w:val="cyan"/>
          <w:u w:val="single"/>
        </w:rPr>
        <w:t>democracy</w:t>
      </w:r>
      <w:r w:rsidRPr="00641276">
        <w:rPr>
          <w:u w:val="single"/>
        </w:rPr>
        <w:t xml:space="preserve"> as the world’s dominant form of government—and of an international system built on democratic ideals—is </w:t>
      </w:r>
      <w:r w:rsidRPr="006F34DA">
        <w:rPr>
          <w:highlight w:val="cyan"/>
          <w:u w:val="single"/>
        </w:rPr>
        <w:t>under greater threat than at any point in the last 25 years</w:t>
      </w:r>
      <w:r w:rsidRPr="00641276">
        <w:rPr>
          <w:u w:val="single"/>
        </w:rPr>
        <w:t xml:space="preserve">.” </w:t>
      </w:r>
    </w:p>
    <w:p w14:paraId="57E15771" w14:textId="77777777" w:rsidR="00182207" w:rsidRPr="00641276" w:rsidRDefault="00182207" w:rsidP="00182207">
      <w:pPr>
        <w:rPr>
          <w:u w:val="single"/>
        </w:rPr>
      </w:pPr>
      <w:r w:rsidRPr="00641276">
        <w:rPr>
          <w:sz w:val="16"/>
        </w:rPr>
        <w:t xml:space="preserve">Although the number of democracies in the world is at an all-time high, </w:t>
      </w:r>
      <w:r w:rsidRPr="00641276">
        <w:rPr>
          <w:u w:val="single"/>
        </w:rPr>
        <w:t xml:space="preserve">there are a number of </w:t>
      </w:r>
      <w:hyperlink r:id="rId13" w:anchor="http://www.journalofdemocracy.org/article/democracy-decline" w:history="1">
        <w:r w:rsidRPr="00641276">
          <w:rPr>
            <w:rStyle w:val="Hyperlink"/>
            <w:u w:val="single"/>
          </w:rPr>
          <w:t xml:space="preserve">key trends </w:t>
        </w:r>
      </w:hyperlink>
      <w:r w:rsidRPr="00641276">
        <w:rPr>
          <w:u w:val="single"/>
        </w:rPr>
        <w:t>that are working to undermine democracy</w:t>
      </w:r>
      <w:r w:rsidRPr="00641276">
        <w:rPr>
          <w:sz w:val="16"/>
        </w:rPr>
        <w:t xml:space="preserve">. </w:t>
      </w:r>
      <w:r w:rsidRPr="00641276">
        <w:rPr>
          <w:u w:val="single"/>
        </w:rPr>
        <w:t>The rollback of democracy in</w:t>
      </w:r>
      <w:r w:rsidRPr="00641276">
        <w:rPr>
          <w:sz w:val="16"/>
        </w:rPr>
        <w:t xml:space="preserve"> a few </w:t>
      </w:r>
      <w:r w:rsidRPr="00641276">
        <w:rPr>
          <w:u w:val="single"/>
        </w:rPr>
        <w:t>influential states</w:t>
      </w:r>
      <w:r w:rsidRPr="00641276">
        <w:rPr>
          <w:sz w:val="16"/>
        </w:rPr>
        <w:t xml:space="preserve"> or even in </w:t>
      </w:r>
      <w:proofErr w:type="gramStart"/>
      <w:r w:rsidRPr="00641276">
        <w:rPr>
          <w:sz w:val="16"/>
        </w:rPr>
        <w:t>a number of</w:t>
      </w:r>
      <w:proofErr w:type="gramEnd"/>
      <w:r w:rsidRPr="00641276">
        <w:rPr>
          <w:sz w:val="16"/>
        </w:rPr>
        <w:t xml:space="preserve"> less consequential ones </w:t>
      </w:r>
      <w:r w:rsidRPr="00641276">
        <w:rPr>
          <w:u w:val="single"/>
        </w:rPr>
        <w:t xml:space="preserve">would almost certainly accelerate meaningful changes in today’s global order. </w:t>
      </w:r>
    </w:p>
    <w:p w14:paraId="7AE4812F" w14:textId="77777777" w:rsidR="00182207" w:rsidRPr="00BB5B77" w:rsidRDefault="00182207" w:rsidP="00182207">
      <w:pPr>
        <w:rPr>
          <w:sz w:val="16"/>
        </w:rPr>
      </w:pPr>
      <w:r w:rsidRPr="006F34DA">
        <w:rPr>
          <w:highlight w:val="cyan"/>
          <w:u w:val="single"/>
        </w:rPr>
        <w:t>Democratic decline</w:t>
      </w:r>
      <w:r w:rsidRPr="00BB5B77">
        <w:rPr>
          <w:sz w:val="16"/>
        </w:rPr>
        <w:t xml:space="preserve"> would </w:t>
      </w:r>
      <w:r w:rsidRPr="00BB5B77">
        <w:rPr>
          <w:u w:val="single"/>
        </w:rPr>
        <w:t>weaken</w:t>
      </w:r>
      <w:r w:rsidRPr="00BB5B77">
        <w:rPr>
          <w:sz w:val="16"/>
        </w:rPr>
        <w:t xml:space="preserve"> U.S. </w:t>
      </w:r>
      <w:r w:rsidRPr="00BB5B77">
        <w:rPr>
          <w:u w:val="single"/>
        </w:rPr>
        <w:t xml:space="preserve">partnerships and </w:t>
      </w:r>
      <w:r w:rsidRPr="006F34DA">
        <w:rPr>
          <w:highlight w:val="cyan"/>
          <w:u w:val="single"/>
        </w:rPr>
        <w:t>erode</w:t>
      </w:r>
      <w:r w:rsidRPr="00BB5B77">
        <w:rPr>
          <w:sz w:val="16"/>
        </w:rPr>
        <w:t xml:space="preserve"> an important </w:t>
      </w:r>
      <w:r w:rsidRPr="006F34DA">
        <w:rPr>
          <w:highlight w:val="cyan"/>
          <w:u w:val="single"/>
        </w:rPr>
        <w:t>foundation for</w:t>
      </w:r>
      <w:r w:rsidRPr="00BB5B77">
        <w:rPr>
          <w:sz w:val="16"/>
        </w:rPr>
        <w:t xml:space="preserve"> U.S. </w:t>
      </w:r>
      <w:r w:rsidRPr="006F34DA">
        <w:rPr>
          <w:highlight w:val="cyan"/>
          <w:u w:val="single"/>
        </w:rPr>
        <w:t>cooperation</w:t>
      </w:r>
      <w:r w:rsidRPr="00BB5B77">
        <w:rPr>
          <w:u w:val="single"/>
        </w:rPr>
        <w:t xml:space="preserve"> abroad</w:t>
      </w:r>
      <w:r w:rsidRPr="00BB5B77">
        <w:rPr>
          <w:sz w:val="16"/>
        </w:rPr>
        <w:t xml:space="preserve">. </w:t>
      </w:r>
      <w:hyperlink r:id="rId14" w:anchor="http://cmp.sagepub.com/content/18/1/49.abstract" w:history="1">
        <w:r w:rsidRPr="006F34DA">
          <w:rPr>
            <w:rStyle w:val="Hyperlink"/>
            <w:highlight w:val="cyan"/>
            <w:u w:val="single"/>
          </w:rPr>
          <w:t>Research demonstrates</w:t>
        </w:r>
        <w:r w:rsidRPr="00BB5B77">
          <w:rPr>
            <w:rStyle w:val="Hyperlink"/>
            <w:u w:val="single"/>
          </w:rPr>
          <w:t xml:space="preserve"> </w:t>
        </w:r>
      </w:hyperlink>
      <w:r w:rsidRPr="00BB5B77">
        <w:rPr>
          <w:u w:val="single"/>
        </w:rPr>
        <w:t xml:space="preserve">that </w:t>
      </w:r>
      <w:r w:rsidRPr="00A457F6">
        <w:rPr>
          <w:u w:val="single"/>
        </w:rPr>
        <w:t>domestic politics are a key determinant of</w:t>
      </w:r>
      <w:r w:rsidRPr="00BB5B77">
        <w:rPr>
          <w:u w:val="single"/>
        </w:rPr>
        <w:t xml:space="preserve"> the </w:t>
      </w:r>
      <w:r w:rsidRPr="00A457F6">
        <w:rPr>
          <w:u w:val="single"/>
        </w:rPr>
        <w:t>international behavior</w:t>
      </w:r>
      <w:r w:rsidRPr="00BB5B77">
        <w:rPr>
          <w:u w:val="single"/>
        </w:rPr>
        <w:t xml:space="preserve"> of states</w:t>
      </w:r>
      <w:r w:rsidRPr="00BB5B77">
        <w:rPr>
          <w:sz w:val="16"/>
        </w:rPr>
        <w:t xml:space="preserve">. </w:t>
      </w:r>
      <w:proofErr w:type="gramStart"/>
      <w:r w:rsidRPr="00BB5B77">
        <w:rPr>
          <w:u w:val="single"/>
        </w:rPr>
        <w:t xml:space="preserve">In particular, </w:t>
      </w:r>
      <w:r w:rsidRPr="006F34DA">
        <w:rPr>
          <w:highlight w:val="cyan"/>
          <w:u w:val="single"/>
        </w:rPr>
        <w:t>democracies</w:t>
      </w:r>
      <w:proofErr w:type="gramEnd"/>
      <w:r w:rsidRPr="006F34DA">
        <w:rPr>
          <w:highlight w:val="cyan"/>
          <w:u w:val="single"/>
        </w:rPr>
        <w:t xml:space="preserve"> are more likely to form alliances and cooperate</w:t>
      </w:r>
      <w:r w:rsidRPr="00BB5B77">
        <w:rPr>
          <w:u w:val="single"/>
        </w:rPr>
        <w:t xml:space="preserve"> more fully with other democracies </w:t>
      </w:r>
      <w:r w:rsidRPr="006F34DA">
        <w:rPr>
          <w:highlight w:val="cyan"/>
          <w:u w:val="single"/>
        </w:rPr>
        <w:t>than</w:t>
      </w:r>
      <w:r w:rsidRPr="00BB5B77">
        <w:rPr>
          <w:sz w:val="16"/>
        </w:rPr>
        <w:t xml:space="preserve"> with </w:t>
      </w:r>
      <w:r w:rsidRPr="006F34DA">
        <w:rPr>
          <w:highlight w:val="cyan"/>
          <w:u w:val="single"/>
        </w:rPr>
        <w:t>autocracies</w:t>
      </w:r>
      <w:r w:rsidRPr="00BB5B77">
        <w:rPr>
          <w:sz w:val="16"/>
        </w:rPr>
        <w:t xml:space="preserve">. Similarly, </w:t>
      </w:r>
      <w:r w:rsidRPr="00BB5B77">
        <w:rPr>
          <w:u w:val="single"/>
        </w:rPr>
        <w:t xml:space="preserve">authoritarian countries </w:t>
      </w:r>
      <w:r w:rsidRPr="00BB5B77">
        <w:rPr>
          <w:sz w:val="16"/>
        </w:rPr>
        <w:t xml:space="preserve">have </w:t>
      </w:r>
      <w:r w:rsidRPr="00BB5B77">
        <w:rPr>
          <w:u w:val="single"/>
        </w:rPr>
        <w:t>established mechanisms for cooperation and sharing of “worst practices</w:t>
      </w:r>
      <w:r w:rsidRPr="00BB5B77">
        <w:rPr>
          <w:sz w:val="16"/>
        </w:rPr>
        <w:t xml:space="preserve">.” An </w:t>
      </w:r>
      <w:r w:rsidRPr="00BB5B77">
        <w:rPr>
          <w:u w:val="single"/>
        </w:rPr>
        <w:t>increase in authoritarian countries</w:t>
      </w:r>
      <w:r w:rsidRPr="00BB5B77">
        <w:rPr>
          <w:sz w:val="16"/>
        </w:rPr>
        <w:t xml:space="preserve">, then, </w:t>
      </w:r>
      <w:r w:rsidRPr="00BB5B77">
        <w:rPr>
          <w:u w:val="single"/>
        </w:rPr>
        <w:t xml:space="preserve">would provide </w:t>
      </w:r>
      <w:r w:rsidRPr="00BB5B77">
        <w:rPr>
          <w:sz w:val="16"/>
        </w:rPr>
        <w:t xml:space="preserve">a broader platform for </w:t>
      </w:r>
      <w:r w:rsidRPr="00BB5B77">
        <w:rPr>
          <w:u w:val="single"/>
        </w:rPr>
        <w:t>coordination</w:t>
      </w:r>
      <w:r w:rsidRPr="00BB5B77">
        <w:rPr>
          <w:sz w:val="16"/>
        </w:rPr>
        <w:t xml:space="preserve"> that could enable these countries </w:t>
      </w:r>
      <w:r w:rsidRPr="00BB5B77">
        <w:rPr>
          <w:u w:val="single"/>
        </w:rPr>
        <w:t>to overcome</w:t>
      </w:r>
      <w:r w:rsidRPr="00BB5B77">
        <w:rPr>
          <w:sz w:val="16"/>
        </w:rPr>
        <w:t xml:space="preserve"> their divergent histories, values, and interests—</w:t>
      </w:r>
      <w:r w:rsidRPr="00BB5B77">
        <w:rPr>
          <w:u w:val="single"/>
        </w:rPr>
        <w:t>factors that are</w:t>
      </w:r>
      <w:r w:rsidRPr="00BB5B77">
        <w:rPr>
          <w:sz w:val="16"/>
        </w:rPr>
        <w:t xml:space="preserve"> frequently cited as </w:t>
      </w:r>
      <w:r w:rsidRPr="00BB5B77">
        <w:rPr>
          <w:u w:val="single"/>
        </w:rPr>
        <w:t>obstacles to the formation of a cohesive challenge</w:t>
      </w:r>
      <w:r w:rsidRPr="00BB5B77">
        <w:rPr>
          <w:sz w:val="16"/>
        </w:rPr>
        <w:t xml:space="preserve"> to the U.S.-led international system. </w:t>
      </w:r>
    </w:p>
    <w:p w14:paraId="2B3CE0EF" w14:textId="77777777" w:rsidR="00182207" w:rsidRPr="002E6624" w:rsidRDefault="00182207" w:rsidP="00182207">
      <w:pPr>
        <w:rPr>
          <w:sz w:val="16"/>
        </w:rPr>
      </w:pPr>
      <w:r w:rsidRPr="002E6624">
        <w:rPr>
          <w:sz w:val="16"/>
        </w:rPr>
        <w:t xml:space="preserve">Recent </w:t>
      </w:r>
      <w:r w:rsidRPr="002E6624">
        <w:rPr>
          <w:u w:val="single"/>
        </w:rPr>
        <w:t>examples support the empirical data</w:t>
      </w:r>
      <w:r w:rsidRPr="002E6624">
        <w:rPr>
          <w:sz w:val="16"/>
        </w:rPr>
        <w:t xml:space="preserve">. </w:t>
      </w:r>
      <w:r w:rsidRPr="006F34DA">
        <w:rPr>
          <w:highlight w:val="cyan"/>
          <w:u w:val="single"/>
        </w:rPr>
        <w:t>Democratic backsliding in Hungary and</w:t>
      </w:r>
      <w:r w:rsidRPr="002E6624">
        <w:rPr>
          <w:sz w:val="16"/>
        </w:rPr>
        <w:t xml:space="preserve"> the hardening of </w:t>
      </w:r>
      <w:r w:rsidRPr="006F34DA">
        <w:rPr>
          <w:highlight w:val="cyan"/>
          <w:u w:val="single"/>
        </w:rPr>
        <w:t>Egypt</w:t>
      </w:r>
      <w:r w:rsidRPr="002E6624">
        <w:rPr>
          <w:u w:val="single"/>
        </w:rPr>
        <w:t>’s</w:t>
      </w:r>
      <w:r w:rsidRPr="002E6624">
        <w:rPr>
          <w:sz w:val="16"/>
        </w:rPr>
        <w:t xml:space="preserve"> autocracy under Abdel Fattah </w:t>
      </w:r>
      <w:proofErr w:type="spellStart"/>
      <w:r w:rsidRPr="002E6624">
        <w:rPr>
          <w:sz w:val="16"/>
        </w:rPr>
        <w:t>el</w:t>
      </w:r>
      <w:proofErr w:type="spellEnd"/>
      <w:r w:rsidRPr="002E6624">
        <w:rPr>
          <w:sz w:val="16"/>
        </w:rPr>
        <w:t xml:space="preserve">-Sisi </w:t>
      </w:r>
      <w:r w:rsidRPr="002E6624">
        <w:rPr>
          <w:u w:val="single"/>
        </w:rPr>
        <w:t xml:space="preserve">have </w:t>
      </w:r>
      <w:r w:rsidRPr="006F34DA">
        <w:rPr>
          <w:highlight w:val="cyan"/>
          <w:u w:val="single"/>
        </w:rPr>
        <w:t>led to</w:t>
      </w:r>
      <w:r w:rsidRPr="00A457F6">
        <w:rPr>
          <w:u w:val="single"/>
        </w:rPr>
        <w:t xml:space="preserve"> </w:t>
      </w:r>
      <w:r w:rsidRPr="006F34DA">
        <w:rPr>
          <w:u w:val="single"/>
        </w:rPr>
        <w:t>enhanced</w:t>
      </w:r>
      <w:r w:rsidRPr="002E6624">
        <w:rPr>
          <w:u w:val="single"/>
        </w:rPr>
        <w:t xml:space="preserve"> </w:t>
      </w:r>
      <w:r w:rsidRPr="006F34DA">
        <w:rPr>
          <w:u w:val="single"/>
        </w:rPr>
        <w:t>relations</w:t>
      </w:r>
      <w:r w:rsidRPr="002E6624">
        <w:rPr>
          <w:u w:val="single"/>
        </w:rPr>
        <w:t xml:space="preserve"> between these countries and </w:t>
      </w:r>
      <w:r w:rsidRPr="006F34DA">
        <w:rPr>
          <w:u w:val="single"/>
        </w:rPr>
        <w:t>Russia</w:t>
      </w:r>
      <w:r w:rsidRPr="002E6624">
        <w:rPr>
          <w:sz w:val="16"/>
        </w:rPr>
        <w:t xml:space="preserve">. Likewise, </w:t>
      </w:r>
      <w:r w:rsidRPr="002E6624">
        <w:rPr>
          <w:u w:val="single"/>
        </w:rPr>
        <w:t xml:space="preserve">democratic decline in Bangladesh </w:t>
      </w:r>
      <w:r w:rsidRPr="002E6624">
        <w:rPr>
          <w:sz w:val="16"/>
        </w:rPr>
        <w:t xml:space="preserve">has </w:t>
      </w:r>
      <w:r w:rsidRPr="002E6624">
        <w:rPr>
          <w:u w:val="single"/>
        </w:rPr>
        <w:t>led</w:t>
      </w:r>
      <w:r w:rsidRPr="002E6624">
        <w:rPr>
          <w:sz w:val="16"/>
        </w:rPr>
        <w:t xml:space="preserve"> Sheikh Hasina </w:t>
      </w:r>
      <w:proofErr w:type="spellStart"/>
      <w:r w:rsidRPr="002E6624">
        <w:rPr>
          <w:sz w:val="16"/>
        </w:rPr>
        <w:t>Wazed</w:t>
      </w:r>
      <w:proofErr w:type="spellEnd"/>
      <w:r w:rsidRPr="002E6624">
        <w:rPr>
          <w:sz w:val="16"/>
        </w:rPr>
        <w:t xml:space="preserve"> and her ruling </w:t>
      </w:r>
      <w:proofErr w:type="spellStart"/>
      <w:r w:rsidRPr="002E6624">
        <w:rPr>
          <w:sz w:val="16"/>
        </w:rPr>
        <w:t>Awami</w:t>
      </w:r>
      <w:proofErr w:type="spellEnd"/>
      <w:r w:rsidRPr="002E6624">
        <w:rPr>
          <w:sz w:val="16"/>
        </w:rPr>
        <w:t xml:space="preserve"> League </w:t>
      </w:r>
      <w:r w:rsidRPr="002E6624">
        <w:rPr>
          <w:u w:val="single"/>
        </w:rPr>
        <w:t xml:space="preserve">to seek </w:t>
      </w:r>
      <w:r w:rsidRPr="006F34DA">
        <w:rPr>
          <w:highlight w:val="cyan"/>
          <w:u w:val="single"/>
        </w:rPr>
        <w:t>closer relations with China and Russia</w:t>
      </w:r>
      <w:r w:rsidRPr="002E6624">
        <w:rPr>
          <w:sz w:val="16"/>
        </w:rPr>
        <w:t xml:space="preserve">, in part to mitigate Western pressure and bolster the regime’s domestic standing. </w:t>
      </w:r>
    </w:p>
    <w:p w14:paraId="598E0A36" w14:textId="77777777" w:rsidR="00182207" w:rsidRPr="006C7809" w:rsidRDefault="00182207" w:rsidP="00182207">
      <w:pPr>
        <w:rPr>
          <w:sz w:val="16"/>
        </w:rPr>
      </w:pPr>
      <w:r w:rsidRPr="006C7809">
        <w:rPr>
          <w:sz w:val="16"/>
        </w:rPr>
        <w:t xml:space="preserve">Although none of these burgeoning relationships has developed into a highly unified partnership, </w:t>
      </w:r>
      <w:r w:rsidRPr="006C7809">
        <w:rPr>
          <w:u w:val="single"/>
        </w:rPr>
        <w:t>democratic backsliding in these countries has provided a basis for cooperation where it did not previously exist</w:t>
      </w:r>
      <w:r w:rsidRPr="006C7809">
        <w:rPr>
          <w:sz w:val="16"/>
        </w:rPr>
        <w:t xml:space="preserve">. And while the United States </w:t>
      </w:r>
      <w:r w:rsidRPr="006C7809">
        <w:rPr>
          <w:sz w:val="16"/>
        </w:rPr>
        <w:lastRenderedPageBreak/>
        <w:t xml:space="preserve">certainly finds common cause with authoritarian partners on specific issues, the depth and reliability of such cooperation is limited. Consequently, </w:t>
      </w:r>
      <w:r w:rsidRPr="006F34DA">
        <w:rPr>
          <w:highlight w:val="cyan"/>
          <w:u w:val="single"/>
        </w:rPr>
        <w:t>further democratic decline</w:t>
      </w:r>
      <w:r w:rsidRPr="006C7809">
        <w:rPr>
          <w:u w:val="single"/>
        </w:rPr>
        <w:t xml:space="preserve"> could </w:t>
      </w:r>
      <w:r w:rsidRPr="006F34DA">
        <w:rPr>
          <w:highlight w:val="cyan"/>
          <w:u w:val="single"/>
        </w:rPr>
        <w:t>seriously compromise</w:t>
      </w:r>
      <w:r w:rsidRPr="006C7809">
        <w:rPr>
          <w:u w:val="single"/>
        </w:rPr>
        <w:t xml:space="preserve"> the United States’ ability to form the kinds of deep </w:t>
      </w:r>
      <w:r w:rsidRPr="006F34DA">
        <w:rPr>
          <w:highlight w:val="cyan"/>
          <w:u w:val="single"/>
        </w:rPr>
        <w:t>partnerships</w:t>
      </w:r>
      <w:r w:rsidRPr="006C7809">
        <w:rPr>
          <w:u w:val="single"/>
        </w:rPr>
        <w:t xml:space="preserve"> that will be </w:t>
      </w:r>
      <w:r w:rsidRPr="006F34DA">
        <w:rPr>
          <w:highlight w:val="cyan"/>
          <w:u w:val="single"/>
        </w:rPr>
        <w:t>required to confront</w:t>
      </w:r>
      <w:r w:rsidRPr="006C7809">
        <w:rPr>
          <w:u w:val="single"/>
        </w:rPr>
        <w:t xml:space="preserve"> today’s increasingly complex challenges</w:t>
      </w:r>
      <w:r w:rsidRPr="006C7809">
        <w:rPr>
          <w:sz w:val="16"/>
        </w:rPr>
        <w:t xml:space="preserve">. Global </w:t>
      </w:r>
      <w:r w:rsidRPr="006F34DA">
        <w:rPr>
          <w:highlight w:val="cyan"/>
          <w:u w:val="single"/>
        </w:rPr>
        <w:t>issues</w:t>
      </w:r>
      <w:r w:rsidRPr="006C7809">
        <w:rPr>
          <w:u w:val="single"/>
        </w:rPr>
        <w:t xml:space="preserve"> </w:t>
      </w:r>
      <w:r w:rsidRPr="006F34DA">
        <w:rPr>
          <w:highlight w:val="cyan"/>
          <w:u w:val="single"/>
        </w:rPr>
        <w:t>such as climate change, migration, and violent extremism</w:t>
      </w:r>
      <w:r w:rsidRPr="006C7809">
        <w:rPr>
          <w:u w:val="single"/>
        </w:rPr>
        <w:t xml:space="preserve"> demand the coordination and cooperation that democratic backsliding would put in peril</w:t>
      </w:r>
      <w:r w:rsidRPr="006C7809">
        <w:rPr>
          <w:sz w:val="16"/>
        </w:rPr>
        <w:t xml:space="preserve">. Put simply, </w:t>
      </w:r>
      <w:r w:rsidRPr="006C7809">
        <w:rPr>
          <w:u w:val="single"/>
        </w:rPr>
        <w:t>the United States is a less effective and influential actor if it loses its ability to rely on its partnerships with other democratic nations</w:t>
      </w:r>
      <w:r w:rsidRPr="006C7809">
        <w:rPr>
          <w:sz w:val="16"/>
        </w:rPr>
        <w:t xml:space="preserve">. </w:t>
      </w:r>
    </w:p>
    <w:p w14:paraId="392AAE35" w14:textId="77777777" w:rsidR="00182207" w:rsidRPr="006C7809" w:rsidRDefault="00182207" w:rsidP="00182207">
      <w:pPr>
        <w:rPr>
          <w:u w:val="single"/>
        </w:rPr>
      </w:pPr>
      <w:r w:rsidRPr="006C7809">
        <w:rPr>
          <w:u w:val="single"/>
        </w:rPr>
        <w:t xml:space="preserve">A </w:t>
      </w:r>
      <w:r w:rsidRPr="006F34DA">
        <w:rPr>
          <w:u w:val="single"/>
        </w:rPr>
        <w:t xml:space="preserve">slide toward </w:t>
      </w:r>
      <w:r w:rsidRPr="006F34DA">
        <w:rPr>
          <w:highlight w:val="cyan"/>
          <w:u w:val="single"/>
        </w:rPr>
        <w:t>authoritarianism</w:t>
      </w:r>
      <w:r w:rsidRPr="006C7809">
        <w:rPr>
          <w:sz w:val="16"/>
        </w:rPr>
        <w:t xml:space="preserve"> could also challe</w:t>
      </w:r>
      <w:r w:rsidRPr="006C7809">
        <w:rPr>
          <w:u w:val="single"/>
        </w:rPr>
        <w:t>nge the current global order by diluting U.S. influence in critical international institutions,</w:t>
      </w:r>
      <w:r w:rsidRPr="006C7809">
        <w:rPr>
          <w:sz w:val="16"/>
        </w:rPr>
        <w:t xml:space="preserve"> </w:t>
      </w:r>
      <w:r w:rsidRPr="006C7809">
        <w:rPr>
          <w:u w:val="single"/>
        </w:rPr>
        <w:t xml:space="preserve">including the </w:t>
      </w:r>
      <w:hyperlink r:id="rId15" w:history="1">
        <w:r w:rsidRPr="006C7809">
          <w:rPr>
            <w:rStyle w:val="Hyperlink"/>
            <w:sz w:val="16"/>
            <w:u w:val="single"/>
          </w:rPr>
          <w:t>United Nations</w:t>
        </w:r>
        <w:r w:rsidRPr="006C7809">
          <w:rPr>
            <w:rStyle w:val="Hyperlink"/>
            <w:sz w:val="16"/>
          </w:rPr>
          <w:t xml:space="preserve"> </w:t>
        </w:r>
      </w:hyperlink>
      <w:r w:rsidRPr="006C7809">
        <w:rPr>
          <w:sz w:val="16"/>
        </w:rPr>
        <w:t xml:space="preserve">, the World Bank, </w:t>
      </w:r>
      <w:r w:rsidRPr="006C7809">
        <w:rPr>
          <w:u w:val="single"/>
        </w:rPr>
        <w:t>and</w:t>
      </w:r>
      <w:r w:rsidRPr="006C7809">
        <w:rPr>
          <w:sz w:val="16"/>
        </w:rPr>
        <w:t xml:space="preserve"> the International Monetary Fund (</w:t>
      </w:r>
      <w:r w:rsidRPr="006C7809">
        <w:rPr>
          <w:u w:val="single"/>
        </w:rPr>
        <w:t>IMF</w:t>
      </w:r>
      <w:r w:rsidRPr="006C7809">
        <w:rPr>
          <w:sz w:val="16"/>
        </w:rPr>
        <w:t xml:space="preserve">). </w:t>
      </w:r>
      <w:r w:rsidRPr="006C7809">
        <w:rPr>
          <w:u w:val="single"/>
        </w:rPr>
        <w:t>Democratic decline would weaken Western efforts within these institutions to advance issues such as Internet freedom</w:t>
      </w:r>
      <w:r w:rsidRPr="006C7809">
        <w:rPr>
          <w:sz w:val="16"/>
        </w:rPr>
        <w:t xml:space="preserve"> </w:t>
      </w:r>
      <w:r w:rsidRPr="006C7809">
        <w:rPr>
          <w:u w:val="single"/>
        </w:rPr>
        <w:t>and the responsibility to protect</w:t>
      </w:r>
      <w:r w:rsidRPr="006C7809">
        <w:rPr>
          <w:sz w:val="16"/>
        </w:rPr>
        <w:t xml:space="preserve">. In the case of Internet governance, for example, </w:t>
      </w:r>
      <w:r w:rsidRPr="006C7809">
        <w:rPr>
          <w:u w:val="single"/>
        </w:rPr>
        <w:t>Western democracies support an open, largely private, global Internet</w:t>
      </w:r>
      <w:r w:rsidRPr="006C7809">
        <w:rPr>
          <w:sz w:val="16"/>
        </w:rPr>
        <w:t xml:space="preserve">. </w:t>
      </w:r>
      <w:r w:rsidRPr="006C7809">
        <w:rPr>
          <w:u w:val="single"/>
        </w:rPr>
        <w:t>Autocracies</w:t>
      </w:r>
      <w:r w:rsidRPr="006C7809">
        <w:rPr>
          <w:sz w:val="16"/>
        </w:rPr>
        <w:t xml:space="preserve">, in contrast, </w:t>
      </w:r>
      <w:r w:rsidRPr="006C7809">
        <w:rPr>
          <w:u w:val="single"/>
        </w:rPr>
        <w:t>promote state control over the Internet</w:t>
      </w:r>
      <w:r w:rsidRPr="006C7809">
        <w:rPr>
          <w:sz w:val="16"/>
        </w:rPr>
        <w:t xml:space="preserve">, including laws and other mechanisms </w:t>
      </w:r>
      <w:r w:rsidRPr="006C7809">
        <w:rPr>
          <w:u w:val="single"/>
        </w:rPr>
        <w:t>that facilitate their ability to censor and persecute dissidents</w:t>
      </w:r>
      <w:r w:rsidRPr="006C7809">
        <w:rPr>
          <w:sz w:val="16"/>
        </w:rPr>
        <w:t xml:space="preserve">. </w:t>
      </w:r>
      <w:r w:rsidRPr="006C7809">
        <w:rPr>
          <w:u w:val="single"/>
        </w:rPr>
        <w:t>Already many autocracies, including Belarus, China, Iran, and Zimbabwe, have coalesced</w:t>
      </w:r>
      <w:r w:rsidRPr="006C7809">
        <w:rPr>
          <w:sz w:val="16"/>
        </w:rPr>
        <w:t xml:space="preserve"> in the “Likeminded Group of Developing Countries” within the United Nations </w:t>
      </w:r>
      <w:r w:rsidRPr="006C7809">
        <w:rPr>
          <w:u w:val="single"/>
        </w:rPr>
        <w:t xml:space="preserve">to advocate their interests. </w:t>
      </w:r>
    </w:p>
    <w:p w14:paraId="3569F302" w14:textId="77777777" w:rsidR="00182207" w:rsidRPr="006C7809" w:rsidRDefault="00182207" w:rsidP="00182207">
      <w:pPr>
        <w:rPr>
          <w:u w:val="single"/>
        </w:rPr>
      </w:pPr>
      <w:r w:rsidRPr="006C7809">
        <w:rPr>
          <w:u w:val="single"/>
        </w:rPr>
        <w:t>Within the IMF and World Bank, autocracies</w:t>
      </w:r>
      <w:r w:rsidRPr="006C7809">
        <w:rPr>
          <w:sz w:val="16"/>
        </w:rPr>
        <w:t>—along with other developing nations—</w:t>
      </w:r>
      <w:r w:rsidRPr="006C7809">
        <w:rPr>
          <w:u w:val="single"/>
        </w:rPr>
        <w:t>seek to water down conditionality or the reforms that lenders require in exchange for financial support</w:t>
      </w:r>
      <w:r w:rsidRPr="006C7809">
        <w:rPr>
          <w:sz w:val="16"/>
        </w:rPr>
        <w:t xml:space="preserve">. If successful, </w:t>
      </w:r>
      <w:r w:rsidRPr="006C7809">
        <w:rPr>
          <w:u w:val="single"/>
        </w:rPr>
        <w:t>diminished conditionality would enfeeble an important incentive for governance reforms</w:t>
      </w:r>
      <w:r w:rsidRPr="006C7809">
        <w:rPr>
          <w:sz w:val="16"/>
        </w:rPr>
        <w:t xml:space="preserve">. In a more extreme scenario, </w:t>
      </w:r>
      <w:r w:rsidRPr="006C7809">
        <w:rPr>
          <w:u w:val="single"/>
        </w:rPr>
        <w:t>the rising influence of autocracies could enable these countries to bypass the IMF and World Bank all together</w:t>
      </w:r>
      <w:r w:rsidRPr="006C7809">
        <w:rPr>
          <w:sz w:val="16"/>
        </w:rPr>
        <w:t xml:space="preserve">.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w:t>
      </w:r>
      <w:r w:rsidRPr="006C7809">
        <w:rPr>
          <w:u w:val="single"/>
        </w:rPr>
        <w:t xml:space="preserve">Authoritarian-led alternatives pose the </w:t>
      </w:r>
      <w:r w:rsidRPr="006F34DA">
        <w:rPr>
          <w:highlight w:val="cyan"/>
          <w:u w:val="single"/>
        </w:rPr>
        <w:t>risk</w:t>
      </w:r>
      <w:r w:rsidRPr="006C7809">
        <w:rPr>
          <w:u w:val="single"/>
        </w:rPr>
        <w:t xml:space="preserve"> that </w:t>
      </w:r>
      <w:r w:rsidRPr="006F34DA">
        <w:rPr>
          <w:highlight w:val="cyan"/>
          <w:u w:val="single"/>
        </w:rPr>
        <w:t xml:space="preserve">global </w:t>
      </w:r>
      <w:proofErr w:type="spellStart"/>
      <w:r w:rsidRPr="00A457F6">
        <w:rPr>
          <w:highlight w:val="cyan"/>
          <w:u w:val="single"/>
        </w:rPr>
        <w:t>econom</w:t>
      </w:r>
      <w:proofErr w:type="spellEnd"/>
      <w:r w:rsidRPr="00A457F6">
        <w:rPr>
          <w:highlight w:val="cyan"/>
          <w:u w:val="single"/>
        </w:rPr>
        <w:t>[y]</w:t>
      </w:r>
      <w:proofErr w:type="spellStart"/>
      <w:r w:rsidRPr="00A457F6">
        <w:rPr>
          <w:u w:val="single"/>
        </w:rPr>
        <w:t>ic</w:t>
      </w:r>
      <w:proofErr w:type="spellEnd"/>
      <w:r w:rsidRPr="006C7809">
        <w:rPr>
          <w:u w:val="single"/>
        </w:rPr>
        <w:t xml:space="preserve"> governance will become </w:t>
      </w:r>
      <w:hyperlink r:id="rId16" w:anchor=".V2H3MRbXgdI" w:history="1">
        <w:r w:rsidRPr="006C7809">
          <w:rPr>
            <w:rStyle w:val="Hyperlink"/>
            <w:u w:val="single"/>
          </w:rPr>
          <w:t>fragmented and less effective</w:t>
        </w:r>
      </w:hyperlink>
      <w:r w:rsidRPr="006C7809">
        <w:rPr>
          <w:u w:val="single"/>
        </w:rPr>
        <w:t xml:space="preserve">. </w:t>
      </w:r>
    </w:p>
    <w:p w14:paraId="3C9C5FB4" w14:textId="77777777" w:rsidR="00182207" w:rsidRDefault="00182207" w:rsidP="00182207">
      <w:pPr>
        <w:rPr>
          <w:u w:val="single"/>
        </w:rPr>
      </w:pPr>
      <w:r w:rsidRPr="006F34DA">
        <w:rPr>
          <w:highlight w:val="cyan"/>
          <w:u w:val="single"/>
        </w:rPr>
        <w:t>Violence and instability</w:t>
      </w:r>
      <w:r w:rsidRPr="006C7809">
        <w:rPr>
          <w:u w:val="single"/>
        </w:rPr>
        <w:t xml:space="preserve"> would also likely </w:t>
      </w:r>
      <w:r w:rsidRPr="006F34DA">
        <w:rPr>
          <w:highlight w:val="cyan"/>
          <w:u w:val="single"/>
        </w:rPr>
        <w:t>increase if</w:t>
      </w:r>
      <w:r w:rsidRPr="006C7809">
        <w:rPr>
          <w:u w:val="single"/>
        </w:rPr>
        <w:t xml:space="preserve"> more </w:t>
      </w:r>
      <w:r w:rsidRPr="006F34DA">
        <w:rPr>
          <w:highlight w:val="cyan"/>
          <w:u w:val="single"/>
        </w:rPr>
        <w:t xml:space="preserve">democracies </w:t>
      </w:r>
      <w:proofErr w:type="gramStart"/>
      <w:r w:rsidRPr="006F34DA">
        <w:rPr>
          <w:highlight w:val="cyan"/>
          <w:u w:val="single"/>
        </w:rPr>
        <w:t>give</w:t>
      </w:r>
      <w:proofErr w:type="gramEnd"/>
      <w:r w:rsidRPr="006F34DA">
        <w:rPr>
          <w:highlight w:val="cyan"/>
          <w:u w:val="single"/>
        </w:rPr>
        <w:t xml:space="preserve"> way to autocracy</w:t>
      </w:r>
      <w:r w:rsidRPr="006C7809">
        <w:rPr>
          <w:sz w:val="16"/>
        </w:rPr>
        <w:t xml:space="preserve">. </w:t>
      </w:r>
      <w:hyperlink r:id="rId17" w:history="1">
        <w:r w:rsidRPr="006C7809">
          <w:rPr>
            <w:rStyle w:val="Hyperlink"/>
            <w:sz w:val="16"/>
            <w:u w:val="single"/>
          </w:rPr>
          <w:t>International relations</w:t>
        </w:r>
        <w:r w:rsidRPr="006C7809">
          <w:rPr>
            <w:rStyle w:val="Hyperlink"/>
            <w:sz w:val="16"/>
          </w:rPr>
          <w:t xml:space="preserve"> literature</w:t>
        </w:r>
      </w:hyperlink>
      <w:r w:rsidRPr="006C7809">
        <w:rPr>
          <w:sz w:val="16"/>
        </w:rPr>
        <w:t xml:space="preserve"> </w:t>
      </w:r>
      <w:r w:rsidRPr="006C7809">
        <w:rPr>
          <w:u w:val="single"/>
        </w:rPr>
        <w:t xml:space="preserve">tells us that </w:t>
      </w:r>
      <w:r w:rsidRPr="006F34DA">
        <w:rPr>
          <w:highlight w:val="cyan"/>
          <w:u w:val="single"/>
        </w:rPr>
        <w:t>democracies are less likely to fight wars</w:t>
      </w:r>
      <w:r w:rsidRPr="006C7809">
        <w:rPr>
          <w:u w:val="single"/>
        </w:rPr>
        <w:t xml:space="preserve"> against other democracies, suggesting that </w:t>
      </w:r>
      <w:r w:rsidRPr="00A457F6">
        <w:rPr>
          <w:u w:val="single"/>
        </w:rPr>
        <w:t>interstate wars</w:t>
      </w:r>
      <w:r w:rsidRPr="006C7809">
        <w:rPr>
          <w:u w:val="single"/>
        </w:rPr>
        <w:t xml:space="preserve"> would </w:t>
      </w:r>
      <w:r w:rsidRPr="00A457F6">
        <w:rPr>
          <w:u w:val="single"/>
        </w:rPr>
        <w:t>rise as</w:t>
      </w:r>
      <w:r w:rsidRPr="006C7809">
        <w:rPr>
          <w:u w:val="single"/>
        </w:rPr>
        <w:t xml:space="preserve"> the number of </w:t>
      </w:r>
      <w:r w:rsidRPr="00A457F6">
        <w:rPr>
          <w:u w:val="single"/>
        </w:rPr>
        <w:t>democracies declines</w:t>
      </w:r>
      <w:r w:rsidRPr="006C7809">
        <w:rPr>
          <w:u w:val="single"/>
        </w:rPr>
        <w:t>.</w:t>
      </w:r>
      <w:r w:rsidRPr="006C7809">
        <w:rPr>
          <w:sz w:val="16"/>
        </w:rPr>
        <w:t xml:space="preserve"> Moreover, within countries that are already autocratic, </w:t>
      </w:r>
      <w:r w:rsidRPr="006C7809">
        <w:rPr>
          <w:u w:val="single"/>
        </w:rPr>
        <w:t>additional movement away from democracy, or an “</w:t>
      </w:r>
      <w:r w:rsidRPr="006F34DA">
        <w:rPr>
          <w:u w:val="single"/>
        </w:rPr>
        <w:t>authoritarian</w:t>
      </w:r>
      <w:r w:rsidRPr="006C7809">
        <w:rPr>
          <w:u w:val="single"/>
        </w:rPr>
        <w:t xml:space="preserve"> hardening,” would </w:t>
      </w:r>
      <w:r w:rsidRPr="006F34DA">
        <w:rPr>
          <w:u w:val="single"/>
        </w:rPr>
        <w:t>increase</w:t>
      </w:r>
      <w:r w:rsidRPr="006C7809">
        <w:rPr>
          <w:u w:val="single"/>
        </w:rPr>
        <w:t xml:space="preserve"> global instability</w:t>
      </w:r>
      <w:r w:rsidRPr="006C7809">
        <w:rPr>
          <w:sz w:val="16"/>
        </w:rPr>
        <w:t xml:space="preserve">. </w:t>
      </w:r>
      <w:r w:rsidRPr="006C7809">
        <w:rPr>
          <w:u w:val="single"/>
        </w:rPr>
        <w:t xml:space="preserve">Highly </w:t>
      </w:r>
      <w:r w:rsidRPr="006F34DA">
        <w:rPr>
          <w:highlight w:val="cyan"/>
          <w:u w:val="single"/>
        </w:rPr>
        <w:t>repressive autocracies</w:t>
      </w:r>
      <w:r w:rsidRPr="006C7809">
        <w:rPr>
          <w:u w:val="single"/>
        </w:rPr>
        <w:t xml:space="preserve"> are the </w:t>
      </w:r>
      <w:r w:rsidRPr="006F34DA">
        <w:rPr>
          <w:highlight w:val="cyan"/>
          <w:u w:val="single"/>
        </w:rPr>
        <w:t>most likely to experience state failure</w:t>
      </w:r>
      <w:r w:rsidRPr="006C7809">
        <w:rPr>
          <w:u w:val="single"/>
        </w:rPr>
        <w:t>,</w:t>
      </w:r>
      <w:r w:rsidRPr="006C7809">
        <w:rPr>
          <w:sz w:val="16"/>
        </w:rPr>
        <w:t xml:space="preserve"> </w:t>
      </w:r>
      <w:r w:rsidRPr="006C7809">
        <w:rPr>
          <w:u w:val="single"/>
        </w:rPr>
        <w:t>as was the case in the Central African Republic, Libya, Somalia, Syria, and Yemen.</w:t>
      </w:r>
      <w:r w:rsidRPr="006C7809">
        <w:rPr>
          <w:sz w:val="16"/>
        </w:rPr>
        <w:t xml:space="preserve"> In this way, </w:t>
      </w:r>
      <w:r w:rsidRPr="006C7809">
        <w:rPr>
          <w:u w:val="single"/>
        </w:rPr>
        <w:t xml:space="preserve">democratic decline would significantly strain the international order because rising levels of instability would exceed the West’s ability to respond to the tremendous costs of peacekeeping, humanitarian assistance, and refugee flows. </w:t>
      </w:r>
    </w:p>
    <w:p w14:paraId="56105D46" w14:textId="77777777" w:rsidR="00182207" w:rsidRPr="00641276" w:rsidRDefault="00182207" w:rsidP="00182207">
      <w:pPr>
        <w:rPr>
          <w:sz w:val="16"/>
        </w:rPr>
      </w:pPr>
      <w:r w:rsidRPr="00641276">
        <w:rPr>
          <w:sz w:val="16"/>
        </w:rPr>
        <w:t xml:space="preserve">Finally, </w:t>
      </w:r>
      <w:r w:rsidRPr="00641276">
        <w:rPr>
          <w:u w:val="single"/>
        </w:rPr>
        <w:t>widespread democratic decline would contribute to rising</w:t>
      </w:r>
      <w:r w:rsidRPr="00641276">
        <w:rPr>
          <w:sz w:val="16"/>
        </w:rPr>
        <w:t xml:space="preserve"> anti-U.S. sentiment that could fuel a global order that is increasingly </w:t>
      </w:r>
      <w:r w:rsidRPr="00641276">
        <w:rPr>
          <w:u w:val="single"/>
        </w:rPr>
        <w:t>antagonistic to the United States and its values</w:t>
      </w:r>
      <w:r w:rsidRPr="00641276">
        <w:rPr>
          <w:sz w:val="16"/>
        </w:rPr>
        <w:t xml:space="preserve">. Most </w:t>
      </w:r>
      <w:r w:rsidRPr="00641276">
        <w:rPr>
          <w:u w:val="single"/>
        </w:rPr>
        <w:t>autocracies are highly suspicious of U.S. intentions and view the creation of an external enemy as an effective means for boosting their own public support.</w:t>
      </w:r>
      <w:r w:rsidRPr="00641276">
        <w:rPr>
          <w:sz w:val="16"/>
        </w:rPr>
        <w:t xml:space="preserve"> Russian president Vladimir Putin, Venezuelan president Nicolas Maduro, and Bolivian president Evo Morales regularly accuse the United States of fomenting instability and supporting regime change. </w:t>
      </w:r>
      <w:r w:rsidRPr="00641276">
        <w:rPr>
          <w:u w:val="single"/>
        </w:rPr>
        <w:t xml:space="preserve">This </w:t>
      </w:r>
      <w:r w:rsidRPr="006F34DA">
        <w:rPr>
          <w:highlight w:val="cyan"/>
          <w:u w:val="single"/>
        </w:rPr>
        <w:t>vilification of</w:t>
      </w:r>
      <w:r w:rsidRPr="00641276">
        <w:rPr>
          <w:u w:val="single"/>
        </w:rPr>
        <w:t xml:space="preserve"> the </w:t>
      </w:r>
      <w:r w:rsidRPr="006F34DA">
        <w:rPr>
          <w:highlight w:val="cyan"/>
          <w:u w:val="single"/>
        </w:rPr>
        <w:t>U</w:t>
      </w:r>
      <w:r w:rsidRPr="00641276">
        <w:rPr>
          <w:u w:val="single"/>
        </w:rPr>
        <w:t xml:space="preserve">nited </w:t>
      </w:r>
      <w:r w:rsidRPr="006F34DA">
        <w:rPr>
          <w:highlight w:val="cyan"/>
          <w:u w:val="single"/>
        </w:rPr>
        <w:t>S</w:t>
      </w:r>
      <w:r w:rsidRPr="00641276">
        <w:rPr>
          <w:u w:val="single"/>
        </w:rPr>
        <w:t xml:space="preserve">tates </w:t>
      </w:r>
      <w:r w:rsidRPr="006F34DA">
        <w:rPr>
          <w:highlight w:val="cyan"/>
          <w:u w:val="single"/>
        </w:rPr>
        <w:t>is</w:t>
      </w:r>
      <w:r w:rsidRPr="00641276">
        <w:rPr>
          <w:u w:val="single"/>
        </w:rPr>
        <w:t xml:space="preserve"> a convenient way of </w:t>
      </w:r>
      <w:r w:rsidRPr="006F34DA">
        <w:rPr>
          <w:highlight w:val="cyan"/>
          <w:u w:val="single"/>
        </w:rPr>
        <w:t>distracting</w:t>
      </w:r>
      <w:r w:rsidRPr="00641276">
        <w:rPr>
          <w:u w:val="single"/>
        </w:rPr>
        <w:t xml:space="preserve"> their </w:t>
      </w:r>
      <w:r w:rsidRPr="006F34DA">
        <w:rPr>
          <w:highlight w:val="cyan"/>
          <w:u w:val="single"/>
        </w:rPr>
        <w:t>public</w:t>
      </w:r>
      <w:r w:rsidRPr="00641276">
        <w:rPr>
          <w:u w:val="single"/>
        </w:rPr>
        <w:t xml:space="preserve">s </w:t>
      </w:r>
      <w:r w:rsidRPr="006F34DA">
        <w:rPr>
          <w:u w:val="single"/>
        </w:rPr>
        <w:t>from regime shortcomings</w:t>
      </w:r>
      <w:r w:rsidRPr="00641276">
        <w:rPr>
          <w:u w:val="single"/>
        </w:rPr>
        <w:t xml:space="preserve"> </w:t>
      </w:r>
      <w:r w:rsidRPr="006F34DA">
        <w:rPr>
          <w:highlight w:val="cyan"/>
          <w:u w:val="single"/>
        </w:rPr>
        <w:t>and fostering</w:t>
      </w:r>
      <w:r w:rsidRPr="00641276">
        <w:rPr>
          <w:u w:val="single"/>
        </w:rPr>
        <w:t xml:space="preserve"> public </w:t>
      </w:r>
      <w:r w:rsidRPr="006F34DA">
        <w:rPr>
          <w:highlight w:val="cyan"/>
          <w:u w:val="single"/>
        </w:rPr>
        <w:t>support for strongman</w:t>
      </w:r>
      <w:r w:rsidRPr="00641276">
        <w:rPr>
          <w:u w:val="single"/>
        </w:rPr>
        <w:t xml:space="preserve"> </w:t>
      </w:r>
      <w:r w:rsidRPr="006F34DA">
        <w:rPr>
          <w:highlight w:val="cyan"/>
          <w:u w:val="single"/>
        </w:rPr>
        <w:t>tactics</w:t>
      </w:r>
      <w:r w:rsidRPr="00641276">
        <w:rPr>
          <w:sz w:val="16"/>
        </w:rPr>
        <w:t xml:space="preserve">. </w:t>
      </w:r>
    </w:p>
    <w:p w14:paraId="4CD71AF3" w14:textId="77777777" w:rsidR="00182207" w:rsidRPr="00641276" w:rsidRDefault="00182207" w:rsidP="00182207">
      <w:pPr>
        <w:rPr>
          <w:u w:val="single"/>
        </w:rPr>
      </w:pPr>
      <w:r w:rsidRPr="00641276">
        <w:rPr>
          <w:sz w:val="16"/>
        </w:rPr>
        <w:t xml:space="preserve">Since 9/11, and particularly in the wake of the Arab Spring, Western </w:t>
      </w:r>
      <w:r w:rsidRPr="00641276">
        <w:rPr>
          <w:u w:val="single"/>
        </w:rPr>
        <w:t>enthusiasm for democracy support has waned</w:t>
      </w:r>
      <w:r w:rsidRPr="00641276">
        <w:rPr>
          <w:sz w:val="16"/>
        </w:rPr>
        <w:t xml:space="preserve">. </w:t>
      </w:r>
      <w:r w:rsidRPr="00641276">
        <w:rPr>
          <w:u w:val="single"/>
        </w:rPr>
        <w:t xml:space="preserve">Rising levels of instability, including in Ukraine and the Middle East, fragile governance in Afghanistan and Iraq, and sustained threats from terrorist groups such as ISIL have increased Western focus on security and </w:t>
      </w:r>
      <w:r w:rsidRPr="00641276">
        <w:rPr>
          <w:u w:val="single"/>
        </w:rPr>
        <w:lastRenderedPageBreak/>
        <w:t>stability</w:t>
      </w:r>
      <w:r w:rsidRPr="00641276">
        <w:rPr>
          <w:sz w:val="16"/>
        </w:rPr>
        <w:t xml:space="preserve">. U.S. preoccupation with intelligence sharing, basing and overflight rights, along with </w:t>
      </w:r>
      <w:r w:rsidRPr="00641276">
        <w:rPr>
          <w:u w:val="single"/>
        </w:rPr>
        <w:t xml:space="preserve">the </w:t>
      </w:r>
      <w:r w:rsidRPr="006F34DA">
        <w:rPr>
          <w:highlight w:val="cyan"/>
          <w:u w:val="single"/>
        </w:rPr>
        <w:t>perception that autocracy equates with stability,</w:t>
      </w:r>
      <w:r w:rsidRPr="00641276">
        <w:rPr>
          <w:u w:val="single"/>
        </w:rPr>
        <w:t xml:space="preserve"> are </w:t>
      </w:r>
      <w:r w:rsidRPr="006F34DA">
        <w:rPr>
          <w:highlight w:val="cyan"/>
          <w:u w:val="single"/>
        </w:rPr>
        <w:t>trumping democracy and human rights considerations</w:t>
      </w:r>
      <w:r w:rsidRPr="00641276">
        <w:rPr>
          <w:u w:val="single"/>
        </w:rPr>
        <w:t xml:space="preserve">. </w:t>
      </w:r>
    </w:p>
    <w:p w14:paraId="7331B1EB" w14:textId="77777777" w:rsidR="00182207" w:rsidRPr="0033025C" w:rsidRDefault="00182207" w:rsidP="00182207">
      <w:pPr>
        <w:rPr>
          <w:u w:val="single"/>
        </w:rPr>
      </w:pPr>
      <w:r w:rsidRPr="0033025C">
        <w:rPr>
          <w:sz w:val="16"/>
        </w:rPr>
        <w:t xml:space="preserve">While rising levels of global instability explain part of Washington’s shift from an historical commitment to democracy, the nature of the policy process itself is a less appreciated factor. </w:t>
      </w:r>
      <w:r w:rsidRPr="0033025C">
        <w:rPr>
          <w:u w:val="single"/>
        </w:rPr>
        <w:t>Policy discussions tend to occur on a country-by-country basis—leading to choices that weigh the costs and benefits of democracy support within the confines of a single country</w:t>
      </w:r>
      <w:r w:rsidRPr="0033025C">
        <w:rPr>
          <w:sz w:val="16"/>
        </w:rPr>
        <w:t xml:space="preserve">. From this perspective, </w:t>
      </w:r>
      <w:r w:rsidRPr="0033025C">
        <w:rPr>
          <w:u w:val="single"/>
        </w:rPr>
        <w:t>the benefits of counterterrorism cooperation or access to natural resources are regularly judged to outweigh the perceived costs of supporting human rights</w:t>
      </w:r>
      <w:r w:rsidRPr="0033025C">
        <w:rPr>
          <w:sz w:val="16"/>
        </w:rPr>
        <w:t xml:space="preserve">. A serious problem arises, however, when this process is replicated across countries. </w:t>
      </w:r>
      <w:r w:rsidRPr="0033025C">
        <w:rPr>
          <w:u w:val="single"/>
        </w:rPr>
        <w:t xml:space="preserve">The bilateral focus rarely incorporates the risks to the U.S.-led global order that arise from widespread democratic decline across multiple countries. </w:t>
      </w:r>
    </w:p>
    <w:p w14:paraId="548375D0" w14:textId="77777777" w:rsidR="00182207" w:rsidRPr="0033025C" w:rsidRDefault="00182207" w:rsidP="00182207">
      <w:pPr>
        <w:rPr>
          <w:sz w:val="16"/>
        </w:rPr>
      </w:pPr>
      <w:r w:rsidRPr="0033025C">
        <w:rPr>
          <w:u w:val="single"/>
        </w:rPr>
        <w:t>Many of the threats to the current global order</w:t>
      </w:r>
      <w:r w:rsidRPr="0033025C">
        <w:rPr>
          <w:sz w:val="16"/>
        </w:rPr>
        <w:t xml:space="preserve">, such as China’s rise or the diffusion of power, </w:t>
      </w:r>
      <w:r w:rsidRPr="0033025C">
        <w:rPr>
          <w:u w:val="single"/>
        </w:rPr>
        <w:t>are driven by factors that the United States and West more generally have little leverage to influence or control</w:t>
      </w:r>
      <w:r w:rsidRPr="0033025C">
        <w:rPr>
          <w:sz w:val="16"/>
        </w:rPr>
        <w:t xml:space="preserve">. </w:t>
      </w:r>
      <w:r w:rsidRPr="0033025C">
        <w:rPr>
          <w:u w:val="single"/>
        </w:rPr>
        <w:t>Democracy</w:t>
      </w:r>
      <w:r w:rsidRPr="0033025C">
        <w:rPr>
          <w:sz w:val="16"/>
        </w:rPr>
        <w:t xml:space="preserve">, however, </w:t>
      </w:r>
      <w:r w:rsidRPr="0033025C">
        <w:rPr>
          <w:u w:val="single"/>
        </w:rPr>
        <w:t>is an area where Western actions can affect outcomes</w:t>
      </w:r>
      <w:r w:rsidRPr="0033025C">
        <w:rPr>
          <w:sz w:val="16"/>
        </w:rPr>
        <w:t xml:space="preserve">. Factoring in the risks that </w:t>
      </w:r>
      <w:r w:rsidRPr="0033025C">
        <w:rPr>
          <w:u w:val="single"/>
        </w:rPr>
        <w:t>arise from a global democratic decline into policy discussions is a vital step to building a comprehensive approach to democracy support.</w:t>
      </w:r>
      <w:r w:rsidRPr="0033025C">
        <w:rPr>
          <w:sz w:val="16"/>
        </w:rPr>
        <w:t xml:space="preserve"> Bringing this perspective to the table may not lead to dramatic shifts in foreign policy, but it would ensure that we are having the right conversation.</w:t>
      </w:r>
    </w:p>
    <w:p w14:paraId="524B86B3" w14:textId="77777777" w:rsidR="00182207" w:rsidRDefault="00182207" w:rsidP="00182207">
      <w:pPr>
        <w:rPr>
          <w:sz w:val="16"/>
        </w:rPr>
      </w:pPr>
    </w:p>
    <w:p w14:paraId="03E1B976" w14:textId="77777777" w:rsidR="00182207" w:rsidRDefault="00182207" w:rsidP="00182207"/>
    <w:p w14:paraId="05948510" w14:textId="77777777" w:rsidR="00182207" w:rsidRDefault="00182207" w:rsidP="00182207">
      <w:pPr>
        <w:pStyle w:val="Heading4"/>
      </w:pPr>
      <w:r>
        <w:t xml:space="preserve">Democracy is far better than authoritarianism for fighting climate change – multiple warrants and empirics. </w:t>
      </w:r>
    </w:p>
    <w:p w14:paraId="2DC17C33" w14:textId="77777777" w:rsidR="00182207" w:rsidRPr="006F34DA" w:rsidRDefault="00182207" w:rsidP="00182207">
      <w:r w:rsidRPr="00073BE1">
        <w:rPr>
          <w:rStyle w:val="Heading4Char"/>
        </w:rPr>
        <w:t>Looney 16</w:t>
      </w:r>
      <w:r>
        <w:t xml:space="preserve"> </w:t>
      </w:r>
      <w:r w:rsidRPr="006F34DA">
        <w:t>[</w:t>
      </w:r>
      <w:hyperlink r:id="rId18" w:history="1">
        <w:r w:rsidRPr="006F34DA">
          <w:rPr>
            <w:rStyle w:val="Hyperlink"/>
          </w:rPr>
          <w:t>Robert Looney</w:t>
        </w:r>
      </w:hyperlink>
      <w:r w:rsidRPr="006F34DA">
        <w:t xml:space="preserve">, JUNE 1, 2016, “Democracy Is the Answer to Climate Change”, </w:t>
      </w:r>
      <w:hyperlink r:id="rId19" w:history="1">
        <w:r w:rsidRPr="006F34DA">
          <w:rPr>
            <w:rStyle w:val="Hyperlink"/>
          </w:rPr>
          <w:t>https://foreignpolicy.com/2016/06/01/democracy-is-the-answer-to-climate-change //</w:t>
        </w:r>
      </w:hyperlink>
      <w:r w:rsidRPr="006F34DA">
        <w:t>]</w:t>
      </w:r>
    </w:p>
    <w:p w14:paraId="72C66BA5" w14:textId="77777777" w:rsidR="00182207" w:rsidRPr="00195073" w:rsidRDefault="00182207" w:rsidP="00182207">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411C7ED8" w14:textId="77777777" w:rsidR="00182207" w:rsidRPr="00195073" w:rsidRDefault="00182207" w:rsidP="00182207">
      <w:pPr>
        <w:rPr>
          <w:sz w:val="16"/>
        </w:rPr>
      </w:pPr>
      <w:r w:rsidRPr="00195073">
        <w:rPr>
          <w:u w:val="single"/>
        </w:rPr>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20" w:history="1">
        <w:r w:rsidRPr="00195073">
          <w:rPr>
            <w:rStyle w:val="Hyperlink"/>
            <w:sz w:val="16"/>
          </w:rPr>
          <w:t>Democracy Index 2015</w:t>
        </w:r>
      </w:hyperlink>
      <w:r w:rsidRPr="00195073">
        <w:rPr>
          <w:sz w:val="16"/>
        </w:rPr>
        <w:t> and the World Energy Council’s </w:t>
      </w:r>
      <w:hyperlink r:id="rId21"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7D3AFF81" w14:textId="77777777" w:rsidR="00182207" w:rsidRPr="00195073" w:rsidRDefault="00182207" w:rsidP="00182207">
      <w:pPr>
        <w:rPr>
          <w:sz w:val="16"/>
        </w:rPr>
      </w:pPr>
      <w:r w:rsidRPr="00195073">
        <w:rPr>
          <w:sz w:val="16"/>
        </w:rPr>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5B68EC4D" w14:textId="77777777" w:rsidR="00182207" w:rsidRPr="00195073" w:rsidRDefault="00182207" w:rsidP="00182207">
      <w:pPr>
        <w:rPr>
          <w:u w:val="single"/>
        </w:rPr>
      </w:pPr>
      <w:r w:rsidRPr="00195073">
        <w:rPr>
          <w:sz w:val="16"/>
        </w:rPr>
        <w:lastRenderedPageBreak/>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633E2A4D" w14:textId="77777777" w:rsidR="00182207" w:rsidRPr="00195073" w:rsidRDefault="00182207" w:rsidP="00182207">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62E9AE20" w14:textId="77777777" w:rsidR="00182207" w:rsidRPr="00195073" w:rsidRDefault="00182207" w:rsidP="00182207">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39C9FFE1" w14:textId="77777777" w:rsidR="00182207" w:rsidRPr="00195073" w:rsidRDefault="00182207" w:rsidP="00182207">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22"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23" w:history="1">
        <w:r w:rsidRPr="00195073">
          <w:rPr>
            <w:rStyle w:val="Hyperlink"/>
            <w:u w:val="single"/>
          </w:rPr>
          <w:t>shrinking</w:t>
        </w:r>
      </w:hyperlink>
      <w:r w:rsidRPr="00195073">
        <w:rPr>
          <w:u w:val="single"/>
        </w:rPr>
        <w:t>.</w:t>
      </w:r>
    </w:p>
    <w:p w14:paraId="156A370E" w14:textId="77777777" w:rsidR="00182207" w:rsidRPr="00195073" w:rsidRDefault="00182207" w:rsidP="00182207">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this work is taking place at the provincial, state, and municipal levels</w:t>
      </w:r>
      <w:r w:rsidRPr="00195073">
        <w:rPr>
          <w:sz w:val="16"/>
        </w:rPr>
        <w:t>. </w:t>
      </w:r>
      <w:hyperlink r:id="rId24" w:history="1">
        <w:r w:rsidRPr="00195073">
          <w:rPr>
            <w:rStyle w:val="Hyperlink"/>
            <w:sz w:val="16"/>
          </w:rPr>
          <w:t>British Columbia</w:t>
        </w:r>
      </w:hyperlink>
      <w:r w:rsidRPr="00195073">
        <w:rPr>
          <w:sz w:val="16"/>
        </w:rPr>
        <w:t> has imposed a carbon tax, </w:t>
      </w:r>
      <w:hyperlink r:id="rId25" w:history="1">
        <w:r w:rsidRPr="00195073">
          <w:rPr>
            <w:rStyle w:val="Hyperlink"/>
            <w:u w:val="single"/>
          </w:rPr>
          <w:t>California</w:t>
        </w:r>
      </w:hyperlink>
      <w:r w:rsidRPr="00195073">
        <w:rPr>
          <w:u w:val="single"/>
        </w:rPr>
        <w:t> has initiated a cap-and-trade carbon plan, and </w:t>
      </w:r>
      <w:hyperlink r:id="rId26"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26CEBF2C" w14:textId="77777777" w:rsidR="00182207" w:rsidRDefault="00182207" w:rsidP="00182207">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t xml:space="preserve">overarching </w:t>
      </w:r>
      <w:r w:rsidRPr="006F34DA">
        <w:rPr>
          <w:u w:val="single"/>
        </w:rPr>
        <w:t>concern with </w:t>
      </w:r>
      <w:hyperlink r:id="rId27"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28"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29"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 xml:space="preserve">Chinese who </w:t>
      </w:r>
      <w:r w:rsidRPr="006F34DA">
        <w:rPr>
          <w:highlight w:val="cyan"/>
          <w:u w:val="single"/>
        </w:rPr>
        <w:lastRenderedPageBreak/>
        <w:t>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6488BF78" w14:textId="77777777" w:rsidR="00182207" w:rsidRDefault="00182207" w:rsidP="00182207"/>
    <w:p w14:paraId="6D26392E" w14:textId="77777777" w:rsidR="00182207" w:rsidRDefault="00182207" w:rsidP="00182207">
      <w:pPr>
        <w:pStyle w:val="Heading4"/>
      </w:pPr>
      <w:r>
        <w:t>Climate change leads to extinction.</w:t>
      </w:r>
    </w:p>
    <w:p w14:paraId="6E6C8AB3" w14:textId="77777777" w:rsidR="00182207" w:rsidRDefault="00182207" w:rsidP="00182207">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5511F1EF" w14:textId="77777777" w:rsidR="00182207" w:rsidRPr="005E4A46" w:rsidRDefault="00182207" w:rsidP="00182207">
      <w:pPr>
        <w:rPr>
          <w:sz w:val="16"/>
        </w:rPr>
      </w:pPr>
      <w:r w:rsidRPr="005E4A46">
        <w:rPr>
          <w:sz w:val="16"/>
        </w:rPr>
        <w:t xml:space="preserve">New </w:t>
      </w:r>
      <w:r w:rsidRPr="005E4A46">
        <w:rPr>
          <w:u w:val="single"/>
        </w:rPr>
        <w:t xml:space="preserve">research reveals the </w:t>
      </w:r>
      <w:r w:rsidRPr="005E4A46">
        <w:rPr>
          <w:highlight w:val="cyan"/>
          <w:u w:val="single"/>
        </w:rPr>
        <w:t xml:space="preserve">extinction of </w:t>
      </w:r>
      <w:r w:rsidRPr="005E4A46">
        <w:rPr>
          <w:u w:val="single"/>
        </w:rPr>
        <w:t xml:space="preserve">plant or animal </w:t>
      </w:r>
      <w:r w:rsidRPr="005E4A46">
        <w:rPr>
          <w:highlight w:val="cyan"/>
          <w:u w:val="single"/>
        </w:rPr>
        <w:t>species from</w:t>
      </w:r>
      <w:r w:rsidRPr="005E4A46">
        <w:rPr>
          <w:sz w:val="16"/>
        </w:rPr>
        <w:t xml:space="preserve"> </w:t>
      </w:r>
      <w:r w:rsidRPr="005E4A46">
        <w:rPr>
          <w:u w:val="single"/>
        </w:rPr>
        <w:t xml:space="preserve">extreme </w:t>
      </w:r>
      <w:r w:rsidRPr="005E4A46">
        <w:rPr>
          <w:highlight w:val="cyan"/>
          <w:u w:val="single"/>
        </w:rPr>
        <w:t>environmental change</w:t>
      </w:r>
      <w:r w:rsidRPr="005E4A46">
        <w:rPr>
          <w:u w:val="single"/>
        </w:rPr>
        <w:t xml:space="preserve"> increases the risk of an </w:t>
      </w:r>
      <w:r w:rsidRPr="005E4A46">
        <w:rPr>
          <w:highlight w:val="cyan"/>
          <w:u w:val="single"/>
        </w:rPr>
        <w:t xml:space="preserve">[leads </w:t>
      </w:r>
      <w:proofErr w:type="gramStart"/>
      <w:r w:rsidRPr="005E4A46">
        <w:rPr>
          <w:highlight w:val="cyan"/>
          <w:u w:val="single"/>
        </w:rPr>
        <w:t xml:space="preserve">to]  </w:t>
      </w:r>
      <w:r w:rsidRPr="005E4A46">
        <w:rPr>
          <w:u w:val="single"/>
        </w:rPr>
        <w:t>'</w:t>
      </w:r>
      <w:proofErr w:type="gramEnd"/>
      <w:r w:rsidRPr="005E4A46">
        <w:rPr>
          <w:u w:val="single"/>
        </w:rPr>
        <w:t xml:space="preserve">extinction </w:t>
      </w:r>
      <w:r w:rsidRPr="005E4A46">
        <w:rPr>
          <w:highlight w:val="cyan"/>
          <w:u w:val="single"/>
        </w:rPr>
        <w:t xml:space="preserve">domino effect' that </w:t>
      </w:r>
      <w:r w:rsidRPr="005E4A46">
        <w:rPr>
          <w:u w:val="single"/>
        </w:rPr>
        <w:t xml:space="preserve">could </w:t>
      </w:r>
      <w:r w:rsidRPr="005E4A46">
        <w:rPr>
          <w:highlight w:val="cyan"/>
          <w:u w:val="single"/>
        </w:rPr>
        <w:t>annihilate all life on Earth</w:t>
      </w:r>
      <w:r w:rsidRPr="005E4A46">
        <w:rPr>
          <w:sz w:val="16"/>
        </w:rPr>
        <w:t xml:space="preserve">. This would be the worst-case scenario of what </w:t>
      </w:r>
      <w:proofErr w:type="gramStart"/>
      <w:r w:rsidRPr="005E4A46">
        <w:rPr>
          <w:sz w:val="16"/>
        </w:rPr>
        <w:t>scientists</w:t>
      </w:r>
      <w:proofErr w:type="gramEnd"/>
      <w:r w:rsidRPr="005E4A46">
        <w:rPr>
          <w:sz w:val="16"/>
        </w:rPr>
        <w:t xml:space="preserve"> call 'co-extinctions', </w:t>
      </w:r>
      <w:r w:rsidRPr="005E4A46">
        <w:rPr>
          <w:u w:val="single"/>
        </w:rPr>
        <w:t>where an organism dies out because it depends on another doomed species,</w:t>
      </w:r>
      <w:r w:rsidRPr="005E4A46">
        <w:rPr>
          <w:sz w:val="16"/>
        </w:rPr>
        <w:t xml:space="preserve"> with the findings published today in the journal Scientific Reports. Think of a plant's flower pollinated by only one species of bee -- </w:t>
      </w:r>
      <w:r w:rsidRPr="005E4A46">
        <w:rPr>
          <w:u w:val="single"/>
        </w:rPr>
        <w:t>if the bee becomes extinct, so too will the plant eventually.</w:t>
      </w:r>
      <w:r w:rsidRPr="005E4A46">
        <w:rPr>
          <w:sz w:val="16"/>
        </w:rPr>
        <w:t xml:space="preserve"> "Even the most resilient species will inevitably fall victim to the synergies among extinction drivers as extreme stresses drive ecosystems to collapse." says lead author Dr Giovanni </w:t>
      </w:r>
      <w:proofErr w:type="spellStart"/>
      <w:r w:rsidRPr="005E4A46">
        <w:rPr>
          <w:sz w:val="16"/>
        </w:rPr>
        <w:t>Strona</w:t>
      </w:r>
      <w:proofErr w:type="spellEnd"/>
      <w:r w:rsidRPr="005E4A46">
        <w:rPr>
          <w:sz w:val="16"/>
        </w:rPr>
        <w:t xml:space="preserve"> of the European Commission's Joint Research Centre based in </w:t>
      </w:r>
      <w:proofErr w:type="spellStart"/>
      <w:r w:rsidRPr="005E4A46">
        <w:rPr>
          <w:sz w:val="16"/>
        </w:rPr>
        <w:t>Ispra</w:t>
      </w:r>
      <w:proofErr w:type="spellEnd"/>
      <w:r w:rsidRPr="005E4A46">
        <w:rPr>
          <w:sz w:val="16"/>
        </w:rPr>
        <w:t xml:space="preserve"> in northern Italy. </w:t>
      </w:r>
      <w:r w:rsidRPr="005E4A46">
        <w:rPr>
          <w:highlight w:val="cyan"/>
          <w:u w:val="single"/>
        </w:rPr>
        <w:t xml:space="preserve">Researchers from </w:t>
      </w:r>
      <w:r w:rsidRPr="005E4A46">
        <w:rPr>
          <w:u w:val="single"/>
        </w:rPr>
        <w:t xml:space="preserve">Italy and Australia </w:t>
      </w:r>
      <w:r w:rsidRPr="005E4A46">
        <w:rPr>
          <w:highlight w:val="cyan"/>
          <w:u w:val="single"/>
        </w:rPr>
        <w:t xml:space="preserve">simulated 2,000 </w:t>
      </w:r>
      <w:r w:rsidRPr="005E4A46">
        <w:rPr>
          <w:u w:val="single"/>
        </w:rPr>
        <w:t xml:space="preserve">'virtual </w:t>
      </w:r>
      <w:r w:rsidRPr="005E4A46">
        <w:rPr>
          <w:highlight w:val="cyan"/>
          <w:u w:val="single"/>
        </w:rPr>
        <w:t>earths</w:t>
      </w:r>
      <w:r w:rsidRPr="005E4A46">
        <w:rPr>
          <w:u w:val="single"/>
        </w:rPr>
        <w:t>'</w:t>
      </w:r>
      <w:r w:rsidRPr="005E4A46">
        <w:rPr>
          <w:sz w:val="16"/>
        </w:rPr>
        <w:t xml:space="preserve"> linking animal and plant species. </w:t>
      </w:r>
      <w:r w:rsidRPr="005E4A46">
        <w:rPr>
          <w:u w:val="single"/>
        </w:rPr>
        <w:t>Using sophisticated modelling</w:t>
      </w:r>
      <w:r w:rsidRPr="005E4A46">
        <w:rPr>
          <w:sz w:val="16"/>
        </w:rPr>
        <w:t xml:space="preserve">, they </w:t>
      </w:r>
      <w:r w:rsidRPr="005E4A46">
        <w:rPr>
          <w:highlight w:val="cyan"/>
          <w:u w:val="single"/>
        </w:rPr>
        <w:t>subjected</w:t>
      </w:r>
      <w:r w:rsidRPr="005E4A46">
        <w:rPr>
          <w:sz w:val="16"/>
        </w:rPr>
        <w:t xml:space="preserve"> the virtual </w:t>
      </w:r>
      <w:r w:rsidRPr="005E4A46">
        <w:rPr>
          <w:u w:val="single"/>
        </w:rPr>
        <w:t xml:space="preserve">earths </w:t>
      </w:r>
      <w:r w:rsidRPr="005E4A46">
        <w:rPr>
          <w:highlight w:val="cyan"/>
          <w:u w:val="single"/>
        </w:rPr>
        <w:t>to</w:t>
      </w:r>
      <w:r w:rsidRPr="005E4A46">
        <w:rPr>
          <w:u w:val="single"/>
        </w:rPr>
        <w:t xml:space="preserve"> catastrophic </w:t>
      </w:r>
      <w:r w:rsidRPr="005E4A46">
        <w:rPr>
          <w:highlight w:val="cyan"/>
          <w:u w:val="single"/>
        </w:rPr>
        <w:t>environmental changes that</w:t>
      </w:r>
      <w:r w:rsidRPr="005E4A46">
        <w:rPr>
          <w:u w:val="single"/>
        </w:rPr>
        <w:t xml:space="preserve"> ultimately </w:t>
      </w:r>
      <w:r w:rsidRPr="005E4A46">
        <w:rPr>
          <w:highlight w:val="cyan"/>
          <w:u w:val="single"/>
        </w:rPr>
        <w:t>annihilated all life.</w:t>
      </w:r>
      <w:r w:rsidRPr="005E4A46">
        <w:rPr>
          <w:sz w:val="16"/>
        </w:rPr>
        <w:t xml:space="preserve"> Examples of the kinds of catastrophes </w:t>
      </w:r>
      <w:r w:rsidRPr="005E4A46">
        <w:rPr>
          <w:highlight w:val="cyan"/>
          <w:u w:val="single"/>
        </w:rPr>
        <w:t>they simulated</w:t>
      </w:r>
      <w:r w:rsidRPr="005E4A46">
        <w:rPr>
          <w:sz w:val="16"/>
        </w:rPr>
        <w:t xml:space="preserve"> included runaway </w:t>
      </w:r>
      <w:r w:rsidRPr="005E4A46">
        <w:rPr>
          <w:highlight w:val="cyan"/>
          <w:u w:val="single"/>
        </w:rPr>
        <w:t>global warming</w:t>
      </w:r>
      <w:r w:rsidRPr="005E4A46">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5E4A46">
        <w:rPr>
          <w:u w:val="single"/>
        </w:rPr>
        <w:t>because</w:t>
      </w:r>
      <w:r w:rsidRPr="005E4A46">
        <w:rPr>
          <w:sz w:val="16"/>
        </w:rPr>
        <w:t xml:space="preserve"> all </w:t>
      </w:r>
      <w:r w:rsidRPr="005E4A46">
        <w:rPr>
          <w:u w:val="single"/>
        </w:rPr>
        <w:t>species are connected</w:t>
      </w:r>
      <w:r w:rsidRPr="005E4A46">
        <w:rPr>
          <w:sz w:val="16"/>
        </w:rPr>
        <w:t xml:space="preserve"> in the web of life, our paper demonstrates that even </w:t>
      </w:r>
      <w:r w:rsidRPr="005E4A46">
        <w:rPr>
          <w:u w:val="single"/>
        </w:rPr>
        <w:t xml:space="preserve">the most </w:t>
      </w:r>
      <w:r w:rsidRPr="005E4A46">
        <w:rPr>
          <w:highlight w:val="cyan"/>
          <w:u w:val="single"/>
        </w:rPr>
        <w:t>tolerant species</w:t>
      </w:r>
      <w:r w:rsidRPr="005E4A46">
        <w:rPr>
          <w:sz w:val="16"/>
        </w:rPr>
        <w:t xml:space="preserve"> ultimately </w:t>
      </w:r>
      <w:r w:rsidRPr="005E4A46">
        <w:rPr>
          <w:highlight w:val="cyan"/>
          <w:u w:val="single"/>
        </w:rPr>
        <w:t>succumb to extinction when the less-tolerant species on which they depend disappear</w:t>
      </w:r>
      <w:r w:rsidRPr="005E4A46">
        <w:rPr>
          <w:u w:val="single"/>
        </w:rPr>
        <w:t>.</w:t>
      </w:r>
      <w:r w:rsidRPr="005E4A46">
        <w:rPr>
          <w:sz w:val="16"/>
        </w:rPr>
        <w:t xml:space="preserve">" "Failing to take into account these co-extinctions therefore </w:t>
      </w:r>
      <w:proofErr w:type="gramStart"/>
      <w:r w:rsidRPr="005E4A46">
        <w:rPr>
          <w:sz w:val="16"/>
        </w:rPr>
        <w:t>underestimates</w:t>
      </w:r>
      <w:proofErr w:type="gramEnd"/>
      <w:r w:rsidRPr="005E4A46">
        <w:rPr>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5E4A46">
        <w:rPr>
          <w:sz w:val="16"/>
        </w:rPr>
        <w:t>Strona</w:t>
      </w:r>
      <w:proofErr w:type="spellEnd"/>
      <w:r w:rsidRPr="005E4A46">
        <w:rPr>
          <w:sz w:val="16"/>
        </w:rPr>
        <w:t xml:space="preserve"> say that their virtual scenarios warn humanity not to underestimate the impact of co-extinctions. "</w:t>
      </w:r>
      <w:r w:rsidRPr="005E4A46">
        <w:rPr>
          <w:u w:val="single"/>
        </w:rPr>
        <w:t>Not taking into account this domino effect gives an unrealistic and exceedingly optimistic perspective about the impact of future climate change,"</w:t>
      </w:r>
      <w:r w:rsidRPr="005E4A46">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5E4A46">
        <w:rPr>
          <w:highlight w:val="cyan"/>
          <w:u w:val="single"/>
        </w:rPr>
        <w:t>co-extinctions mean that</w:t>
      </w:r>
      <w:r w:rsidRPr="005E4A46">
        <w:rPr>
          <w:u w:val="single"/>
        </w:rPr>
        <w:t xml:space="preserve"> 5-6 degrees of average </w:t>
      </w:r>
      <w:r w:rsidRPr="005E4A46">
        <w:rPr>
          <w:highlight w:val="cyan"/>
          <w:u w:val="single"/>
        </w:rPr>
        <w:t>warming</w:t>
      </w:r>
      <w:r w:rsidRPr="005E4A46">
        <w:rPr>
          <w:u w:val="single"/>
        </w:rPr>
        <w:t xml:space="preserve"> globally </w:t>
      </w:r>
      <w:r w:rsidRPr="005E4A46">
        <w:rPr>
          <w:highlight w:val="cyan"/>
          <w:u w:val="single"/>
        </w:rPr>
        <w:t>is enough to wipe out</w:t>
      </w:r>
      <w:r w:rsidRPr="005E4A46">
        <w:rPr>
          <w:u w:val="single"/>
        </w:rPr>
        <w:t xml:space="preserve"> most </w:t>
      </w:r>
      <w:r w:rsidRPr="005E4A46">
        <w:rPr>
          <w:highlight w:val="cyan"/>
          <w:u w:val="single"/>
        </w:rPr>
        <w:t>life on the planet</w:t>
      </w:r>
      <w:r w:rsidRPr="005E4A46">
        <w:rPr>
          <w:u w:val="single"/>
        </w:rPr>
        <w:t xml:space="preserve">," says Dr </w:t>
      </w:r>
      <w:proofErr w:type="spellStart"/>
      <w:r w:rsidRPr="005E4A46">
        <w:rPr>
          <w:u w:val="single"/>
        </w:rPr>
        <w:t>Strona</w:t>
      </w:r>
      <w:proofErr w:type="spellEnd"/>
      <w:r w:rsidRPr="005E4A46">
        <w:rPr>
          <w:sz w:val="16"/>
        </w:rPr>
        <w:t>. Professor Bradshaw further warns that their work shows how climate warming creates extinction cascades in the worst possible way, when compared to random extinctions or even from the stresses arising from nuclear winter.</w:t>
      </w:r>
    </w:p>
    <w:p w14:paraId="2C7B2FDF" w14:textId="77777777" w:rsidR="00182207" w:rsidRDefault="00182207" w:rsidP="00182207"/>
    <w:p w14:paraId="0CE853E2" w14:textId="77777777" w:rsidR="00182207" w:rsidRDefault="00182207" w:rsidP="00182207">
      <w:pPr>
        <w:pStyle w:val="Heading3"/>
      </w:pPr>
      <w:r>
        <w:lastRenderedPageBreak/>
        <w:t>1AC – Plan</w:t>
      </w:r>
    </w:p>
    <w:p w14:paraId="47E6BEB9" w14:textId="77777777" w:rsidR="00182207" w:rsidRDefault="00182207" w:rsidP="00182207">
      <w:pPr>
        <w:pStyle w:val="Heading4"/>
      </w:pPr>
      <w:proofErr w:type="gramStart"/>
      <w:r>
        <w:t>Thus</w:t>
      </w:r>
      <w:proofErr w:type="gramEnd"/>
      <w:r>
        <w:t xml:space="preserve"> the plan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7A2F8CD4" w14:textId="77777777" w:rsidR="00182207" w:rsidRDefault="00182207" w:rsidP="00182207">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0D3AA81D" w14:textId="77777777" w:rsidR="00182207" w:rsidRPr="00076CF1" w:rsidRDefault="00182207" w:rsidP="00182207">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1E502732" w14:textId="77777777" w:rsidR="00182207" w:rsidRDefault="00182207" w:rsidP="00182207">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CX checks all T and Theory, anything else incentives </w:t>
      </w:r>
      <w:proofErr w:type="spellStart"/>
      <w:r>
        <w:t>friv</w:t>
      </w:r>
      <w:proofErr w:type="spellEnd"/>
      <w:r>
        <w:t xml:space="preserve"> theory over substances and creates infinite abuse because of regress of </w:t>
      </w:r>
      <w:proofErr w:type="spellStart"/>
      <w:r>
        <w:t>interps</w:t>
      </w:r>
      <w:proofErr w:type="spellEnd"/>
      <w:r>
        <w:t xml:space="preserve"> and theory being </w:t>
      </w:r>
      <w:proofErr w:type="spellStart"/>
      <w:r>
        <w:t>apriori</w:t>
      </w:r>
      <w:proofErr w:type="spellEnd"/>
      <w:r>
        <w:t>.</w:t>
      </w:r>
    </w:p>
    <w:p w14:paraId="03FC67A9" w14:textId="77777777" w:rsidR="00182207" w:rsidRDefault="00182207" w:rsidP="00182207"/>
    <w:p w14:paraId="05215E3E" w14:textId="77777777" w:rsidR="00182207" w:rsidRPr="00234835" w:rsidRDefault="00182207" w:rsidP="00182207">
      <w:pPr>
        <w:pStyle w:val="Heading3"/>
      </w:pPr>
      <w:r>
        <w:lastRenderedPageBreak/>
        <w:t>1AC – Solvency</w:t>
      </w:r>
    </w:p>
    <w:p w14:paraId="6C292B91" w14:textId="77777777" w:rsidR="00182207" w:rsidRDefault="00182207" w:rsidP="00182207">
      <w:pPr>
        <w:pStyle w:val="Heading4"/>
      </w:pPr>
      <w:r>
        <w:t xml:space="preserve">The plan solves – </w:t>
      </w:r>
    </w:p>
    <w:p w14:paraId="0279389D" w14:textId="77777777" w:rsidR="00182207" w:rsidRDefault="00182207" w:rsidP="00182207">
      <w:pPr>
        <w:pStyle w:val="Heading4"/>
      </w:pPr>
      <w:r>
        <w:t xml:space="preserve">1] Recognizing the unconditional right to strike increases amount and success of strikes. </w:t>
      </w:r>
    </w:p>
    <w:p w14:paraId="7F7D97E7" w14:textId="77777777" w:rsidR="00182207" w:rsidRDefault="00182207" w:rsidP="00182207">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103973F5" w14:textId="77777777" w:rsidR="00182207" w:rsidRDefault="00182207" w:rsidP="00182207">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450D30">
        <w:rPr>
          <w:rStyle w:val="StyleUnderline"/>
          <w:highlight w:val="cyan"/>
        </w:rPr>
        <w:t>mobilizations</w:t>
      </w:r>
      <w:proofErr w:type="gramEnd"/>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w:t>
      </w:r>
      <w:r w:rsidRPr="00EF530B">
        <w:rPr>
          <w:rStyle w:val="StyleUnderline"/>
        </w:rPr>
        <w:lastRenderedPageBreak/>
        <w:t xml:space="preserve">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07222BF0" w14:textId="77777777" w:rsidR="00182207" w:rsidRDefault="00182207" w:rsidP="00182207">
      <w:pPr>
        <w:pStyle w:val="Heading4"/>
      </w:pPr>
      <w:r>
        <w:t>2] It’s key to fighting authoritarianism and bolstering democracy.</w:t>
      </w:r>
    </w:p>
    <w:p w14:paraId="44FC56ED" w14:textId="77777777" w:rsidR="00182207" w:rsidRDefault="00182207" w:rsidP="00182207">
      <w:r>
        <w:rPr>
          <w:rStyle w:val="Style13ptBold"/>
        </w:rPr>
        <w:t>Vogt et al. 20</w:t>
      </w:r>
      <w:r>
        <w:t xml:space="preserve"> [Vogt, Jeffrey, et al. </w:t>
      </w:r>
      <w:r w:rsidRPr="00DA18E9">
        <w:t>The right to strike in international law</w:t>
      </w:r>
      <w:r>
        <w:t>. Bloomsbury Publishing, 2020]</w:t>
      </w:r>
    </w:p>
    <w:p w14:paraId="1F9F998B" w14:textId="77777777" w:rsidR="00182207" w:rsidRPr="009C3488" w:rsidRDefault="00182207" w:rsidP="00182207">
      <w:pPr>
        <w:rPr>
          <w:sz w:val="16"/>
        </w:rPr>
      </w:pPr>
      <w:r w:rsidRPr="009C3488">
        <w:rPr>
          <w:sz w:val="16"/>
        </w:rPr>
        <w:t xml:space="preserve">Of course, the protection of the </w:t>
      </w:r>
      <w:r w:rsidRPr="009C3488">
        <w:rPr>
          <w:u w:val="single"/>
        </w:rPr>
        <w:t>right to strike is essential</w:t>
      </w:r>
      <w:r w:rsidRPr="009C3488">
        <w:rPr>
          <w:sz w:val="16"/>
        </w:rPr>
        <w:t xml:space="preserve"> not only </w:t>
      </w:r>
      <w:r w:rsidRPr="009C3488">
        <w:rPr>
          <w:u w:val="single"/>
        </w:rPr>
        <w:t>for</w:t>
      </w:r>
      <w:r w:rsidRPr="009C3488">
        <w:rPr>
          <w:sz w:val="16"/>
        </w:rPr>
        <w:t xml:space="preserve"> the promotion of workplace democracy, but </w:t>
      </w:r>
      <w:r w:rsidRPr="009C3488">
        <w:rPr>
          <w:u w:val="single"/>
        </w:rPr>
        <w:t>democracy</w:t>
      </w:r>
      <w:r w:rsidRPr="009C3488">
        <w:rPr>
          <w:sz w:val="16"/>
        </w:rPr>
        <w:t xml:space="preserve"> writ large. Former </w:t>
      </w:r>
      <w:r w:rsidRPr="009C3488">
        <w:rPr>
          <w:highlight w:val="cyan"/>
          <w:u w:val="single"/>
        </w:rPr>
        <w:t>UN</w:t>
      </w:r>
      <w:r w:rsidRPr="009C3488">
        <w:rPr>
          <w:sz w:val="16"/>
        </w:rPr>
        <w:t xml:space="preserve"> Special Rapporteur for Freedom of Association and Assembly, </w:t>
      </w:r>
      <w:proofErr w:type="spellStart"/>
      <w:r w:rsidRPr="009C3488">
        <w:rPr>
          <w:sz w:val="16"/>
        </w:rPr>
        <w:t>Maina</w:t>
      </w:r>
      <w:proofErr w:type="spellEnd"/>
      <w:r w:rsidRPr="009C3488">
        <w:rPr>
          <w:sz w:val="16"/>
        </w:rPr>
        <w:t xml:space="preserve"> </w:t>
      </w:r>
      <w:proofErr w:type="spellStart"/>
      <w:r w:rsidRPr="009C3488">
        <w:rPr>
          <w:sz w:val="16"/>
        </w:rPr>
        <w:t>Kiai</w:t>
      </w:r>
      <w:proofErr w:type="spellEnd"/>
      <w:r w:rsidRPr="009C3488">
        <w:rPr>
          <w:sz w:val="16"/>
        </w:rPr>
        <w:t xml:space="preserve">, importantly </w:t>
      </w:r>
      <w:r w:rsidRPr="009C3488">
        <w:rPr>
          <w:highlight w:val="cyan"/>
          <w:u w:val="single"/>
        </w:rPr>
        <w:t>drew a direct link between the right to strike and enduring democracies</w:t>
      </w:r>
      <w:r w:rsidRPr="009C3488">
        <w:rPr>
          <w:u w:val="single"/>
        </w:rPr>
        <w:t>.</w:t>
      </w:r>
      <w:r w:rsidRPr="009C3488">
        <w:rPr>
          <w:sz w:val="16"/>
        </w:rPr>
        <w:t xml:space="preserve">[28] Indeed, </w:t>
      </w:r>
      <w:r w:rsidRPr="009C3488">
        <w:rPr>
          <w:highlight w:val="cyan"/>
          <w:u w:val="single"/>
        </w:rPr>
        <w:t>on numerous occasions</w:t>
      </w:r>
      <w:r w:rsidRPr="007B41E0">
        <w:rPr>
          <w:highlight w:val="cyan"/>
          <w:u w:val="single"/>
        </w:rPr>
        <w:t xml:space="preserve">, strikes </w:t>
      </w:r>
      <w:r w:rsidRPr="009C3488">
        <w:rPr>
          <w:highlight w:val="cyan"/>
          <w:u w:val="single"/>
        </w:rPr>
        <w:t>have played an important role in</w:t>
      </w:r>
      <w:r w:rsidRPr="009C3488">
        <w:rPr>
          <w:u w:val="single"/>
        </w:rPr>
        <w:t xml:space="preserve"> the xii </w:t>
      </w:r>
      <w:proofErr w:type="spellStart"/>
      <w:r w:rsidRPr="009C3488">
        <w:rPr>
          <w:highlight w:val="cyan"/>
          <w:u w:val="single"/>
        </w:rPr>
        <w:t>destabilisation</w:t>
      </w:r>
      <w:proofErr w:type="spellEnd"/>
      <w:r w:rsidRPr="009C3488">
        <w:rPr>
          <w:highlight w:val="cyan"/>
          <w:u w:val="single"/>
        </w:rPr>
        <w:t xml:space="preserve"> of</w:t>
      </w:r>
      <w:r w:rsidRPr="009C3488">
        <w:rPr>
          <w:u w:val="single"/>
        </w:rPr>
        <w:t xml:space="preserve"> repressive or </w:t>
      </w:r>
      <w:r w:rsidRPr="009C3488">
        <w:rPr>
          <w:highlight w:val="cyan"/>
          <w:u w:val="single"/>
        </w:rPr>
        <w:t>authoritarian governments</w:t>
      </w:r>
      <w:r w:rsidRPr="009C3488">
        <w:rPr>
          <w:sz w:val="16"/>
        </w:rPr>
        <w:t xml:space="preserve">, </w:t>
      </w:r>
      <w:r w:rsidRPr="009C3488">
        <w:rPr>
          <w:highlight w:val="cyan"/>
          <w:u w:val="single"/>
        </w:rPr>
        <w:t>and</w:t>
      </w:r>
      <w:r w:rsidRPr="009C3488">
        <w:rPr>
          <w:u w:val="single"/>
        </w:rPr>
        <w:t xml:space="preserve"> ushered in new, </w:t>
      </w:r>
      <w:r w:rsidRPr="009C3488">
        <w:rPr>
          <w:highlight w:val="cyan"/>
          <w:u w:val="single"/>
        </w:rPr>
        <w:t>democratic possibilities</w:t>
      </w:r>
      <w:r w:rsidRPr="009C3488">
        <w:rPr>
          <w:sz w:val="16"/>
        </w:rPr>
        <w:t xml:space="preserve">. Trade unions have accomplished this because of their </w:t>
      </w:r>
      <w:proofErr w:type="spellStart"/>
      <w:r w:rsidRPr="009C3488">
        <w:rPr>
          <w:sz w:val="16"/>
        </w:rPr>
        <w:t>organisation</w:t>
      </w:r>
      <w:proofErr w:type="spellEnd"/>
      <w:r w:rsidRPr="009C3488">
        <w:rPr>
          <w:sz w:val="16"/>
        </w:rPr>
        <w:t xml:space="preserve">, </w:t>
      </w:r>
      <w:proofErr w:type="gramStart"/>
      <w:r w:rsidRPr="009C3488">
        <w:rPr>
          <w:sz w:val="16"/>
        </w:rPr>
        <w:t>structure</w:t>
      </w:r>
      <w:proofErr w:type="gramEnd"/>
      <w:r w:rsidRPr="009C3488">
        <w:rPr>
          <w:sz w:val="16"/>
        </w:rPr>
        <w:t xml:space="preserve"> and capacity for </w:t>
      </w:r>
      <w:proofErr w:type="spellStart"/>
      <w:r w:rsidRPr="009C3488">
        <w:rPr>
          <w:sz w:val="16"/>
        </w:rPr>
        <w:t>mobilisation</w:t>
      </w:r>
      <w:proofErr w:type="spellEnd"/>
      <w:r w:rsidRPr="009C3488">
        <w:rPr>
          <w:sz w:val="16"/>
        </w:rPr>
        <w:t xml:space="preserve">, based on common workers’ interests and solidarity. The union’s ability to strike also disrupts the capitalist accumulation on which the maintenance of the status quo depends.[29] For example, political scientist Ruth Collier has underscored </w:t>
      </w:r>
      <w:r w:rsidRPr="009C3488">
        <w:rPr>
          <w:u w:val="single"/>
        </w:rPr>
        <w:t xml:space="preserve">the important role of trade unions </w:t>
      </w:r>
      <w:r w:rsidRPr="009C3488">
        <w:rPr>
          <w:highlight w:val="cyan"/>
          <w:u w:val="single"/>
        </w:rPr>
        <w:t xml:space="preserve">in the third </w:t>
      </w:r>
      <w:proofErr w:type="spellStart"/>
      <w:r w:rsidRPr="009C3488">
        <w:rPr>
          <w:highlight w:val="cyan"/>
          <w:u w:val="single"/>
        </w:rPr>
        <w:t>democratisation</w:t>
      </w:r>
      <w:proofErr w:type="spellEnd"/>
      <w:r w:rsidRPr="009C3488">
        <w:rPr>
          <w:highlight w:val="cyan"/>
          <w:u w:val="single"/>
        </w:rPr>
        <w:t xml:space="preserve"> wave</w:t>
      </w:r>
      <w:r w:rsidRPr="009C3488">
        <w:rPr>
          <w:sz w:val="16"/>
        </w:rPr>
        <w:t xml:space="preserve"> (mid- 1960s to 1980s) in Latin America and Southern Europe. Rather than seeing </w:t>
      </w:r>
      <w:proofErr w:type="spellStart"/>
      <w:r w:rsidRPr="009C3488">
        <w:rPr>
          <w:sz w:val="16"/>
        </w:rPr>
        <w:t>democratisation</w:t>
      </w:r>
      <w:proofErr w:type="spellEnd"/>
      <w:r w:rsidRPr="009C3488">
        <w:rPr>
          <w:sz w:val="16"/>
        </w:rPr>
        <w:t xml:space="preserve"> as resulting from the strategic choices of elites, as many had posited, she explained that </w:t>
      </w:r>
      <w:proofErr w:type="spellStart"/>
      <w:r w:rsidRPr="009C3488">
        <w:rPr>
          <w:sz w:val="16"/>
        </w:rPr>
        <w:t>labour’s</w:t>
      </w:r>
      <w:proofErr w:type="spellEnd"/>
      <w:r w:rsidRPr="009C3488">
        <w:rPr>
          <w:sz w:val="16"/>
        </w:rPr>
        <w:t xml:space="preserve"> role was central and not indirect and ancillary to workplace demands: [I]n all third wave cases the working class was an important </w:t>
      </w:r>
      <w:proofErr w:type="spellStart"/>
      <w:r w:rsidRPr="009C3488">
        <w:rPr>
          <w:sz w:val="16"/>
        </w:rPr>
        <w:t>actor</w:t>
      </w:r>
      <w:proofErr w:type="spellEnd"/>
      <w:r w:rsidRPr="009C3488">
        <w:rPr>
          <w:sz w:val="16"/>
        </w:rPr>
        <w:t xml:space="preserve"> in the political opposition, explicitly demanding a democratic regime. Beyond that, labor often played an autonomous role in affecting the rhythm and pace of the transitions, and in some cases working-class protest for democracy contributed to a climate of ungovernability and </w:t>
      </w:r>
      <w:proofErr w:type="spellStart"/>
      <w:r w:rsidRPr="009C3488">
        <w:rPr>
          <w:sz w:val="16"/>
        </w:rPr>
        <w:t>delegitimisation</w:t>
      </w:r>
      <w:proofErr w:type="spellEnd"/>
      <w:r w:rsidRPr="009C3488">
        <w:rPr>
          <w:sz w:val="16"/>
        </w:rPr>
        <w:t xml:space="preserve"> that led directly to a general destabilization of authoritarian regimes.[30] In ushering out the old order, </w:t>
      </w:r>
      <w:r w:rsidRPr="009C3488">
        <w:rPr>
          <w:highlight w:val="cyan"/>
          <w:u w:val="single"/>
        </w:rPr>
        <w:t>the role of strikes was key</w:t>
      </w:r>
      <w:r w:rsidRPr="009C3488">
        <w:rPr>
          <w:sz w:val="16"/>
        </w:rPr>
        <w:t xml:space="preserve">. </w:t>
      </w:r>
      <w:r w:rsidRPr="009C3488">
        <w:rPr>
          <w:sz w:val="16"/>
        </w:rPr>
        <w:lastRenderedPageBreak/>
        <w:t xml:space="preserve">She notes: In one pattern of third wave democratization, characterizing Peru, Argentina, and Spain, </w:t>
      </w:r>
      <w:r w:rsidRPr="009C3488">
        <w:rPr>
          <w:u w:val="single"/>
        </w:rPr>
        <w:t xml:space="preserve">massive labor protests </w:t>
      </w:r>
      <w:r w:rsidRPr="009C3488">
        <w:rPr>
          <w:highlight w:val="cyan"/>
          <w:u w:val="single"/>
        </w:rPr>
        <w:t>destabilized authoritarianism</w:t>
      </w:r>
      <w:r w:rsidRPr="009C3488">
        <w:rPr>
          <w:u w:val="single"/>
        </w:rPr>
        <w:t xml:space="preserve"> and opened the way for the </w:t>
      </w:r>
      <w:r w:rsidRPr="009C3488">
        <w:rPr>
          <w:highlight w:val="cyan"/>
          <w:u w:val="single"/>
        </w:rPr>
        <w:t>establish</w:t>
      </w:r>
      <w:r w:rsidRPr="009C3488">
        <w:rPr>
          <w:u w:val="single"/>
        </w:rPr>
        <w:t xml:space="preserve">ment of </w:t>
      </w:r>
      <w:r w:rsidRPr="009C3488">
        <w:rPr>
          <w:highlight w:val="cyan"/>
          <w:u w:val="single"/>
        </w:rPr>
        <w:t>democracy</w:t>
      </w:r>
      <w:r w:rsidRPr="009C3488">
        <w:rPr>
          <w:u w:val="single"/>
        </w:rPr>
        <w:t xml:space="preserve">. In these cases, </w:t>
      </w:r>
      <w:r w:rsidRPr="009C3488">
        <w:rPr>
          <w:highlight w:val="cyan"/>
          <w:u w:val="single"/>
        </w:rPr>
        <w:t>the working class</w:t>
      </w:r>
      <w:r w:rsidRPr="009C3488">
        <w:rPr>
          <w:u w:val="single"/>
        </w:rPr>
        <w:t xml:space="preserve"> </w:t>
      </w:r>
      <w:r w:rsidRPr="009C3488">
        <w:rPr>
          <w:highlight w:val="cyan"/>
          <w:u w:val="single"/>
        </w:rPr>
        <w:t>was</w:t>
      </w:r>
      <w:r w:rsidRPr="009C3488">
        <w:rPr>
          <w:u w:val="single"/>
        </w:rPr>
        <w:t xml:space="preserve"> the </w:t>
      </w:r>
      <w:r w:rsidRPr="009C3488">
        <w:rPr>
          <w:highlight w:val="cyan"/>
          <w:u w:val="single"/>
        </w:rPr>
        <w:t>initial and most important anti-authoritarian actor</w:t>
      </w:r>
      <w:r w:rsidRPr="009C3488">
        <w:rPr>
          <w:u w:val="single"/>
        </w:rPr>
        <w:t>,</w:t>
      </w:r>
      <w:r w:rsidRPr="009C3488">
        <w:rPr>
          <w:sz w:val="16"/>
        </w:rPr>
        <w:t xml:space="preserve"> leading an offensive </w:t>
      </w:r>
      <w:r w:rsidRPr="009C3488">
        <w:rPr>
          <w:u w:val="single"/>
        </w:rPr>
        <w:t xml:space="preserve">in the form of strikes and </w:t>
      </w:r>
      <w:proofErr w:type="gramStart"/>
      <w:r w:rsidRPr="009C3488">
        <w:rPr>
          <w:u w:val="single"/>
        </w:rPr>
        <w:t>protests against</w:t>
      </w:r>
      <w:proofErr w:type="gramEnd"/>
      <w:r w:rsidRPr="009C3488">
        <w:rPr>
          <w:u w:val="single"/>
        </w:rPr>
        <w:t xml:space="preserve"> the regime</w:t>
      </w:r>
      <w:r w:rsidRPr="009C3488">
        <w:rPr>
          <w:sz w:val="16"/>
        </w:rPr>
        <w:t xml:space="preserve">. Regime incumbents were unable to ignore such working-class opposition or formulate a response to these challenges from below.[31] </w:t>
      </w:r>
      <w:r w:rsidRPr="009C3488">
        <w:rPr>
          <w:u w:val="single"/>
        </w:rPr>
        <w:t xml:space="preserve">The Arab Spring represents perhaps the most recent </w:t>
      </w:r>
      <w:proofErr w:type="spellStart"/>
      <w:r w:rsidRPr="009C3488">
        <w:rPr>
          <w:u w:val="single"/>
        </w:rPr>
        <w:t>democratisation</w:t>
      </w:r>
      <w:proofErr w:type="spellEnd"/>
      <w:r w:rsidRPr="009C3488">
        <w:rPr>
          <w:u w:val="single"/>
        </w:rPr>
        <w:t xml:space="preserve"> wave, and one in which trade unions were important actors</w:t>
      </w:r>
      <w:r w:rsidRPr="009C3488">
        <w:rPr>
          <w:sz w:val="16"/>
        </w:rPr>
        <w:t xml:space="preserve">.[32] Indeed, the participation of the Union Générale </w:t>
      </w:r>
      <w:proofErr w:type="spellStart"/>
      <w:r w:rsidRPr="009C3488">
        <w:rPr>
          <w:sz w:val="16"/>
        </w:rPr>
        <w:t>Tunisienne</w:t>
      </w:r>
      <w:proofErr w:type="spellEnd"/>
      <w:r w:rsidRPr="009C3488">
        <w:rPr>
          <w:sz w:val="16"/>
        </w:rPr>
        <w:t xml:space="preserv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w:t>
      </w:r>
      <w:proofErr w:type="spellStart"/>
      <w:r w:rsidRPr="009C3488">
        <w:rPr>
          <w:sz w:val="16"/>
        </w:rPr>
        <w:t>xiiigovernment</w:t>
      </w:r>
      <w:proofErr w:type="spellEnd"/>
      <w:r w:rsidRPr="009C3488">
        <w:rPr>
          <w:sz w:val="16"/>
        </w:rPr>
        <w:t xml:space="preserve"> to make fundamental changes which helped prevent a return to the old order.[34] In Egypt, despite few trade unions outside the official, pro-regime Egyptian Trade Union Federation (ETUF), the number and length of strikes by independent unions had steadily climbed in the period leading up to 2011. In the days before, during and after the ‘Days of Rage’, trade </w:t>
      </w:r>
      <w:r w:rsidRPr="009C3488">
        <w:rPr>
          <w:u w:val="single"/>
        </w:rPr>
        <w:t xml:space="preserve">union strikes throughout the country, in the public and private sectors, contributed to the </w:t>
      </w:r>
      <w:proofErr w:type="spellStart"/>
      <w:r w:rsidRPr="009C3488">
        <w:rPr>
          <w:u w:val="single"/>
        </w:rPr>
        <w:t>destabilisation</w:t>
      </w:r>
      <w:proofErr w:type="spellEnd"/>
      <w:r w:rsidRPr="009C3488">
        <w:rPr>
          <w:u w:val="single"/>
        </w:rPr>
        <w:t xml:space="preserve"> of the Mubarak regime and led to his eventual ouster</w:t>
      </w:r>
      <w:r w:rsidRPr="009C3488">
        <w:rPr>
          <w:sz w:val="16"/>
        </w:rPr>
        <w:t xml:space="preserve">. The revolution was short-lived, however. With a small and fractured independent </w:t>
      </w:r>
      <w:proofErr w:type="spellStart"/>
      <w:r w:rsidRPr="009C3488">
        <w:rPr>
          <w:sz w:val="16"/>
        </w:rPr>
        <w:t>labour</w:t>
      </w:r>
      <w:proofErr w:type="spellEnd"/>
      <w:r w:rsidRPr="009C3488">
        <w:rPr>
          <w:sz w:val="16"/>
        </w:rPr>
        <w:t xml:space="preserve"> movement unable to push back, the military toppled the failing Morsi government and resumed control in 2013.[35]</w:t>
      </w:r>
    </w:p>
    <w:p w14:paraId="48D21BFF" w14:textId="77777777" w:rsidR="00182207" w:rsidRPr="00D7024E" w:rsidRDefault="00182207" w:rsidP="00182207"/>
    <w:p w14:paraId="3F88EFCF" w14:textId="77777777" w:rsidR="00182207" w:rsidRPr="00FC6B06" w:rsidRDefault="00182207" w:rsidP="00182207">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0364C0CE" w14:textId="77777777" w:rsidR="00182207" w:rsidRPr="00B27B1F" w:rsidRDefault="00182207" w:rsidP="00182207">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4B4541D4" w14:textId="77777777" w:rsidR="00182207" w:rsidRPr="007B2C18" w:rsidRDefault="00182207" w:rsidP="00182207">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w:t>
      </w:r>
      <w:r w:rsidRPr="007B2C18">
        <w:rPr>
          <w:sz w:val="16"/>
        </w:rPr>
        <w:lastRenderedPageBreak/>
        <w:t xml:space="preserve">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w:t>
      </w:r>
      <w:r w:rsidRPr="007B2C18">
        <w:rPr>
          <w:sz w:val="16"/>
        </w:rPr>
        <w:lastRenderedPageBreak/>
        <w:t xml:space="preserve">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3AFB3530" w14:textId="77777777" w:rsidR="00182207" w:rsidRPr="00F6766B" w:rsidRDefault="00182207" w:rsidP="00182207">
      <w:pPr>
        <w:pStyle w:val="Heading4"/>
      </w:pPr>
      <w:r>
        <w:t>4]</w:t>
      </w:r>
      <w:r w:rsidRPr="00D605F3">
        <w:t xml:space="preserve"> </w:t>
      </w:r>
      <w:r w:rsidRPr="00F6766B">
        <w:t>Strikes incentivize companies to take climate action seriously.</w:t>
      </w:r>
    </w:p>
    <w:p w14:paraId="52343DBD" w14:textId="77777777" w:rsidR="00182207" w:rsidRPr="004C1183" w:rsidRDefault="00182207" w:rsidP="00182207">
      <w:r w:rsidRPr="00562C84">
        <w:rPr>
          <w:rStyle w:val="Style13ptBold"/>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30" w:history="1">
        <w:r w:rsidRPr="004C1183">
          <w:rPr>
            <w:rStyle w:val="Hyperlink"/>
          </w:rPr>
          <w:t>CBSNews</w:t>
        </w:r>
      </w:hyperlink>
      <w:r w:rsidRPr="004C1183">
        <w:t xml:space="preserve">. Priors: </w:t>
      </w:r>
      <w:hyperlink r:id="rId31" w:history="1">
        <w:r w:rsidRPr="004C1183">
          <w:rPr>
            <w:rStyle w:val="Hyperlink"/>
          </w:rPr>
          <w:t>HuffPost</w:t>
        </w:r>
      </w:hyperlink>
      <w:r w:rsidRPr="004C1183">
        <w:t xml:space="preserve">, </w:t>
      </w:r>
      <w:hyperlink r:id="rId32" w:history="1">
        <w:r w:rsidRPr="004C1183">
          <w:rPr>
            <w:rStyle w:val="Hyperlink"/>
          </w:rPr>
          <w:t>CrainsNewYork</w:t>
        </w:r>
      </w:hyperlink>
      <w:r w:rsidRPr="004C1183">
        <w:t xml:space="preserve">, </w:t>
      </w:r>
      <w:hyperlink r:id="rId33"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39316A8E" w14:textId="77777777" w:rsidR="00182207" w:rsidRDefault="00182207" w:rsidP="00182207">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34"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35"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36"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 xml:space="preserve">but </w:t>
      </w:r>
      <w:r w:rsidRPr="0085081E">
        <w:rPr>
          <w:highlight w:val="cyan"/>
          <w:u w:val="single"/>
        </w:rPr>
        <w:lastRenderedPageBreak/>
        <w:t>that doesn't mean the action stops there.</w:t>
      </w:r>
      <w:r w:rsidRPr="00442490">
        <w:rPr>
          <w:u w:val="single"/>
        </w:rPr>
        <w:t xml:space="preserve"> More than 7,000 </w:t>
      </w:r>
      <w:hyperlink r:id="rId37"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37D19CD5" w14:textId="77777777" w:rsidR="00182207" w:rsidRPr="00562C84" w:rsidRDefault="00182207" w:rsidP="00182207">
      <w:pPr>
        <w:rPr>
          <w:rFonts w:asciiTheme="minorHAnsi" w:hAnsiTheme="minorHAnsi" w:cstheme="minorHAnsi"/>
          <w:u w:val="single"/>
        </w:rPr>
      </w:pPr>
    </w:p>
    <w:p w14:paraId="7F7A69A6" w14:textId="77777777" w:rsidR="00182207" w:rsidRPr="00562C84" w:rsidRDefault="00182207" w:rsidP="00182207">
      <w:pPr>
        <w:pStyle w:val="Heading4"/>
        <w:rPr>
          <w:rFonts w:asciiTheme="minorHAnsi" w:hAnsiTheme="minorHAnsi" w:cstheme="minorHAnsi"/>
        </w:rPr>
      </w:pPr>
      <w:r>
        <w:rPr>
          <w:rFonts w:asciiTheme="minorHAnsi" w:hAnsiTheme="minorHAnsi" w:cstheme="minorHAnsi"/>
        </w:rPr>
        <w:t xml:space="preserve">5] </w:t>
      </w:r>
      <w:r w:rsidRPr="00562C84">
        <w:rPr>
          <w:rFonts w:asciiTheme="minorHAnsi" w:hAnsiTheme="minorHAnsi" w:cstheme="minorHAnsi"/>
        </w:rPr>
        <w:t xml:space="preserve">Independently, our </w:t>
      </w:r>
      <w:r w:rsidRPr="00562C84">
        <w:rPr>
          <w:rFonts w:asciiTheme="minorHAnsi" w:hAnsiTheme="minorHAnsi" w:cstheme="minorHAnsi"/>
          <w:u w:val="single"/>
        </w:rPr>
        <w:t>coordinated civic engagement</w:t>
      </w:r>
      <w:r w:rsidRPr="00562C84">
        <w:rPr>
          <w:rFonts w:asciiTheme="minorHAnsi" w:hAnsiTheme="minorHAnsi" w:cstheme="minorHAnsi"/>
        </w:rPr>
        <w:t xml:space="preserve"> is key to </w:t>
      </w:r>
      <w:r w:rsidRPr="00562C84">
        <w:rPr>
          <w:rFonts w:asciiTheme="minorHAnsi" w:hAnsiTheme="minorHAnsi" w:cstheme="minorHAnsi"/>
          <w:u w:val="single"/>
        </w:rPr>
        <w:t>comprehensive</w:t>
      </w:r>
      <w:r w:rsidRPr="00562C84">
        <w:rPr>
          <w:rFonts w:asciiTheme="minorHAnsi" w:hAnsiTheme="minorHAnsi" w:cstheme="minorHAnsi"/>
        </w:rPr>
        <w:t xml:space="preserve"> climate action </w:t>
      </w:r>
      <w:r w:rsidRPr="00562C84">
        <w:rPr>
          <w:rFonts w:asciiTheme="minorHAnsi" w:hAnsiTheme="minorHAnsi" w:cstheme="minorHAnsi"/>
          <w:u w:val="single"/>
        </w:rPr>
        <w:t>globally</w:t>
      </w:r>
      <w:r w:rsidRPr="00562C84">
        <w:rPr>
          <w:rFonts w:asciiTheme="minorHAnsi" w:hAnsiTheme="minorHAnsi" w:cstheme="minorHAnsi"/>
        </w:rPr>
        <w:t>.</w:t>
      </w:r>
    </w:p>
    <w:p w14:paraId="1633F015" w14:textId="77777777" w:rsidR="00182207" w:rsidRPr="00562C84" w:rsidRDefault="00182207" w:rsidP="00182207">
      <w:pPr>
        <w:rPr>
          <w:rFonts w:asciiTheme="minorHAnsi" w:hAnsiTheme="minorHAnsi" w:cstheme="minorHAnsi"/>
        </w:rPr>
      </w:pPr>
      <w:r w:rsidRPr="00562C84">
        <w:rPr>
          <w:rStyle w:val="Style13ptBold"/>
          <w:rFonts w:asciiTheme="minorHAnsi" w:hAnsiTheme="minorHAnsi" w:cstheme="minorHAnsi"/>
        </w:rPr>
        <w:t>Fisher and Nasrin 20</w:t>
      </w:r>
      <w:r w:rsidRPr="00562C84">
        <w:rPr>
          <w:rFonts w:asciiTheme="minorHAnsi" w:hAnsiTheme="minorHAnsi" w:cstheme="min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562C84">
        <w:rPr>
          <w:rFonts w:asciiTheme="minorHAnsi" w:hAnsiTheme="minorHAnsi" w:cstheme="minorHAnsi"/>
        </w:rPr>
        <w:t>Sohana</w:t>
      </w:r>
      <w:proofErr w:type="spellEnd"/>
      <w:r w:rsidRPr="00562C84">
        <w:rPr>
          <w:rFonts w:asciiTheme="minorHAnsi" w:hAnsiTheme="minorHAnsi" w:cstheme="min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618E02F5" w14:textId="77777777" w:rsidR="00182207" w:rsidRPr="00121E54" w:rsidRDefault="00182207" w:rsidP="00182207">
      <w:pPr>
        <w:rPr>
          <w:rFonts w:asciiTheme="minorHAnsi" w:hAnsiTheme="minorHAnsi" w:cstheme="minorHAnsi"/>
          <w:sz w:val="16"/>
          <w:szCs w:val="24"/>
        </w:rPr>
      </w:pPr>
      <w:r w:rsidRPr="00121E54">
        <w:rPr>
          <w:rFonts w:asciiTheme="minorHAnsi" w:hAnsiTheme="minorHAnsi" w:cstheme="minorHAnsi"/>
          <w:sz w:val="16"/>
          <w:szCs w:val="24"/>
        </w:rPr>
        <w:t xml:space="preserve">As </w:t>
      </w:r>
      <w:r w:rsidRPr="00121E54">
        <w:rPr>
          <w:rStyle w:val="Emphasis"/>
          <w:rFonts w:asciiTheme="minorHAnsi" w:hAnsiTheme="minorHAnsi" w:cstheme="minorHAnsi"/>
          <w:sz w:val="24"/>
          <w:szCs w:val="24"/>
        </w:rPr>
        <w:t xml:space="preserve">coordinated school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have taken place</w:t>
      </w:r>
      <w:r w:rsidRPr="00121E54">
        <w:rPr>
          <w:rFonts w:asciiTheme="minorHAnsi" w:hAnsiTheme="minorHAnsi" w:cstheme="minorHAnsi"/>
          <w:sz w:val="24"/>
          <w:szCs w:val="24"/>
          <w:u w:val="single"/>
        </w:rPr>
        <w:t xml:space="preserve"> around the world </w:t>
      </w:r>
      <w:r w:rsidRPr="00121E54">
        <w:rPr>
          <w:rFonts w:asciiTheme="minorHAnsi" w:hAnsiTheme="minorHAnsi" w:cstheme="minorHAnsi"/>
          <w:sz w:val="24"/>
          <w:szCs w:val="24"/>
          <w:highlight w:val="cyan"/>
          <w:u w:val="single"/>
        </w:rPr>
        <w:t xml:space="preserve">to </w:t>
      </w:r>
      <w:r w:rsidRPr="00121E54">
        <w:rPr>
          <w:rStyle w:val="Emphasis"/>
          <w:rFonts w:asciiTheme="minorHAnsi" w:hAnsiTheme="minorHAnsi" w:cstheme="minorHAnsi"/>
          <w:sz w:val="24"/>
          <w:szCs w:val="24"/>
          <w:highlight w:val="cyan"/>
        </w:rPr>
        <w:t>draw</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attention</w:t>
      </w:r>
      <w:r w:rsidRPr="00121E54">
        <w:rPr>
          <w:rFonts w:asciiTheme="minorHAnsi" w:hAnsiTheme="minorHAnsi" w:cstheme="minorHAnsi"/>
          <w:sz w:val="24"/>
          <w:szCs w:val="24"/>
          <w:highlight w:val="cyan"/>
          <w:u w:val="single"/>
        </w:rPr>
        <w:t xml:space="preserve"> to</w:t>
      </w:r>
      <w:r w:rsidRPr="00121E54">
        <w:rPr>
          <w:rFonts w:asciiTheme="minorHAnsi" w:hAnsiTheme="minorHAnsi" w:cstheme="minorHAnsi"/>
          <w:sz w:val="24"/>
          <w:szCs w:val="24"/>
          <w:u w:val="single"/>
        </w:rPr>
        <w:t xml:space="preserve"> the </w:t>
      </w:r>
      <w:r w:rsidRPr="00121E54">
        <w:rPr>
          <w:rFonts w:asciiTheme="minorHAnsi" w:hAnsiTheme="minorHAnsi" w:cstheme="minorHAnsi"/>
          <w:sz w:val="24"/>
          <w:szCs w:val="24"/>
          <w:highlight w:val="cyan"/>
          <w:u w:val="single"/>
        </w:rPr>
        <w:t>climate crisis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they have </w:t>
      </w:r>
      <w:proofErr w:type="spellStart"/>
      <w:r w:rsidRPr="00121E54">
        <w:rPr>
          <w:rStyle w:val="Emphasis"/>
          <w:rFonts w:asciiTheme="minorHAnsi" w:hAnsiTheme="minorHAnsi" w:cstheme="minorHAnsi"/>
          <w:sz w:val="24"/>
          <w:szCs w:val="24"/>
          <w:highlight w:val="cyan"/>
        </w:rPr>
        <w:t>mobi</w:t>
      </w:r>
      <w:r w:rsidRPr="00121E54">
        <w:rPr>
          <w:rFonts w:asciiTheme="minorHAnsi" w:hAnsiTheme="minorHAnsi" w:cstheme="minorHAnsi"/>
          <w:sz w:val="24"/>
          <w:szCs w:val="24"/>
          <w:highlight w:val="cyan"/>
          <w:u w:val="single"/>
        </w:rPr>
        <w:t>-</w:t>
      </w:r>
      <w:r w:rsidRPr="00121E54">
        <w:rPr>
          <w:rStyle w:val="Emphasis"/>
          <w:rFonts w:asciiTheme="minorHAnsi" w:hAnsiTheme="minorHAnsi" w:cstheme="minorHAnsi"/>
          <w:sz w:val="24"/>
          <w:szCs w:val="24"/>
          <w:highlight w:val="cyan"/>
        </w:rPr>
        <w:t>lized</w:t>
      </w:r>
      <w:proofErr w:type="spellEnd"/>
      <w:r w:rsidRPr="00121E54">
        <w:rPr>
          <w:rFonts w:asciiTheme="minorHAnsi" w:hAnsiTheme="minorHAnsi" w:cstheme="minorHAnsi"/>
          <w:sz w:val="24"/>
          <w:szCs w:val="24"/>
          <w:u w:val="single"/>
        </w:rPr>
        <w:t xml:space="preserve"> an </w:t>
      </w:r>
      <w:r w:rsidRPr="00121E54">
        <w:rPr>
          <w:rStyle w:val="Emphasis"/>
          <w:rFonts w:asciiTheme="minorHAnsi" w:hAnsiTheme="minorHAnsi" w:cstheme="minorHAnsi"/>
          <w:sz w:val="24"/>
          <w:szCs w:val="24"/>
          <w:highlight w:val="cyan"/>
        </w:rPr>
        <w:t>increasing</w:t>
      </w:r>
      <w:r w:rsidRPr="00121E54">
        <w:rPr>
          <w:rFonts w:asciiTheme="minorHAnsi" w:hAnsiTheme="minorHAnsi" w:cstheme="minorHAnsi"/>
          <w:sz w:val="24"/>
          <w:szCs w:val="24"/>
          <w:highlight w:val="cyan"/>
          <w:u w:val="single"/>
        </w:rPr>
        <w:t xml:space="preserve"> number of </w:t>
      </w:r>
      <w:r w:rsidRPr="00121E54">
        <w:rPr>
          <w:rStyle w:val="Emphasis"/>
          <w:rFonts w:asciiTheme="minorHAnsi" w:hAnsiTheme="minorHAnsi" w:cstheme="minorHAnsi"/>
          <w:sz w:val="24"/>
          <w:szCs w:val="24"/>
          <w:highlight w:val="cyan"/>
        </w:rPr>
        <w:t>participants</w:t>
      </w:r>
      <w:r w:rsidRPr="00121E54">
        <w:rPr>
          <w:rFonts w:asciiTheme="minorHAnsi" w:hAnsiTheme="minorHAnsi" w:cstheme="minorHAnsi"/>
          <w:sz w:val="24"/>
          <w:szCs w:val="24"/>
          <w:u w:val="single"/>
        </w:rPr>
        <w:t xml:space="preserve"> in a </w:t>
      </w:r>
      <w:r w:rsidRPr="00121E54">
        <w:rPr>
          <w:rStyle w:val="Emphasis"/>
          <w:rFonts w:asciiTheme="minorHAnsi" w:hAnsiTheme="minorHAnsi" w:cstheme="minorHAnsi"/>
          <w:sz w:val="24"/>
          <w:szCs w:val="24"/>
        </w:rPr>
        <w:t>growing</w:t>
      </w:r>
      <w:r w:rsidRPr="00121E54">
        <w:rPr>
          <w:rFonts w:asciiTheme="minorHAnsi" w:hAnsiTheme="minorHAnsi" w:cstheme="minorHAnsi"/>
          <w:sz w:val="24"/>
          <w:szCs w:val="24"/>
          <w:u w:val="single"/>
        </w:rPr>
        <w:t xml:space="preserve"> number of locations</w:t>
      </w:r>
      <w:r w:rsidRPr="00121E54">
        <w:rPr>
          <w:rFonts w:asciiTheme="minorHAnsi" w:hAnsiTheme="minorHAnsi" w:cstheme="minorHAnsi"/>
          <w:sz w:val="16"/>
          <w:szCs w:val="24"/>
        </w:rPr>
        <w:t xml:space="preserve">. This type of </w:t>
      </w:r>
      <w:r w:rsidRPr="00121E54">
        <w:rPr>
          <w:rFonts w:asciiTheme="minorHAnsi" w:hAnsiTheme="minorHAnsi" w:cstheme="minorHAnsi"/>
          <w:sz w:val="24"/>
          <w:szCs w:val="24"/>
          <w:highlight w:val="cyan"/>
          <w:u w:val="single"/>
        </w:rPr>
        <w:t>activism involves</w:t>
      </w:r>
      <w:r w:rsidRPr="00121E54">
        <w:rPr>
          <w:rFonts w:asciiTheme="minorHAnsi" w:hAnsiTheme="minorHAnsi" w:cstheme="minorHAnsi"/>
          <w:sz w:val="24"/>
          <w:szCs w:val="24"/>
          <w:u w:val="single"/>
        </w:rPr>
        <w:t xml:space="preserve"> </w:t>
      </w:r>
      <w:proofErr w:type="spellStart"/>
      <w:r w:rsidRPr="00121E54">
        <w:rPr>
          <w:rStyle w:val="Emphasis"/>
          <w:rFonts w:asciiTheme="minorHAnsi" w:hAnsiTheme="minorHAnsi" w:cstheme="minorHAnsi"/>
          <w:sz w:val="24"/>
          <w:szCs w:val="24"/>
        </w:rPr>
        <w:t>particularforms</w:t>
      </w:r>
      <w:proofErr w:type="spellEnd"/>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civic</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engagement</w:t>
      </w:r>
      <w:r w:rsidRPr="00121E54">
        <w:rPr>
          <w:rFonts w:asciiTheme="minorHAnsi" w:hAnsiTheme="minorHAnsi" w:cstheme="minorHAnsi"/>
          <w:sz w:val="16"/>
          <w:szCs w:val="24"/>
        </w:rPr>
        <w:t xml:space="preserve"> that specifically aim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take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action</w:t>
      </w:r>
      <w:r w:rsidRPr="00121E54">
        <w:rPr>
          <w:rFonts w:asciiTheme="minorHAnsi" w:hAnsiTheme="minorHAnsi" w:cstheme="minorHAnsi"/>
          <w:sz w:val="24"/>
          <w:szCs w:val="24"/>
          <w:u w:val="single"/>
        </w:rPr>
        <w:t xml:space="preserve"> that addresses the issue of </w:t>
      </w:r>
      <w:r w:rsidRPr="00121E54">
        <w:rPr>
          <w:rStyle w:val="Emphasis"/>
          <w:rFonts w:asciiTheme="minorHAnsi" w:hAnsiTheme="minorHAnsi" w:cstheme="minorHAnsi"/>
          <w:sz w:val="24"/>
          <w:szCs w:val="24"/>
        </w:rPr>
        <w:t>cli</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Civic engagement is the term used to </w:t>
      </w:r>
      <w:r w:rsidRPr="00121E54">
        <w:rPr>
          <w:rStyle w:val="Emphasis"/>
          <w:rFonts w:asciiTheme="minorHAnsi" w:hAnsiTheme="minorHAnsi" w:cstheme="minorHAnsi"/>
          <w:sz w:val="24"/>
          <w:szCs w:val="24"/>
        </w:rPr>
        <w:t>describe</w:t>
      </w:r>
      <w:r w:rsidRPr="00121E54">
        <w:rPr>
          <w:rFonts w:asciiTheme="minorHAnsi" w:hAnsiTheme="minorHAnsi" w:cstheme="minorHAnsi"/>
          <w:sz w:val="24"/>
          <w:szCs w:val="24"/>
          <w:u w:val="single"/>
        </w:rPr>
        <w:t xml:space="preserve"> the manifold ways that citizens participate in their </w:t>
      </w:r>
      <w:proofErr w:type="spellStart"/>
      <w:r w:rsidRPr="00121E54">
        <w:rPr>
          <w:rFonts w:asciiTheme="minorHAnsi" w:hAnsiTheme="minorHAnsi" w:cstheme="minorHAnsi"/>
          <w:sz w:val="24"/>
          <w:szCs w:val="24"/>
          <w:u w:val="single"/>
        </w:rPr>
        <w:t>societieswith</w:t>
      </w:r>
      <w:proofErr w:type="spellEnd"/>
      <w:r w:rsidRPr="00121E54">
        <w:rPr>
          <w:rFonts w:asciiTheme="minorHAnsi" w:hAnsiTheme="minorHAnsi" w:cstheme="minorHAnsi"/>
          <w:sz w:val="24"/>
          <w:szCs w:val="24"/>
          <w:u w:val="single"/>
        </w:rPr>
        <w:t xml:space="preserve"> the </w:t>
      </w:r>
      <w:r w:rsidRPr="00121E54">
        <w:rPr>
          <w:rStyle w:val="Emphasis"/>
          <w:rFonts w:asciiTheme="minorHAnsi" w:hAnsiTheme="minorHAnsi" w:cstheme="minorHAnsi"/>
          <w:sz w:val="24"/>
          <w:szCs w:val="24"/>
        </w:rPr>
        <w:t>intention</w:t>
      </w:r>
      <w:r w:rsidRPr="00121E54">
        <w:rPr>
          <w:rFonts w:asciiTheme="minorHAnsi" w:hAnsiTheme="minorHAnsi" w:cstheme="minorHAnsi"/>
          <w:sz w:val="24"/>
          <w:szCs w:val="24"/>
          <w:u w:val="single"/>
        </w:rPr>
        <w:t xml:space="preserve"> of influencing communities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politics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and the economy</w:t>
      </w:r>
      <w:r w:rsidRPr="00121E54">
        <w:rPr>
          <w:rFonts w:asciiTheme="minorHAnsi" w:hAnsiTheme="minorHAnsi" w:cstheme="minorHAnsi"/>
          <w:sz w:val="16"/>
          <w:szCs w:val="24"/>
        </w:rPr>
        <w:t xml:space="preserve">. Forms of </w:t>
      </w:r>
      <w:r w:rsidRPr="00121E54">
        <w:rPr>
          <w:rFonts w:asciiTheme="minorHAnsi" w:hAnsiTheme="minorHAnsi" w:cstheme="minorHAnsi"/>
          <w:sz w:val="24"/>
          <w:szCs w:val="24"/>
          <w:u w:val="single"/>
        </w:rPr>
        <w:t xml:space="preserve">engagement range from </w:t>
      </w:r>
      <w:r w:rsidRPr="00121E54">
        <w:rPr>
          <w:rStyle w:val="Emphasis"/>
          <w:rFonts w:asciiTheme="minorHAnsi" w:hAnsiTheme="minorHAnsi" w:cstheme="minorHAnsi"/>
          <w:sz w:val="24"/>
          <w:szCs w:val="24"/>
        </w:rPr>
        <w:t>tactics</w:t>
      </w:r>
      <w:r w:rsidRPr="00121E54">
        <w:rPr>
          <w:rFonts w:asciiTheme="minorHAnsi" w:hAnsiTheme="minorHAnsi" w:cstheme="minorHAnsi"/>
          <w:sz w:val="24"/>
          <w:szCs w:val="24"/>
          <w:u w:val="single"/>
        </w:rPr>
        <w:t xml:space="preserve"> </w:t>
      </w:r>
      <w:proofErr w:type="spellStart"/>
      <w:r w:rsidRPr="00121E54">
        <w:rPr>
          <w:rFonts w:asciiTheme="minorHAnsi" w:hAnsiTheme="minorHAnsi" w:cstheme="minorHAnsi"/>
          <w:sz w:val="24"/>
          <w:szCs w:val="24"/>
          <w:u w:val="single"/>
        </w:rPr>
        <w:t>thatinvolve</w:t>
      </w:r>
      <w:proofErr w:type="spellEnd"/>
      <w:r w:rsidRPr="00121E54">
        <w:rPr>
          <w:rFonts w:asciiTheme="minorHAnsi" w:hAnsiTheme="minorHAnsi" w:cstheme="minorHAnsi"/>
          <w:sz w:val="24"/>
          <w:szCs w:val="24"/>
          <w:u w:val="single"/>
        </w:rPr>
        <w:t xml:space="preserve"> citizens working </w:t>
      </w:r>
      <w:r w:rsidRPr="00121E54">
        <w:rPr>
          <w:rStyle w:val="Emphasis"/>
          <w:rFonts w:asciiTheme="minorHAnsi" w:hAnsiTheme="minorHAnsi" w:cstheme="minorHAnsi"/>
          <w:sz w:val="24"/>
          <w:szCs w:val="24"/>
        </w:rPr>
        <w:t>directly</w:t>
      </w:r>
      <w:r w:rsidRPr="00121E54">
        <w:rPr>
          <w:rFonts w:asciiTheme="minorHAnsi" w:hAnsiTheme="minorHAnsi" w:cstheme="minorHAnsi"/>
          <w:sz w:val="24"/>
          <w:szCs w:val="24"/>
          <w:u w:val="single"/>
        </w:rPr>
        <w:t xml:space="preserve"> to change their individual behaviors</w:t>
      </w:r>
      <w:r w:rsidRPr="00121E54">
        <w:rPr>
          <w:rFonts w:asciiTheme="minorHAnsi" w:hAnsiTheme="minorHAnsi" w:cstheme="minorHAnsi"/>
          <w:sz w:val="16"/>
          <w:szCs w:val="24"/>
        </w:rPr>
        <w:t xml:space="preserve">, along with those that involve indirect efforts </w:t>
      </w:r>
      <w:proofErr w:type="spellStart"/>
      <w:r w:rsidRPr="00121E54">
        <w:rPr>
          <w:rFonts w:asciiTheme="minorHAnsi" w:hAnsiTheme="minorHAnsi" w:cstheme="minorHAnsi"/>
          <w:sz w:val="16"/>
          <w:szCs w:val="24"/>
        </w:rPr>
        <w:t>tobring</w:t>
      </w:r>
      <w:proofErr w:type="spellEnd"/>
      <w:r w:rsidRPr="00121E54">
        <w:rPr>
          <w:rFonts w:asciiTheme="minorHAnsi" w:hAnsiTheme="minorHAnsi" w:cstheme="minorHAnsi"/>
          <w:sz w:val="16"/>
          <w:szCs w:val="24"/>
        </w:rPr>
        <w:t xml:space="preserve"> about change through the political and economic systems (like school strikes). Tactics run the gamut and </w:t>
      </w:r>
      <w:proofErr w:type="spellStart"/>
      <w:r w:rsidRPr="00121E54">
        <w:rPr>
          <w:rFonts w:asciiTheme="minorHAnsi" w:hAnsiTheme="minorHAnsi" w:cstheme="minorHAnsi"/>
          <w:sz w:val="16"/>
          <w:szCs w:val="24"/>
        </w:rPr>
        <w:t>rangefrom</w:t>
      </w:r>
      <w:proofErr w:type="spellEnd"/>
      <w:r w:rsidRPr="00121E54">
        <w:rPr>
          <w:rFonts w:asciiTheme="minorHAnsi" w:hAnsiTheme="minorHAnsi" w:cstheme="minorHAnsi"/>
          <w:sz w:val="16"/>
          <w:szCs w:val="24"/>
        </w:rPr>
        <w:t xml:space="preserve"> those that work within these systems to those that work outside of them (Meyer &amp; </w:t>
      </w:r>
      <w:proofErr w:type="spellStart"/>
      <w:r w:rsidRPr="00121E54">
        <w:rPr>
          <w:rFonts w:asciiTheme="minorHAnsi" w:hAnsiTheme="minorHAnsi" w:cstheme="minorHAnsi"/>
          <w:sz w:val="16"/>
          <w:szCs w:val="24"/>
        </w:rPr>
        <w:t>Tarrow</w:t>
      </w:r>
      <w:proofErr w:type="spellEnd"/>
      <w:r w:rsidRPr="00121E54">
        <w:rPr>
          <w:rFonts w:asciiTheme="minorHAnsi" w:hAnsiTheme="minorHAnsi" w:cstheme="minorHAnsi"/>
          <w:sz w:val="16"/>
          <w:szCs w:val="24"/>
        </w:rPr>
        <w:t xml:space="preserve">, 1997). </w:t>
      </w:r>
      <w:proofErr w:type="spellStart"/>
      <w:r w:rsidRPr="00121E54">
        <w:rPr>
          <w:rFonts w:asciiTheme="minorHAnsi" w:hAnsiTheme="minorHAnsi" w:cstheme="minorHAnsi"/>
          <w:sz w:val="16"/>
          <w:szCs w:val="24"/>
        </w:rPr>
        <w:t>Collectiveefforts</w:t>
      </w:r>
      <w:proofErr w:type="spellEnd"/>
      <w:r w:rsidRPr="00121E54">
        <w:rPr>
          <w:rFonts w:asciiTheme="minorHAnsi" w:hAnsiTheme="minorHAnsi" w:cstheme="minorHAnsi"/>
          <w:sz w:val="16"/>
          <w:szCs w:val="24"/>
        </w:rPr>
        <w:t xml:space="preserve"> are mediated by various organizational forms (</w:t>
      </w:r>
      <w:proofErr w:type="spellStart"/>
      <w:r w:rsidRPr="00121E54">
        <w:rPr>
          <w:rFonts w:asciiTheme="minorHAnsi" w:hAnsiTheme="minorHAnsi" w:cstheme="minorHAnsi"/>
          <w:sz w:val="16"/>
          <w:szCs w:val="24"/>
        </w:rPr>
        <w:t>Anheier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Themudo</w:t>
      </w:r>
      <w:proofErr w:type="spellEnd"/>
      <w:r w:rsidRPr="00121E54">
        <w:rPr>
          <w:rFonts w:asciiTheme="minorHAnsi" w:hAnsiTheme="minorHAnsi" w:cstheme="minorHAnsi"/>
          <w:sz w:val="16"/>
          <w:szCs w:val="24"/>
        </w:rPr>
        <w:t xml:space="preserve">, 2002), which can either create or remove obstacles to participation (Fisher &amp; Green, 2004; for more general discussion, see </w:t>
      </w:r>
      <w:proofErr w:type="spellStart"/>
      <w:r w:rsidRPr="00121E54">
        <w:rPr>
          <w:rFonts w:asciiTheme="minorHAnsi" w:hAnsiTheme="minorHAnsi" w:cstheme="minorHAnsi"/>
          <w:sz w:val="16"/>
          <w:szCs w:val="24"/>
        </w:rPr>
        <w:t>Gamson</w:t>
      </w:r>
      <w:proofErr w:type="spellEnd"/>
      <w:r w:rsidRPr="00121E54">
        <w:rPr>
          <w:rFonts w:asciiTheme="minorHAnsi" w:hAnsiTheme="minorHAnsi" w:cstheme="minorHAnsi"/>
          <w:sz w:val="16"/>
          <w:szCs w:val="24"/>
        </w:rPr>
        <w:t xml:space="preserve">, 1975; McAdam, 1983). </w:t>
      </w:r>
      <w:proofErr w:type="spellStart"/>
      <w:r w:rsidRPr="00121E54">
        <w:rPr>
          <w:rFonts w:asciiTheme="minorHAnsi" w:hAnsiTheme="minorHAnsi" w:cstheme="minorHAnsi"/>
          <w:sz w:val="16"/>
          <w:szCs w:val="24"/>
        </w:rPr>
        <w:t>Ashas</w:t>
      </w:r>
      <w:proofErr w:type="spellEnd"/>
      <w:r w:rsidRPr="00121E54">
        <w:rPr>
          <w:rFonts w:asciiTheme="minorHAnsi" w:hAnsiTheme="minorHAnsi" w:cstheme="minorHAnsi"/>
          <w:sz w:val="16"/>
          <w:szCs w:val="24"/>
        </w:rPr>
        <w:t xml:space="preserve"> been noted by numerous studies, civic engagement is much higher in democratic countries where citizens </w:t>
      </w:r>
      <w:proofErr w:type="spellStart"/>
      <w:r w:rsidRPr="00121E54">
        <w:rPr>
          <w:rFonts w:asciiTheme="minorHAnsi" w:hAnsiTheme="minorHAnsi" w:cstheme="minorHAnsi"/>
          <w:sz w:val="16"/>
          <w:szCs w:val="24"/>
        </w:rPr>
        <w:t>areafforded</w:t>
      </w:r>
      <w:proofErr w:type="spellEnd"/>
      <w:r w:rsidRPr="00121E54">
        <w:rPr>
          <w:rFonts w:asciiTheme="minorHAnsi" w:hAnsiTheme="minorHAnsi" w:cstheme="minorHAnsi"/>
          <w:sz w:val="16"/>
          <w:szCs w:val="24"/>
        </w:rPr>
        <w:t xml:space="preserve"> rights to participate and to voice their opinions (</w:t>
      </w:r>
      <w:proofErr w:type="spellStart"/>
      <w:r w:rsidRPr="00121E54">
        <w:rPr>
          <w:rFonts w:asciiTheme="minorHAnsi" w:hAnsiTheme="minorHAnsi" w:cstheme="minorHAnsi"/>
          <w:sz w:val="16"/>
          <w:szCs w:val="24"/>
        </w:rPr>
        <w:t>DeBardeleben</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Pammett</w:t>
      </w:r>
      <w:proofErr w:type="spellEnd"/>
      <w:r w:rsidRPr="00121E54">
        <w:rPr>
          <w:rFonts w:asciiTheme="minorHAnsi" w:hAnsiTheme="minorHAnsi" w:cstheme="minorHAnsi"/>
          <w:sz w:val="16"/>
          <w:szCs w:val="24"/>
        </w:rPr>
        <w:t>, 2009; see also Putnam, Leonardi, &amp;</w:t>
      </w:r>
      <w:proofErr w:type="spellStart"/>
      <w:r w:rsidRPr="00121E54">
        <w:rPr>
          <w:rFonts w:asciiTheme="minorHAnsi" w:hAnsiTheme="minorHAnsi" w:cstheme="minorHAnsi"/>
          <w:sz w:val="16"/>
          <w:szCs w:val="24"/>
        </w:rPr>
        <w:t>Nanetti</w:t>
      </w:r>
      <w:proofErr w:type="spellEnd"/>
      <w:r w:rsidRPr="00121E54">
        <w:rPr>
          <w:rFonts w:asciiTheme="minorHAnsi" w:hAnsiTheme="minorHAnsi" w:cstheme="minorHAnsi"/>
          <w:sz w:val="16"/>
          <w:szCs w:val="24"/>
        </w:rPr>
        <w:t xml:space="preserve">, 1994;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2011; Skocpol &amp; Fiorina, 1999; de Tocqueville, 2002; see particularly </w:t>
      </w:r>
      <w:proofErr w:type="spellStart"/>
      <w:proofErr w:type="gramStart"/>
      <w:r w:rsidRPr="00121E54">
        <w:rPr>
          <w:rFonts w:asciiTheme="minorHAnsi" w:hAnsiTheme="minorHAnsi" w:cstheme="minorHAnsi"/>
          <w:sz w:val="16"/>
          <w:szCs w:val="24"/>
        </w:rPr>
        <w:t>Verba,Schlozman</w:t>
      </w:r>
      <w:proofErr w:type="spellEnd"/>
      <w:proofErr w:type="gramEnd"/>
      <w:r w:rsidRPr="00121E54">
        <w:rPr>
          <w:rFonts w:asciiTheme="minorHAnsi" w:hAnsiTheme="minorHAnsi" w:cstheme="minorHAnsi"/>
          <w:sz w:val="16"/>
          <w:szCs w:val="24"/>
        </w:rPr>
        <w:t xml:space="preserve">, &amp; Brady, 1995). At the same time, digital technologies have been found to facilitate the spread of </w:t>
      </w:r>
      <w:proofErr w:type="spellStart"/>
      <w:r w:rsidRPr="00121E54">
        <w:rPr>
          <w:rFonts w:asciiTheme="minorHAnsi" w:hAnsiTheme="minorHAnsi" w:cstheme="minorHAnsi"/>
          <w:sz w:val="16"/>
          <w:szCs w:val="24"/>
        </w:rPr>
        <w:t>variousforms</w:t>
      </w:r>
      <w:proofErr w:type="spellEnd"/>
      <w:r w:rsidRPr="00121E54">
        <w:rPr>
          <w:rFonts w:asciiTheme="minorHAnsi" w:hAnsiTheme="minorHAnsi" w:cstheme="minorHAnsi"/>
          <w:sz w:val="16"/>
          <w:szCs w:val="24"/>
        </w:rPr>
        <w:t xml:space="preserve"> of activism while they connect countries and cultures (Bennett, 2013; </w:t>
      </w:r>
      <w:proofErr w:type="spellStart"/>
      <w:r w:rsidRPr="00121E54">
        <w:rPr>
          <w:rFonts w:asciiTheme="minorHAnsi" w:hAnsiTheme="minorHAnsi" w:cstheme="minorHAnsi"/>
          <w:sz w:val="16"/>
          <w:szCs w:val="24"/>
        </w:rPr>
        <w:t>Theocharis</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Vitoratou</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Sajuria</w:t>
      </w:r>
      <w:proofErr w:type="spellEnd"/>
      <w:r w:rsidRPr="00121E54">
        <w:rPr>
          <w:rFonts w:asciiTheme="minorHAnsi" w:hAnsiTheme="minorHAnsi" w:cstheme="minorHAnsi"/>
          <w:sz w:val="16"/>
          <w:szCs w:val="24"/>
        </w:rPr>
        <w:t>, 2017)</w:t>
      </w:r>
    </w:p>
    <w:p w14:paraId="20146D16" w14:textId="77777777" w:rsidR="00182207" w:rsidRPr="00121E54" w:rsidRDefault="00182207" w:rsidP="00182207">
      <w:pPr>
        <w:rPr>
          <w:rFonts w:asciiTheme="minorHAnsi" w:hAnsiTheme="minorHAnsi" w:cstheme="minorHAnsi"/>
          <w:sz w:val="16"/>
          <w:szCs w:val="16"/>
        </w:rPr>
      </w:pPr>
      <w:r w:rsidRPr="00121E54">
        <w:rPr>
          <w:rFonts w:asciiTheme="minorHAnsi" w:hAnsiTheme="minorHAnsi" w:cstheme="minorHAnsi"/>
          <w:sz w:val="16"/>
          <w:szCs w:val="1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21E54">
        <w:rPr>
          <w:rFonts w:asciiTheme="minorHAnsi" w:hAnsiTheme="minorHAnsi" w:cstheme="minorHAnsi"/>
          <w:sz w:val="16"/>
          <w:szCs w:val="16"/>
        </w:rPr>
        <w:t>nonfossil</w:t>
      </w:r>
      <w:proofErr w:type="spellEnd"/>
      <w:r w:rsidRPr="00121E54">
        <w:rPr>
          <w:rFonts w:asciiTheme="minorHAnsi" w:hAnsiTheme="minorHAnsi" w:cstheme="minorHAnsi"/>
          <w:sz w:val="16"/>
          <w:szCs w:val="16"/>
        </w:rPr>
        <w:t xml:space="preserve"> fuel-based sources of electricity, and eating less dairy or meat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Saunders, Wallbridge, Smith, &amp; </w:t>
      </w:r>
      <w:proofErr w:type="spellStart"/>
      <w:r w:rsidRPr="00121E54">
        <w:rPr>
          <w:rFonts w:asciiTheme="minorHAnsi" w:hAnsiTheme="minorHAnsi" w:cstheme="minorHAnsi"/>
          <w:sz w:val="16"/>
          <w:szCs w:val="16"/>
        </w:rPr>
        <w:t>Bardsley</w:t>
      </w:r>
      <w:proofErr w:type="spellEnd"/>
      <w:r w:rsidRPr="00121E54">
        <w:rPr>
          <w:rFonts w:asciiTheme="minorHAnsi" w:hAnsiTheme="minorHAnsi" w:cstheme="minorHAnsi"/>
          <w:sz w:val="16"/>
          <w:szCs w:val="16"/>
        </w:rPr>
        <w:t xml:space="preserve">, 2015; Cherry, 2006; Cronin, McCarthy, &amp; Collins, 2014; </w:t>
      </w:r>
      <w:proofErr w:type="spellStart"/>
      <w:r w:rsidRPr="00121E54">
        <w:rPr>
          <w:rFonts w:asciiTheme="minorHAnsi" w:hAnsiTheme="minorHAnsi" w:cstheme="minorHAnsi"/>
          <w:sz w:val="16"/>
          <w:szCs w:val="16"/>
        </w:rPr>
        <w:t>Ergas</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Haenfler</w:t>
      </w:r>
      <w:proofErr w:type="spellEnd"/>
      <w:r w:rsidRPr="00121E54">
        <w:rPr>
          <w:rFonts w:asciiTheme="minorHAnsi" w:hAnsiTheme="minorHAnsi" w:cstheme="minorHAnsi"/>
          <w:sz w:val="16"/>
          <w:szCs w:val="16"/>
        </w:rPr>
        <w:t xml:space="preserve">, Johnson, &amp; Jones, 2012; </w:t>
      </w:r>
      <w:proofErr w:type="spellStart"/>
      <w:r w:rsidRPr="00121E54">
        <w:rPr>
          <w:rFonts w:asciiTheme="minorHAnsi" w:hAnsiTheme="minorHAnsi" w:cstheme="minorHAnsi"/>
          <w:sz w:val="16"/>
          <w:szCs w:val="16"/>
        </w:rPr>
        <w:t>Middlemiss</w:t>
      </w:r>
      <w:proofErr w:type="spellEnd"/>
      <w:r w:rsidRPr="00121E54">
        <w:rPr>
          <w:rFonts w:asciiTheme="minorHAnsi" w:hAnsiTheme="minorHAnsi" w:cstheme="minorHAnsi"/>
          <w:sz w:val="16"/>
          <w:szCs w:val="16"/>
        </w:rPr>
        <w:t xml:space="preserve">, 2011; Salt &amp; </w:t>
      </w:r>
      <w:proofErr w:type="spellStart"/>
      <w:r w:rsidRPr="00121E54">
        <w:rPr>
          <w:rFonts w:asciiTheme="minorHAnsi" w:hAnsiTheme="minorHAnsi" w:cstheme="minorHAnsi"/>
          <w:sz w:val="16"/>
          <w:szCs w:val="16"/>
        </w:rPr>
        <w:t>Layzell</w:t>
      </w:r>
      <w:proofErr w:type="spellEnd"/>
      <w:r w:rsidRPr="00121E54">
        <w:rPr>
          <w:rFonts w:asciiTheme="minorHAnsi" w:hAnsiTheme="minorHAnsi" w:cstheme="minorHAnsi"/>
          <w:sz w:val="16"/>
          <w:szCs w:val="16"/>
        </w:rPr>
        <w:t xml:space="preserve">, 1985; Saunders,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Papafragkou</w:t>
      </w:r>
      <w:proofErr w:type="spellEnd"/>
      <w:r w:rsidRPr="00121E54">
        <w:rPr>
          <w:rFonts w:asciiTheme="minorHAnsi" w:hAnsiTheme="minorHAnsi" w:cstheme="minorHAnsi"/>
          <w:sz w:val="16"/>
          <w:szCs w:val="16"/>
        </w:rPr>
        <w:t xml:space="preserve">, Wallbridge, &amp; Smith, 2014; Stuart, Thomas, </w:t>
      </w:r>
      <w:proofErr w:type="spellStart"/>
      <w:r w:rsidRPr="00121E54">
        <w:rPr>
          <w:rFonts w:asciiTheme="minorHAnsi" w:hAnsiTheme="minorHAnsi" w:cstheme="minorHAnsi"/>
          <w:sz w:val="16"/>
          <w:szCs w:val="16"/>
        </w:rPr>
        <w:t>Donaghue</w:t>
      </w:r>
      <w:proofErr w:type="spellEnd"/>
      <w:r w:rsidRPr="00121E54">
        <w:rPr>
          <w:rFonts w:asciiTheme="minorHAnsi" w:hAnsiTheme="minorHAnsi" w:cstheme="minorHAnsi"/>
          <w:sz w:val="16"/>
          <w:szCs w:val="16"/>
        </w:rPr>
        <w:t xml:space="preserve">, &amp; Russell, 2013;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Nicholas, Zhao, &amp; Donner, 2018; for an overview on these measures, see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w:t>
      </w:r>
      <w:r w:rsidRPr="00121E54">
        <w:rPr>
          <w:rFonts w:asciiTheme="minorHAnsi" w:hAnsiTheme="minorHAnsi" w:cstheme="minorHAnsi"/>
          <w:sz w:val="16"/>
          <w:szCs w:val="16"/>
        </w:rPr>
        <w:lastRenderedPageBreak/>
        <w:t xml:space="preserve">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and colleagues conclude that participants in an environmental campaign sustained reductions in plastic use and meat consumption over the period of their study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Drury, &amp; </w:t>
      </w:r>
      <w:proofErr w:type="spellStart"/>
      <w:r w:rsidRPr="00121E54">
        <w:rPr>
          <w:rFonts w:asciiTheme="minorHAnsi" w:hAnsiTheme="minorHAnsi" w:cstheme="minorHAnsi"/>
          <w:sz w:val="16"/>
          <w:szCs w:val="16"/>
        </w:rPr>
        <w:t>Chiriac</w:t>
      </w:r>
      <w:proofErr w:type="spellEnd"/>
      <w:r w:rsidRPr="00121E54">
        <w:rPr>
          <w:rFonts w:asciiTheme="minorHAnsi" w:hAnsiTheme="minorHAnsi" w:cstheme="minorHAnsi"/>
          <w:sz w:val="16"/>
          <w:szCs w:val="1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21E54">
        <w:rPr>
          <w:rFonts w:asciiTheme="minorHAnsi" w:hAnsiTheme="minorHAnsi" w:cstheme="minorHAnsi"/>
          <w:sz w:val="16"/>
          <w:szCs w:val="16"/>
        </w:rPr>
        <w:t>Betsill</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Corell</w:t>
      </w:r>
      <w:proofErr w:type="spellEnd"/>
      <w:r w:rsidRPr="00121E54">
        <w:rPr>
          <w:rFonts w:asciiTheme="minorHAnsi" w:hAnsiTheme="minorHAnsi" w:cstheme="minorHAnsi"/>
          <w:sz w:val="16"/>
          <w:szCs w:val="16"/>
        </w:rPr>
        <w:t xml:space="preserve">, 2008; </w:t>
      </w:r>
      <w:proofErr w:type="spellStart"/>
      <w:r w:rsidRPr="00121E54">
        <w:rPr>
          <w:rFonts w:asciiTheme="minorHAnsi" w:hAnsiTheme="minorHAnsi" w:cstheme="minorHAnsi"/>
          <w:sz w:val="16"/>
          <w:szCs w:val="16"/>
        </w:rPr>
        <w:t>Boli</w:t>
      </w:r>
      <w:proofErr w:type="spellEnd"/>
      <w:r w:rsidRPr="00121E54">
        <w:rPr>
          <w:rFonts w:asciiTheme="minorHAnsi" w:hAnsiTheme="minorHAnsi" w:cstheme="minorHAnsi"/>
          <w:sz w:val="16"/>
          <w:szCs w:val="1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2000; Grant, Jorgenson, &amp;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2018; Jorgenson, Dick, &amp; Shandra,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Other studies focus specifically on the relationship between NGOs and environmental impact within nations (Dietz, Frank, Whitley, Kelly, &amp; Kelly, 2015; Grant &amp; </w:t>
      </w:r>
      <w:proofErr w:type="spellStart"/>
      <w:r w:rsidRPr="00121E54">
        <w:rPr>
          <w:rFonts w:asciiTheme="minorHAnsi" w:hAnsiTheme="minorHAnsi" w:cstheme="minorHAnsi"/>
          <w:sz w:val="16"/>
          <w:szCs w:val="16"/>
        </w:rPr>
        <w:t>Vasi</w:t>
      </w:r>
      <w:proofErr w:type="spellEnd"/>
      <w:r w:rsidRPr="00121E54">
        <w:rPr>
          <w:rFonts w:asciiTheme="minorHAnsi" w:hAnsiTheme="minorHAnsi" w:cstheme="minorHAnsi"/>
          <w:sz w:val="16"/>
          <w:szCs w:val="16"/>
        </w:rPr>
        <w:t xml:space="preserve">, 2017; </w:t>
      </w:r>
      <w:proofErr w:type="spellStart"/>
      <w:r w:rsidRPr="00121E54">
        <w:rPr>
          <w:rFonts w:asciiTheme="minorHAnsi" w:hAnsiTheme="minorHAnsi" w:cstheme="minorHAnsi"/>
          <w:sz w:val="16"/>
          <w:szCs w:val="16"/>
        </w:rPr>
        <w:t>Shwom</w:t>
      </w:r>
      <w:proofErr w:type="spellEnd"/>
      <w:r w:rsidRPr="00121E54">
        <w:rPr>
          <w:rFonts w:asciiTheme="minorHAnsi" w:hAnsiTheme="minorHAnsi" w:cstheme="minorHAnsi"/>
          <w:sz w:val="16"/>
          <w:szCs w:val="16"/>
        </w:rPr>
        <w:t xml:space="preserve">, 2011). In their quantitative analysis of the effects of world society on environmental protection outcomes in countries around the world,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and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More recently, scholars have worked to understand this relationship within the context of development. For example,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and Jorgenson conclude that nations with the highest levels of membership in international environmental NGOs experience a moderate “decoupling” in the </w:t>
      </w:r>
      <w:proofErr w:type="spellStart"/>
      <w:r w:rsidRPr="00121E54">
        <w:rPr>
          <w:rFonts w:asciiTheme="minorHAnsi" w:hAnsiTheme="minorHAnsi" w:cstheme="minorHAnsi"/>
          <w:sz w:val="16"/>
          <w:szCs w:val="16"/>
        </w:rPr>
        <w:t>assocaition</w:t>
      </w:r>
      <w:proofErr w:type="spellEnd"/>
      <w:r w:rsidRPr="00121E54">
        <w:rPr>
          <w:rFonts w:asciiTheme="minorHAnsi" w:hAnsiTheme="minorHAnsi" w:cstheme="minorHAnsi"/>
          <w:sz w:val="16"/>
          <w:szCs w:val="16"/>
        </w:rPr>
        <w:t xml:space="preserve"> between economic development and carbon emissions (Grant et al., 2018; see also Jorgenson et al.,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across a range of issues (</w:t>
      </w:r>
      <w:proofErr w:type="spellStart"/>
      <w:r w:rsidRPr="00121E54">
        <w:rPr>
          <w:rFonts w:asciiTheme="minorHAnsi" w:hAnsiTheme="minorHAnsi" w:cstheme="minorHAnsi"/>
          <w:sz w:val="16"/>
          <w:szCs w:val="16"/>
        </w:rPr>
        <w:t>Amenta</w:t>
      </w:r>
      <w:proofErr w:type="spellEnd"/>
      <w:r w:rsidRPr="00121E54">
        <w:rPr>
          <w:rFonts w:asciiTheme="minorHAnsi" w:hAnsiTheme="minorHAnsi" w:cstheme="minorHAnsi"/>
          <w:sz w:val="16"/>
          <w:szCs w:val="16"/>
        </w:rPr>
        <w:t xml:space="preserve">, Caren, </w:t>
      </w:r>
      <w:proofErr w:type="spellStart"/>
      <w:r w:rsidRPr="00121E54">
        <w:rPr>
          <w:rFonts w:asciiTheme="minorHAnsi" w:hAnsiTheme="minorHAnsi" w:cstheme="minorHAnsi"/>
          <w:sz w:val="16"/>
          <w:szCs w:val="16"/>
        </w:rPr>
        <w:t>Chiarello</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Su</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Giugni</w:t>
      </w:r>
      <w:proofErr w:type="spellEnd"/>
      <w:r w:rsidRPr="00121E54">
        <w:rPr>
          <w:rFonts w:asciiTheme="minorHAnsi" w:hAnsiTheme="minorHAnsi" w:cstheme="minorHAnsi"/>
          <w:sz w:val="16"/>
          <w:szCs w:val="16"/>
        </w:rPr>
        <w:t xml:space="preserve">, McAdam, &amp; Tilly, 1999; Soule &amp;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2004). This research focuses specifically on the outcome of specific forms of engagement, or tactics (for an overview, see Caren, Ghoshal, &amp; </w:t>
      </w:r>
      <w:proofErr w:type="spellStart"/>
      <w:r w:rsidRPr="00121E54">
        <w:rPr>
          <w:rFonts w:asciiTheme="minorHAnsi" w:hAnsiTheme="minorHAnsi" w:cstheme="minorHAnsi"/>
          <w:sz w:val="16"/>
          <w:szCs w:val="16"/>
        </w:rPr>
        <w:t>Ribas</w:t>
      </w:r>
      <w:proofErr w:type="spellEnd"/>
      <w:r w:rsidRPr="00121E54">
        <w:rPr>
          <w:rFonts w:asciiTheme="minorHAnsi" w:hAnsiTheme="minorHAnsi" w:cstheme="minorHAnsi"/>
          <w:sz w:val="16"/>
          <w:szCs w:val="16"/>
        </w:rPr>
        <w:t xml:space="preserve">, 2011). Some of the most common tactics that activists are employing to reduce greenhouse gas emissions indirectly are summarized in the sections that follow. 3.1 | Activism through litigation </w:t>
      </w:r>
      <w:proofErr w:type="spellStart"/>
      <w:r w:rsidRPr="00121E54">
        <w:rPr>
          <w:rFonts w:asciiTheme="minorHAnsi" w:hAnsiTheme="minorHAnsi" w:cstheme="minorHAnsi"/>
          <w:sz w:val="16"/>
          <w:szCs w:val="16"/>
        </w:rPr>
        <w:t>Litigation</w:t>
      </w:r>
      <w:proofErr w:type="spellEnd"/>
      <w:r w:rsidRPr="00121E54">
        <w:rPr>
          <w:rFonts w:asciiTheme="minorHAnsi" w:hAnsiTheme="minorHAnsi" w:cstheme="minorHAnsi"/>
          <w:sz w:val="16"/>
          <w:szCs w:val="16"/>
        </w:rPr>
        <w:t xml:space="preserve"> is one of the tactics that citizens, local governments, NGOs, and even corporations are using to pressure governments. This tactic aims to work through the judicial system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or enforce existing legislation (McCormick et al., 2017; Peel &amp; Lin, 2019; Peel &amp; Osofsky, 2015;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see also </w:t>
      </w:r>
      <w:proofErr w:type="spellStart"/>
      <w:r w:rsidRPr="00121E54">
        <w:rPr>
          <w:rFonts w:asciiTheme="minorHAnsi" w:hAnsiTheme="minorHAnsi" w:cstheme="minorHAnsi"/>
          <w:sz w:val="16"/>
          <w:szCs w:val="16"/>
        </w:rPr>
        <w:t>Pfrommer</w:t>
      </w:r>
      <w:proofErr w:type="spellEnd"/>
      <w:r w:rsidRPr="00121E54">
        <w:rPr>
          <w:rFonts w:asciiTheme="minorHAnsi" w:hAnsiTheme="minorHAnsi" w:cstheme="minorHAnsi"/>
          <w:sz w:val="16"/>
          <w:szCs w:val="1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UN Environment, 2017). So far, however, there remains insufficient evidence regarding what effect these judicial efforts are having on greenhouse gas emissions. 3.2 | Activism targeting business actors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21E54">
        <w:rPr>
          <w:rFonts w:asciiTheme="minorHAnsi" w:hAnsiTheme="minorHAnsi" w:cstheme="minorHAnsi"/>
          <w:sz w:val="16"/>
          <w:szCs w:val="16"/>
        </w:rPr>
        <w:t>Szulecki</w:t>
      </w:r>
      <w:proofErr w:type="spellEnd"/>
      <w:r w:rsidRPr="00121E54">
        <w:rPr>
          <w:rFonts w:asciiTheme="minorHAnsi" w:hAnsiTheme="minorHAnsi" w:cstheme="minorHAnsi"/>
          <w:sz w:val="16"/>
          <w:szCs w:val="16"/>
        </w:rPr>
        <w:t xml:space="preserve">, 2018;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Shareholder activism focuses on investors' response to corporate activities and performances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It involves investors who are dissatisfied with the company's management or operation taking advantage of their role as shareholders to pressure the company to change (Bratton &amp; </w:t>
      </w:r>
      <w:proofErr w:type="spellStart"/>
      <w:r w:rsidRPr="00121E54">
        <w:rPr>
          <w:rFonts w:asciiTheme="minorHAnsi" w:hAnsiTheme="minorHAnsi" w:cstheme="minorHAnsi"/>
          <w:sz w:val="16"/>
          <w:szCs w:val="16"/>
        </w:rPr>
        <w:t>Mccahery</w:t>
      </w:r>
      <w:proofErr w:type="spellEnd"/>
      <w:r w:rsidRPr="00121E54">
        <w:rPr>
          <w:rFonts w:asciiTheme="minorHAnsi" w:hAnsiTheme="minorHAnsi" w:cstheme="minorHAnsi"/>
          <w:sz w:val="16"/>
          <w:szCs w:val="16"/>
        </w:rPr>
        <w:t xml:space="preserve">, 2015;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Cooperative board stewardship, in contrast, involves “jointly owned and democratically controlled businesses” that support renewable energy (</w:t>
      </w:r>
      <w:proofErr w:type="spellStart"/>
      <w:r w:rsidRPr="00121E54">
        <w:rPr>
          <w:rFonts w:asciiTheme="minorHAnsi" w:hAnsiTheme="minorHAnsi" w:cstheme="minorHAnsi"/>
          <w:sz w:val="16"/>
          <w:szCs w:val="16"/>
        </w:rPr>
        <w:t>Viardot</w:t>
      </w:r>
      <w:proofErr w:type="spellEnd"/>
      <w:r w:rsidRPr="00121E54">
        <w:rPr>
          <w:rFonts w:asciiTheme="minorHAnsi" w:hAnsiTheme="minorHAnsi" w:cstheme="minorHAnsi"/>
          <w:sz w:val="16"/>
          <w:szCs w:val="16"/>
        </w:rPr>
        <w:t xml:space="preserve">, 2013, p. 757; see also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Some of this business-focused activism involves working through transnational advocacy networks, which have been documented to target governments and corporations (Hadden &amp; </w:t>
      </w:r>
      <w:proofErr w:type="spellStart"/>
      <w:r w:rsidRPr="00121E54">
        <w:rPr>
          <w:rFonts w:asciiTheme="minorHAnsi" w:hAnsiTheme="minorHAnsi" w:cstheme="minorHAnsi"/>
          <w:sz w:val="16"/>
          <w:szCs w:val="16"/>
        </w:rPr>
        <w:t>Jasny</w:t>
      </w:r>
      <w:proofErr w:type="spellEnd"/>
      <w:r w:rsidRPr="00121E54">
        <w:rPr>
          <w:rFonts w:asciiTheme="minorHAnsi" w:hAnsiTheme="minorHAnsi" w:cstheme="minorHAnsi"/>
          <w:sz w:val="16"/>
          <w:szCs w:val="16"/>
        </w:rPr>
        <w:t xml:space="preserve">, 2017; Keck &amp; </w:t>
      </w:r>
      <w:proofErr w:type="spellStart"/>
      <w:r w:rsidRPr="00121E54">
        <w:rPr>
          <w:rFonts w:asciiTheme="minorHAnsi" w:hAnsiTheme="minorHAnsi" w:cstheme="minorHAnsi"/>
          <w:sz w:val="16"/>
          <w:szCs w:val="16"/>
        </w:rPr>
        <w:t>Sikkink</w:t>
      </w:r>
      <w:proofErr w:type="spellEnd"/>
      <w:r w:rsidRPr="00121E54">
        <w:rPr>
          <w:rFonts w:asciiTheme="minorHAnsi" w:hAnsiTheme="minorHAnsi" w:cstheme="minorHAnsi"/>
          <w:sz w:val="16"/>
          <w:szCs w:val="1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21E54">
        <w:rPr>
          <w:rFonts w:asciiTheme="minorHAnsi" w:hAnsiTheme="minorHAnsi" w:cstheme="minorHAnsi"/>
          <w:sz w:val="16"/>
          <w:szCs w:val="16"/>
        </w:rPr>
        <w:t>favour</w:t>
      </w:r>
      <w:proofErr w:type="spellEnd"/>
      <w:r w:rsidRPr="00121E54">
        <w:rPr>
          <w:rFonts w:asciiTheme="minorHAnsi" w:hAnsiTheme="minorHAnsi" w:cstheme="minorHAnsi"/>
          <w:sz w:val="16"/>
          <w:szCs w:val="16"/>
        </w:rPr>
        <w:t xml:space="preserve"> of climate-friendly alternatives” (</w:t>
      </w:r>
      <w:proofErr w:type="spellStart"/>
      <w:r w:rsidRPr="00121E54">
        <w:rPr>
          <w:rFonts w:asciiTheme="minorHAnsi" w:hAnsiTheme="minorHAnsi" w:cstheme="minorHAnsi"/>
          <w:sz w:val="16"/>
          <w:szCs w:val="16"/>
        </w:rPr>
        <w:t>Ayling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Gunningham</w:t>
      </w:r>
      <w:proofErr w:type="spellEnd"/>
      <w:r w:rsidRPr="00121E54">
        <w:rPr>
          <w:rFonts w:asciiTheme="minorHAnsi" w:hAnsiTheme="minorHAnsi" w:cstheme="minorHAnsi"/>
          <w:sz w:val="16"/>
          <w:szCs w:val="16"/>
        </w:rPr>
        <w:t xml:space="preserve">, 2017, p. 131; </w:t>
      </w:r>
      <w:proofErr w:type="spellStart"/>
      <w:r w:rsidRPr="00121E54">
        <w:rPr>
          <w:rFonts w:asciiTheme="minorHAnsi" w:hAnsiTheme="minorHAnsi" w:cstheme="minorHAnsi"/>
          <w:sz w:val="16"/>
          <w:szCs w:val="16"/>
        </w:rPr>
        <w:t>Franta</w:t>
      </w:r>
      <w:proofErr w:type="spellEnd"/>
      <w:r w:rsidRPr="00121E54">
        <w:rPr>
          <w:rFonts w:asciiTheme="minorHAnsi" w:hAnsiTheme="minorHAnsi" w:cstheme="minorHAnsi"/>
          <w:sz w:val="16"/>
          <w:szCs w:val="16"/>
        </w:rPr>
        <w:t xml:space="preserve">, 2017; Grady-Benson &amp; </w:t>
      </w:r>
      <w:proofErr w:type="spellStart"/>
      <w:r w:rsidRPr="00121E54">
        <w:rPr>
          <w:rFonts w:asciiTheme="minorHAnsi" w:hAnsiTheme="minorHAnsi" w:cstheme="minorHAnsi"/>
          <w:sz w:val="16"/>
          <w:szCs w:val="16"/>
        </w:rPr>
        <w:t>Sarathy</w:t>
      </w:r>
      <w:proofErr w:type="spellEnd"/>
      <w:r w:rsidRPr="00121E54">
        <w:rPr>
          <w:rFonts w:asciiTheme="minorHAnsi" w:hAnsiTheme="minorHAnsi" w:cstheme="minorHAnsi"/>
          <w:sz w:val="16"/>
          <w:szCs w:val="16"/>
        </w:rPr>
        <w:t xml:space="preserve">, 2016; </w:t>
      </w:r>
      <w:proofErr w:type="spellStart"/>
      <w:r w:rsidRPr="00121E54">
        <w:rPr>
          <w:rFonts w:asciiTheme="minorHAnsi" w:hAnsiTheme="minorHAnsi" w:cstheme="minorHAnsi"/>
          <w:sz w:val="16"/>
          <w:szCs w:val="16"/>
        </w:rPr>
        <w:t>Hestres</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Hopke</w:t>
      </w:r>
      <w:proofErr w:type="spellEnd"/>
      <w:r w:rsidRPr="00121E54">
        <w:rPr>
          <w:rFonts w:asciiTheme="minorHAnsi" w:hAnsiTheme="minorHAnsi" w:cstheme="minorHAnsi"/>
          <w:sz w:val="16"/>
          <w:szCs w:val="1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and Wei model green investment scenarios that include funding allocation constraints due to divestment around the world. The authors find that these efforts yield notable emissions reductions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21E54">
        <w:rPr>
          <w:rFonts w:asciiTheme="minorHAnsi" w:hAnsiTheme="minorHAnsi" w:cstheme="minorHAnsi"/>
          <w:sz w:val="16"/>
          <w:szCs w:val="16"/>
        </w:rPr>
        <w:t>Verba</w:t>
      </w:r>
      <w:proofErr w:type="spellEnd"/>
      <w:r w:rsidRPr="00121E54">
        <w:rPr>
          <w:rFonts w:asciiTheme="minorHAnsi" w:hAnsiTheme="minorHAnsi" w:cstheme="minorHAnsi"/>
          <w:sz w:val="16"/>
          <w:szCs w:val="16"/>
        </w:rPr>
        <w:t xml:space="preserve">, &amp; Brady, 2012). Turning first to lobbying, there is some evidence that these efforts by civic groups have a positive effect on environmental outcomes. In their 2016 study,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the number of environmental lobbyist organizations has a positive effect on the enactment of environmental legislation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Soule, </w:t>
      </w:r>
      <w:proofErr w:type="spellStart"/>
      <w:r w:rsidRPr="00121E54">
        <w:rPr>
          <w:rFonts w:asciiTheme="minorHAnsi" w:hAnsiTheme="minorHAnsi" w:cstheme="minorHAnsi"/>
          <w:sz w:val="16"/>
          <w:szCs w:val="16"/>
        </w:rPr>
        <w:t>Coddou</w:t>
      </w:r>
      <w:proofErr w:type="spellEnd"/>
      <w:r w:rsidRPr="00121E54">
        <w:rPr>
          <w:rFonts w:asciiTheme="minorHAnsi" w:hAnsiTheme="minorHAnsi" w:cstheme="minorHAnsi"/>
          <w:sz w:val="16"/>
          <w:szCs w:val="16"/>
        </w:rPr>
        <w:t>, &amp; Muñoz, 2016). Although the authors do not specifically document the effects of the legislation on material outcomes, more recent research has found climate laws to reduce carbon emissions (</w:t>
      </w:r>
      <w:proofErr w:type="spellStart"/>
      <w:r w:rsidRPr="00121E54">
        <w:rPr>
          <w:rFonts w:asciiTheme="minorHAnsi" w:hAnsiTheme="minorHAnsi" w:cstheme="minorHAnsi"/>
          <w:sz w:val="16"/>
          <w:szCs w:val="16"/>
        </w:rPr>
        <w:t>Eskander</w:t>
      </w:r>
      <w:proofErr w:type="spellEnd"/>
      <w:r w:rsidRPr="00121E54">
        <w:rPr>
          <w:rFonts w:asciiTheme="minorHAnsi" w:hAnsiTheme="minorHAnsi" w:cstheme="minorHAnsi"/>
          <w:sz w:val="16"/>
          <w:szCs w:val="16"/>
        </w:rPr>
        <w:t xml:space="preserve"> &amp; Fankhauser, 2020). </w:t>
      </w:r>
      <w:r w:rsidRPr="00121E54">
        <w:rPr>
          <w:rFonts w:asciiTheme="minorHAnsi" w:hAnsiTheme="minorHAnsi" w:cstheme="minorHAnsi"/>
          <w:sz w:val="16"/>
          <w:szCs w:val="16"/>
        </w:rPr>
        <w:lastRenderedPageBreak/>
        <w:t xml:space="preserve">Even though groups representing both the </w:t>
      </w:r>
      <w:proofErr w:type="gramStart"/>
      <w:r w:rsidRPr="00121E54">
        <w:rPr>
          <w:rFonts w:asciiTheme="minorHAnsi" w:hAnsiTheme="minorHAnsi" w:cstheme="minorHAnsi"/>
          <w:sz w:val="16"/>
          <w:szCs w:val="16"/>
        </w:rPr>
        <w:t>general public</w:t>
      </w:r>
      <w:proofErr w:type="gramEnd"/>
      <w:r w:rsidRPr="00121E54">
        <w:rPr>
          <w:rFonts w:asciiTheme="minorHAnsi" w:hAnsiTheme="minorHAnsi" w:cstheme="minorHAnsi"/>
          <w:sz w:val="16"/>
          <w:szCs w:val="16"/>
        </w:rPr>
        <w:t xml:space="preserve"> and businesses engage in lobbying, research has found business groups have (and spend) more financial and human resources, which affords them “privileged access” to policymakers and policymaking (</w:t>
      </w:r>
      <w:proofErr w:type="spellStart"/>
      <w:r w:rsidRPr="00121E54">
        <w:rPr>
          <w:rFonts w:asciiTheme="minorHAnsi" w:hAnsiTheme="minorHAnsi" w:cstheme="minorHAnsi"/>
          <w:sz w:val="16"/>
          <w:szCs w:val="16"/>
        </w:rPr>
        <w:t>Freudenburg</w:t>
      </w:r>
      <w:proofErr w:type="spellEnd"/>
      <w:r w:rsidRPr="00121E54">
        <w:rPr>
          <w:rFonts w:asciiTheme="minorHAnsi" w:hAnsiTheme="minorHAnsi" w:cstheme="minorHAnsi"/>
          <w:sz w:val="16"/>
          <w:szCs w:val="16"/>
        </w:rPr>
        <w:t xml:space="preserve">, 2005). In his study of the “climate lobby,”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21E54">
        <w:rPr>
          <w:rFonts w:asciiTheme="minorHAnsi" w:hAnsiTheme="minorHAnsi" w:cstheme="minorHAnsi"/>
          <w:sz w:val="16"/>
          <w:szCs w:val="16"/>
        </w:rPr>
        <w:t>Mildenberger</w:t>
      </w:r>
      <w:proofErr w:type="spellEnd"/>
      <w:r w:rsidRPr="00121E54">
        <w:rPr>
          <w:rFonts w:asciiTheme="minorHAnsi" w:hAnsiTheme="minorHAnsi" w:cstheme="minorHAnsi"/>
          <w:sz w:val="16"/>
          <w:szCs w:val="16"/>
        </w:rPr>
        <w:t xml:space="preserve">, Howe, &amp; </w:t>
      </w:r>
      <w:proofErr w:type="spellStart"/>
      <w:r w:rsidRPr="00121E54">
        <w:rPr>
          <w:rFonts w:asciiTheme="minorHAnsi" w:hAnsiTheme="minorHAnsi" w:cstheme="minorHAnsi"/>
          <w:sz w:val="16"/>
          <w:szCs w:val="16"/>
        </w:rPr>
        <w:t>Miljanich</w:t>
      </w:r>
      <w:proofErr w:type="spellEnd"/>
      <w:r w:rsidRPr="00121E54">
        <w:rPr>
          <w:rFonts w:asciiTheme="minorHAnsi" w:hAnsiTheme="minorHAnsi" w:cstheme="minorHAnsi"/>
          <w:sz w:val="16"/>
          <w:szCs w:val="16"/>
        </w:rPr>
        <w:t>, 2019). At the same time, other research has documented various forms of electoral backlash against climate policies, both individually (Stokes, 2016, 2020), as well as in combination with other progressive agenda items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In their study of the success of “far-right movements” around the world and the concurrent election of “far-right” candidates,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and Pascual note that far-right-leaning elected officials tend to have low concern for environmental issues and to deny climate change and disregard scientific evidence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Although they do not specifically look at the environmental outcomes of these </w:t>
      </w:r>
      <w:proofErr w:type="gramStart"/>
      <w:r w:rsidRPr="00121E54">
        <w:rPr>
          <w:rFonts w:asciiTheme="minorHAnsi" w:hAnsiTheme="minorHAnsi" w:cstheme="minorHAnsi"/>
          <w:sz w:val="16"/>
          <w:szCs w:val="16"/>
        </w:rPr>
        <w:t>officials</w:t>
      </w:r>
      <w:proofErr w:type="gramEnd"/>
      <w:r w:rsidRPr="00121E54">
        <w:rPr>
          <w:rFonts w:asciiTheme="minorHAnsi" w:hAnsiTheme="minorHAnsi" w:cstheme="minorHAnsi"/>
          <w:sz w:val="16"/>
          <w:szCs w:val="16"/>
        </w:rPr>
        <w:t xml:space="preserve"> holding office, given their common values and the empirical evidence coming out of the early years of the Trump Administration (</w:t>
      </w:r>
      <w:proofErr w:type="spellStart"/>
      <w:r w:rsidRPr="00121E54">
        <w:rPr>
          <w:rFonts w:asciiTheme="minorHAnsi" w:hAnsiTheme="minorHAnsi" w:cstheme="minorHAnsi"/>
          <w:sz w:val="16"/>
          <w:szCs w:val="16"/>
        </w:rPr>
        <w:t>Bomberg</w:t>
      </w:r>
      <w:proofErr w:type="spellEnd"/>
      <w:r w:rsidRPr="00121E54">
        <w:rPr>
          <w:rFonts w:asciiTheme="minorHAnsi" w:hAnsiTheme="minorHAnsi" w:cstheme="minorHAnsi"/>
          <w:sz w:val="16"/>
          <w:szCs w:val="1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121E54">
        <w:rPr>
          <w:rFonts w:asciiTheme="minorHAnsi" w:hAnsiTheme="minorHAnsi" w:cstheme="minorHAnsi"/>
          <w:sz w:val="16"/>
          <w:szCs w:val="16"/>
        </w:rPr>
        <w:t>Tarrow</w:t>
      </w:r>
      <w:proofErr w:type="spellEnd"/>
      <w:r w:rsidRPr="00121E54">
        <w:rPr>
          <w:rFonts w:asciiTheme="minorHAnsi" w:hAnsiTheme="minorHAnsi" w:cstheme="minorHAnsi"/>
          <w:sz w:val="16"/>
          <w:szCs w:val="1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21E54">
        <w:rPr>
          <w:rFonts w:asciiTheme="minorHAnsi" w:hAnsiTheme="minorHAnsi" w:cstheme="minorHAnsi"/>
          <w:sz w:val="16"/>
          <w:szCs w:val="16"/>
        </w:rPr>
        <w:t>Olcese</w:t>
      </w:r>
      <w:proofErr w:type="spellEnd"/>
      <w:r w:rsidRPr="00121E54">
        <w:rPr>
          <w:rFonts w:asciiTheme="minorHAnsi" w:hAnsiTheme="minorHAnsi" w:cstheme="minorHAnsi"/>
          <w:sz w:val="16"/>
          <w:szCs w:val="16"/>
        </w:rPr>
        <w:t xml:space="preserve">, Rainsford,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2012; Swim, Geiger, &amp; </w:t>
      </w:r>
      <w:proofErr w:type="spellStart"/>
      <w:r w:rsidRPr="00121E54">
        <w:rPr>
          <w:rFonts w:asciiTheme="minorHAnsi" w:hAnsiTheme="minorHAnsi" w:cstheme="minorHAnsi"/>
          <w:sz w:val="16"/>
          <w:szCs w:val="16"/>
        </w:rPr>
        <w:t>Lengieza</w:t>
      </w:r>
      <w:proofErr w:type="spellEnd"/>
      <w:r w:rsidRPr="00121E54">
        <w:rPr>
          <w:rFonts w:asciiTheme="minorHAnsi" w:hAnsiTheme="minorHAnsi" w:cstheme="minorHAnsi"/>
          <w:sz w:val="16"/>
          <w:szCs w:val="16"/>
        </w:rPr>
        <w:t xml:space="preserve">, 2019;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Wennerhag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2013; see also Fisher, Stanley, Berman, &amp; Neff, 2005; </w:t>
      </w:r>
      <w:proofErr w:type="spellStart"/>
      <w:r w:rsidRPr="00121E54">
        <w:rPr>
          <w:rFonts w:asciiTheme="minorHAnsi" w:hAnsiTheme="minorHAnsi" w:cstheme="minorHAnsi"/>
          <w:sz w:val="16"/>
          <w:szCs w:val="16"/>
        </w:rPr>
        <w:t>Walgrave</w:t>
      </w:r>
      <w:proofErr w:type="spellEnd"/>
      <w:r w:rsidRPr="00121E54">
        <w:rPr>
          <w:rFonts w:asciiTheme="minorHAnsi" w:hAnsiTheme="minorHAnsi" w:cstheme="minorHAnsi"/>
          <w:sz w:val="16"/>
          <w:szCs w:val="16"/>
        </w:rPr>
        <w:t xml:space="preserve">, 4 of 11 FISHER AND NASRIN </w:t>
      </w:r>
      <w:proofErr w:type="spellStart"/>
      <w:r w:rsidRPr="00121E54">
        <w:rPr>
          <w:rFonts w:asciiTheme="minorHAnsi" w:hAnsiTheme="minorHAnsi" w:cstheme="minorHAnsi"/>
          <w:sz w:val="16"/>
          <w:szCs w:val="16"/>
        </w:rPr>
        <w:t>Wouters</w:t>
      </w:r>
      <w:proofErr w:type="spellEnd"/>
      <w:r w:rsidRPr="00121E54">
        <w:rPr>
          <w:rFonts w:asciiTheme="minorHAnsi" w:hAnsiTheme="minorHAnsi" w:cstheme="minorHAnsi"/>
          <w:sz w:val="16"/>
          <w:szCs w:val="16"/>
        </w:rPr>
        <w:t xml:space="preserve">, Van </w:t>
      </w:r>
      <w:proofErr w:type="spellStart"/>
      <w:r w:rsidRPr="00121E54">
        <w:rPr>
          <w:rFonts w:asciiTheme="minorHAnsi" w:hAnsiTheme="minorHAnsi" w:cstheme="minorHAnsi"/>
          <w:sz w:val="16"/>
          <w:szCs w:val="16"/>
        </w:rPr>
        <w:t>Laer</w:t>
      </w:r>
      <w:proofErr w:type="spellEnd"/>
      <w:r w:rsidRPr="00121E54">
        <w:rPr>
          <w:rFonts w:asciiTheme="minorHAnsi" w:hAnsiTheme="minorHAnsi" w:cstheme="minorHAnsi"/>
          <w:sz w:val="16"/>
          <w:szCs w:val="16"/>
        </w:rPr>
        <w:t xml:space="preserve">, Verhulst, &amp; </w:t>
      </w:r>
      <w:proofErr w:type="spellStart"/>
      <w:r w:rsidRPr="00121E54">
        <w:rPr>
          <w:rFonts w:asciiTheme="minorHAnsi" w:hAnsiTheme="minorHAnsi" w:cstheme="minorHAnsi"/>
          <w:sz w:val="16"/>
          <w:szCs w:val="16"/>
        </w:rPr>
        <w:t>Ketelaars</w:t>
      </w:r>
      <w:proofErr w:type="spellEnd"/>
      <w:r w:rsidRPr="00121E54">
        <w:rPr>
          <w:rFonts w:asciiTheme="minorHAnsi" w:hAnsiTheme="minorHAnsi" w:cstheme="minorHAnsi"/>
          <w:sz w:val="16"/>
          <w:szCs w:val="16"/>
        </w:rPr>
        <w:t xml:space="preserve">, 2012). So far, however, only a handful of studies have explored the effect of these tactics on climate-related outcomes (but see Muñoz,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2018;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In their research on the success of environmental legislation in the U.S. Congress,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see also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AA9B70A" w14:textId="77777777" w:rsidR="00182207" w:rsidRPr="00121E54" w:rsidRDefault="00182207" w:rsidP="00182207">
      <w:pPr>
        <w:rPr>
          <w:rFonts w:asciiTheme="minorHAnsi" w:hAnsiTheme="minorHAnsi" w:cstheme="minorHAnsi"/>
          <w:sz w:val="16"/>
          <w:szCs w:val="24"/>
        </w:rPr>
      </w:pPr>
      <w:r w:rsidRPr="00121E54">
        <w:rPr>
          <w:rFonts w:asciiTheme="minorHAnsi" w:hAnsiTheme="minorHAnsi" w:cstheme="minorHAnsi"/>
          <w:sz w:val="16"/>
          <w:szCs w:val="24"/>
        </w:rPr>
        <w:t xml:space="preserve">A </w:t>
      </w:r>
      <w:r w:rsidRPr="00121E54">
        <w:rPr>
          <w:rFonts w:asciiTheme="minorHAnsi" w:hAnsiTheme="minorHAnsi" w:cstheme="minorHAnsi"/>
          <w:sz w:val="24"/>
          <w:szCs w:val="24"/>
          <w:u w:val="single"/>
        </w:rPr>
        <w:t xml:space="preserve">good deal of </w:t>
      </w:r>
      <w:r w:rsidRPr="00121E54">
        <w:rPr>
          <w:rFonts w:asciiTheme="minorHAnsi" w:hAnsiTheme="minorHAnsi" w:cstheme="minorHAnsi"/>
          <w:sz w:val="24"/>
          <w:szCs w:val="24"/>
          <w:highlight w:val="cyan"/>
          <w:u w:val="single"/>
        </w:rPr>
        <w:t>research has concluded</w:t>
      </w:r>
      <w:r w:rsidRPr="00121E54">
        <w:rPr>
          <w:rFonts w:asciiTheme="minorHAnsi" w:hAnsiTheme="minorHAnsi" w:cstheme="minorHAnsi"/>
          <w:sz w:val="24"/>
          <w:szCs w:val="24"/>
          <w:u w:val="single"/>
        </w:rPr>
        <w:t xml:space="preserve"> that </w:t>
      </w:r>
      <w:r w:rsidRPr="00121E54">
        <w:rPr>
          <w:rStyle w:val="Emphasis"/>
          <w:rFonts w:asciiTheme="minorHAnsi" w:hAnsiTheme="minorHAnsi" w:cstheme="minorHAnsi"/>
          <w:sz w:val="24"/>
          <w:szCs w:val="24"/>
        </w:rPr>
        <w:t>activism</w:t>
      </w:r>
      <w:r w:rsidRPr="00121E54">
        <w:rPr>
          <w:rFonts w:asciiTheme="minorHAnsi" w:hAnsiTheme="minorHAnsi" w:cstheme="minorHAnsi"/>
          <w:sz w:val="24"/>
          <w:szCs w:val="24"/>
          <w:u w:val="single"/>
        </w:rPr>
        <w:t xml:space="preserve">, including tactics such as </w:t>
      </w:r>
      <w:r w:rsidRPr="00121E54">
        <w:rPr>
          <w:rStyle w:val="Emphasis"/>
          <w:rFonts w:asciiTheme="minorHAnsi" w:hAnsiTheme="minorHAnsi" w:cstheme="minorHAnsi"/>
          <w:sz w:val="24"/>
          <w:szCs w:val="24"/>
          <w:highlight w:val="cyan"/>
        </w:rPr>
        <w:t>protests</w:t>
      </w:r>
      <w:r w:rsidRPr="00121E54">
        <w:rPr>
          <w:rFonts w:asciiTheme="minorHAnsi" w:hAnsiTheme="minorHAnsi" w:cstheme="minorHAnsi"/>
          <w:sz w:val="24"/>
          <w:szCs w:val="24"/>
          <w:highlight w:val="cyan"/>
          <w:u w:val="single"/>
        </w:rPr>
        <w:t xml:space="preserve"> or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played a </w:t>
      </w:r>
      <w:r w:rsidRPr="00121E54">
        <w:rPr>
          <w:rStyle w:val="Emphasis"/>
          <w:rFonts w:asciiTheme="minorHAnsi" w:hAnsiTheme="minorHAnsi" w:cstheme="minorHAnsi"/>
          <w:sz w:val="24"/>
          <w:szCs w:val="24"/>
          <w:highlight w:val="cyan"/>
        </w:rPr>
        <w:t>large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role</w:t>
      </w:r>
      <w:r w:rsidRPr="00121E54">
        <w:rPr>
          <w:rFonts w:asciiTheme="minorHAnsi" w:hAnsiTheme="minorHAnsi" w:cstheme="minorHAnsi"/>
          <w:sz w:val="24"/>
          <w:szCs w:val="24"/>
          <w:highlight w:val="cyan"/>
          <w:u w:val="single"/>
        </w:rPr>
        <w:t xml:space="preserve"> in </w:t>
      </w:r>
      <w:r w:rsidRPr="00121E54">
        <w:rPr>
          <w:rStyle w:val="Emphasis"/>
          <w:rFonts w:asciiTheme="minorHAnsi" w:hAnsiTheme="minorHAnsi" w:cstheme="minorHAnsi"/>
          <w:sz w:val="24"/>
          <w:szCs w:val="24"/>
          <w:highlight w:val="cyan"/>
        </w:rPr>
        <w:t>pressuring</w:t>
      </w:r>
      <w:r w:rsidRPr="00121E54">
        <w:rPr>
          <w:rFonts w:asciiTheme="minorHAnsi" w:hAnsiTheme="minorHAnsi" w:cstheme="minorHAnsi"/>
          <w:sz w:val="24"/>
          <w:szCs w:val="24"/>
          <w:highlight w:val="cyan"/>
          <w:u w:val="single"/>
        </w:rPr>
        <w:t xml:space="preserve"> governments to create </w:t>
      </w:r>
      <w:r w:rsidRPr="00121E54">
        <w:rPr>
          <w:rStyle w:val="Emphasis"/>
          <w:rFonts w:asciiTheme="minorHAnsi" w:hAnsiTheme="minorHAnsi" w:cstheme="minorHAnsi"/>
          <w:sz w:val="24"/>
          <w:szCs w:val="24"/>
          <w:highlight w:val="cyan"/>
        </w:rPr>
        <w:t>environmental</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laws</w:t>
      </w:r>
      <w:r w:rsidRPr="00121E54">
        <w:rPr>
          <w:rFonts w:asciiTheme="minorHAnsi" w:hAnsiTheme="minorHAnsi" w:cstheme="minorHAnsi"/>
          <w:sz w:val="16"/>
          <w:szCs w:val="24"/>
        </w:rPr>
        <w:t xml:space="preserve"> and </w:t>
      </w:r>
      <w:r w:rsidRPr="00121E54">
        <w:rPr>
          <w:rFonts w:asciiTheme="minorHAnsi" w:hAnsiTheme="minorHAnsi" w:cstheme="minorHAnsi"/>
          <w:sz w:val="24"/>
          <w:szCs w:val="24"/>
          <w:u w:val="single"/>
        </w:rPr>
        <w:t xml:space="preserve">environmental agencies tasked with </w:t>
      </w:r>
      <w:r w:rsidRPr="00121E54">
        <w:rPr>
          <w:rStyle w:val="Emphasis"/>
          <w:rFonts w:asciiTheme="minorHAnsi" w:hAnsiTheme="minorHAnsi" w:cstheme="minorHAnsi"/>
          <w:sz w:val="24"/>
          <w:szCs w:val="24"/>
        </w:rPr>
        <w:t>enforcing</w:t>
      </w:r>
      <w:r w:rsidRPr="00121E54">
        <w:rPr>
          <w:rFonts w:asciiTheme="minorHAnsi" w:hAnsiTheme="minorHAnsi" w:cstheme="minorHAnsi"/>
          <w:sz w:val="24"/>
          <w:szCs w:val="24"/>
          <w:u w:val="single"/>
        </w:rPr>
        <w:t xml:space="preserve"> those laws around the world</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Brulle</w:t>
      </w:r>
      <w:proofErr w:type="spellEnd"/>
      <w:r w:rsidRPr="00121E54">
        <w:rPr>
          <w:rFonts w:asciiTheme="minorHAnsi" w:hAnsiTheme="minorHAnsi" w:cstheme="minorHAnsi"/>
          <w:sz w:val="16"/>
          <w:szCs w:val="24"/>
        </w:rPr>
        <w:t xml:space="preserve">, 2000; see also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Miric</w:t>
      </w:r>
      <w:proofErr w:type="spellEnd"/>
      <w:r w:rsidRPr="00121E54">
        <w:rPr>
          <w:rFonts w:asciiTheme="minorHAnsi" w:hAnsiTheme="minorHAnsi" w:cstheme="minorHAnsi"/>
          <w:sz w:val="16"/>
          <w:szCs w:val="24"/>
        </w:rPr>
        <w:t xml:space="preserve">, &amp; Frank, 2016; McCloskey, 1991; </w:t>
      </w:r>
      <w:proofErr w:type="spellStart"/>
      <w:r w:rsidRPr="00121E54">
        <w:rPr>
          <w:rFonts w:asciiTheme="minorHAnsi" w:hAnsiTheme="minorHAnsi" w:cstheme="minorHAnsi"/>
          <w:sz w:val="16"/>
          <w:szCs w:val="24"/>
        </w:rPr>
        <w:t>Rucht</w:t>
      </w:r>
      <w:proofErr w:type="spellEnd"/>
      <w:r w:rsidRPr="00121E54">
        <w:rPr>
          <w:rFonts w:asciiTheme="minorHAnsi" w:hAnsiTheme="minorHAnsi" w:cstheme="minorHAnsi"/>
          <w:sz w:val="16"/>
          <w:szCs w:val="24"/>
        </w:rPr>
        <w:t xml:space="preserve">, 1999; </w:t>
      </w:r>
      <w:proofErr w:type="spellStart"/>
      <w:r w:rsidRPr="00121E54">
        <w:rPr>
          <w:rFonts w:asciiTheme="minorHAnsi" w:hAnsiTheme="minorHAnsi" w:cstheme="minorHAnsi"/>
          <w:sz w:val="16"/>
          <w:szCs w:val="24"/>
        </w:rPr>
        <w:t>Schreurs</w:t>
      </w:r>
      <w:proofErr w:type="spellEnd"/>
      <w:r w:rsidRPr="00121E54">
        <w:rPr>
          <w:rFonts w:asciiTheme="minorHAnsi" w:hAnsiTheme="minorHAnsi" w:cstheme="minorHAnsi"/>
          <w:sz w:val="16"/>
          <w:szCs w:val="24"/>
        </w:rPr>
        <w:t xml:space="preserve">, 1997; Steinhardt &amp; Wu, 2016; Wong, 2018). Moreover, </w:t>
      </w:r>
      <w:r w:rsidRPr="00121E54">
        <w:rPr>
          <w:rFonts w:asciiTheme="minorHAnsi" w:hAnsiTheme="minorHAnsi" w:cstheme="minorHAnsi"/>
          <w:sz w:val="24"/>
          <w:szCs w:val="24"/>
          <w:u w:val="single"/>
        </w:rPr>
        <w:t xml:space="preserve">research has </w:t>
      </w:r>
      <w:r w:rsidRPr="00121E54">
        <w:rPr>
          <w:rStyle w:val="Emphasis"/>
          <w:rFonts w:asciiTheme="minorHAnsi" w:hAnsiTheme="minorHAnsi" w:cstheme="minorHAnsi"/>
          <w:sz w:val="24"/>
          <w:szCs w:val="24"/>
        </w:rPr>
        <w:t>documented</w:t>
      </w:r>
      <w:r w:rsidRPr="00121E54">
        <w:rPr>
          <w:rFonts w:asciiTheme="minorHAnsi" w:hAnsiTheme="minorHAnsi" w:cstheme="minorHAnsi"/>
          <w:sz w:val="24"/>
          <w:szCs w:val="24"/>
          <w:u w:val="single"/>
        </w:rPr>
        <w:t xml:space="preserve"> how </w:t>
      </w:r>
      <w:r w:rsidRPr="00121E54">
        <w:rPr>
          <w:rFonts w:asciiTheme="minorHAnsi" w:hAnsiTheme="minorHAnsi" w:cstheme="minorHAnsi"/>
          <w:sz w:val="24"/>
          <w:szCs w:val="24"/>
          <w:highlight w:val="cyan"/>
          <w:u w:val="single"/>
        </w:rPr>
        <w:t>coalitions of activists achieved</w:t>
      </w:r>
      <w:r w:rsidRPr="00121E54">
        <w:rPr>
          <w:rFonts w:asciiTheme="minorHAnsi" w:hAnsiTheme="minorHAnsi" w:cstheme="minorHAnsi"/>
          <w:sz w:val="24"/>
          <w:szCs w:val="24"/>
          <w:u w:val="single"/>
        </w:rPr>
        <w:t xml:space="preserve"> a </w:t>
      </w:r>
      <w:r w:rsidRPr="00121E54">
        <w:rPr>
          <w:rStyle w:val="Emphasis"/>
          <w:rFonts w:asciiTheme="minorHAnsi" w:hAnsiTheme="minorHAnsi" w:cstheme="minorHAnsi"/>
          <w:sz w:val="24"/>
          <w:szCs w:val="24"/>
        </w:rPr>
        <w:t>degree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success</w:t>
      </w:r>
      <w:r w:rsidRPr="00121E54">
        <w:rPr>
          <w:rFonts w:asciiTheme="minorHAnsi" w:hAnsiTheme="minorHAnsi" w:cstheme="minorHAnsi"/>
          <w:sz w:val="24"/>
          <w:szCs w:val="24"/>
          <w:highlight w:val="cyan"/>
          <w:u w:val="single"/>
        </w:rPr>
        <w:t xml:space="preserve"> when they </w:t>
      </w:r>
      <w:r w:rsidRPr="00121E54">
        <w:rPr>
          <w:rStyle w:val="Emphasis"/>
          <w:rFonts w:asciiTheme="minorHAnsi" w:hAnsiTheme="minorHAnsi" w:cstheme="minorHAnsi"/>
          <w:sz w:val="24"/>
          <w:szCs w:val="24"/>
          <w:highlight w:val="cyan"/>
        </w:rPr>
        <w:t>protested</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environmentally</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damaging</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projects</w:t>
      </w:r>
      <w:r w:rsidRPr="00121E54">
        <w:rPr>
          <w:rFonts w:asciiTheme="minorHAnsi" w:hAnsiTheme="minorHAnsi" w:cstheme="minorHAnsi"/>
          <w:sz w:val="16"/>
          <w:szCs w:val="24"/>
        </w:rPr>
        <w:t>, including the Narmada Dam development in India (</w:t>
      </w:r>
      <w:proofErr w:type="spellStart"/>
      <w:r w:rsidRPr="00121E54">
        <w:rPr>
          <w:rFonts w:asciiTheme="minorHAnsi" w:hAnsiTheme="minorHAnsi" w:cstheme="minorHAnsi"/>
          <w:sz w:val="16"/>
          <w:szCs w:val="24"/>
        </w:rPr>
        <w:t>Khagram</w:t>
      </w:r>
      <w:proofErr w:type="spellEnd"/>
      <w:r w:rsidRPr="00121E54">
        <w:rPr>
          <w:rFonts w:asciiTheme="minorHAnsi" w:hAnsiTheme="minorHAnsi" w:cstheme="minorHAnsi"/>
          <w:sz w:val="16"/>
          <w:szCs w:val="24"/>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6BDFD080" w14:textId="77777777" w:rsidR="00182207" w:rsidRPr="00121E54" w:rsidRDefault="00182207" w:rsidP="00182207">
      <w:pPr>
        <w:rPr>
          <w:rFonts w:asciiTheme="minorHAnsi" w:hAnsiTheme="minorHAnsi" w:cstheme="minorHAnsi"/>
          <w:sz w:val="16"/>
          <w:szCs w:val="16"/>
        </w:rPr>
      </w:pPr>
      <w:r w:rsidRPr="00121E54">
        <w:rPr>
          <w:rFonts w:asciiTheme="minorHAnsi" w:hAnsiTheme="minorHAnsi" w:cstheme="minorHAnsi"/>
          <w:sz w:val="16"/>
          <w:szCs w:val="16"/>
        </w:rPr>
        <w:t>4 | CLIMATE STRIKES AS A GROWING TACTIC</w:t>
      </w:r>
    </w:p>
    <w:p w14:paraId="044E9E7D" w14:textId="77777777" w:rsidR="00182207" w:rsidRPr="00121E54" w:rsidRDefault="00182207" w:rsidP="00182207">
      <w:pPr>
        <w:rPr>
          <w:rFonts w:asciiTheme="minorHAnsi" w:hAnsiTheme="minorHAnsi" w:cstheme="minorHAnsi"/>
          <w:sz w:val="16"/>
          <w:szCs w:val="24"/>
        </w:rPr>
      </w:pPr>
      <w:r w:rsidRPr="00121E54">
        <w:rPr>
          <w:rFonts w:asciiTheme="minorHAnsi" w:hAnsiTheme="minorHAnsi" w:cstheme="minorHAnsi"/>
          <w:sz w:val="24"/>
          <w:szCs w:val="24"/>
          <w:highlight w:val="cyan"/>
          <w:u w:val="single"/>
        </w:rPr>
        <w:t>Climate strikes</w:t>
      </w:r>
      <w:r w:rsidRPr="00121E54">
        <w:rPr>
          <w:rFonts w:asciiTheme="minorHAnsi" w:hAnsiTheme="minorHAnsi" w:cstheme="minorHAnsi"/>
          <w:sz w:val="24"/>
          <w:szCs w:val="24"/>
          <w:u w:val="single"/>
        </w:rPr>
        <w:t xml:space="preserve"> are a </w:t>
      </w:r>
      <w:r w:rsidRPr="00121E54">
        <w:rPr>
          <w:rStyle w:val="Emphasis"/>
          <w:rFonts w:asciiTheme="minorHAnsi" w:hAnsiTheme="minorHAnsi" w:cstheme="minorHAnsi"/>
          <w:sz w:val="24"/>
          <w:szCs w:val="24"/>
        </w:rPr>
        <w:t>particular</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u w:val="single"/>
        </w:rPr>
        <w:t xml:space="preserve"> that </w:t>
      </w:r>
      <w:r w:rsidRPr="00121E54">
        <w:rPr>
          <w:rFonts w:asciiTheme="minorHAnsi" w:hAnsiTheme="minorHAnsi" w:cstheme="minorHAnsi"/>
          <w:sz w:val="24"/>
          <w:szCs w:val="24"/>
          <w:highlight w:val="cyan"/>
          <w:u w:val="single"/>
        </w:rPr>
        <w:t xml:space="preserve">aims to </w:t>
      </w:r>
      <w:r w:rsidRPr="00121E54">
        <w:rPr>
          <w:rStyle w:val="Emphasis"/>
          <w:rFonts w:asciiTheme="minorHAnsi" w:hAnsiTheme="minorHAnsi" w:cstheme="minorHAnsi"/>
          <w:sz w:val="24"/>
          <w:szCs w:val="24"/>
          <w:highlight w:val="cyan"/>
        </w:rPr>
        <w:t>pressure</w:t>
      </w:r>
      <w:r w:rsidRPr="00121E54">
        <w:rPr>
          <w:rFonts w:asciiTheme="minorHAnsi" w:hAnsiTheme="minorHAnsi" w:cstheme="minorHAnsi"/>
          <w:sz w:val="24"/>
          <w:szCs w:val="24"/>
          <w:u w:val="single"/>
        </w:rPr>
        <w:t xml:space="preserve"> both the political and economic </w:t>
      </w:r>
      <w:r w:rsidRPr="00121E54">
        <w:rPr>
          <w:rFonts w:asciiTheme="minorHAnsi" w:hAnsiTheme="minorHAnsi" w:cstheme="minorHAnsi"/>
          <w:sz w:val="24"/>
          <w:szCs w:val="24"/>
          <w:highlight w:val="cyan"/>
          <w:u w:val="single"/>
        </w:rPr>
        <w:t>system</w:t>
      </w:r>
      <w:r w:rsidRPr="00121E54">
        <w:rPr>
          <w:rFonts w:asciiTheme="minorHAnsi" w:hAnsiTheme="minorHAnsi" w:cstheme="minorHAnsi"/>
          <w:sz w:val="16"/>
          <w:szCs w:val="24"/>
        </w:rPr>
        <w:t xml:space="preserve">. On August 20, 2018, </w:t>
      </w:r>
      <w:r w:rsidRPr="00121E54">
        <w:rPr>
          <w:rFonts w:asciiTheme="minorHAnsi" w:hAnsiTheme="minorHAnsi" w:cstheme="minorHAnsi"/>
          <w:sz w:val="24"/>
          <w:szCs w:val="24"/>
          <w:u w:val="single"/>
        </w:rPr>
        <w:t xml:space="preserve">Greta Thunberg decided </w:t>
      </w:r>
      <w:r w:rsidRPr="00121E54">
        <w:rPr>
          <w:rStyle w:val="Emphasis"/>
          <w:rFonts w:asciiTheme="minorHAnsi" w:hAnsiTheme="minorHAnsi" w:cstheme="minorHAnsi"/>
          <w:sz w:val="24"/>
          <w:szCs w:val="24"/>
        </w:rPr>
        <w:t>not</w:t>
      </w:r>
      <w:r w:rsidRPr="00121E54">
        <w:rPr>
          <w:rFonts w:asciiTheme="minorHAnsi" w:hAnsiTheme="minorHAnsi" w:cstheme="minorHAnsi"/>
          <w:sz w:val="24"/>
          <w:szCs w:val="24"/>
          <w:u w:val="single"/>
        </w:rPr>
        <w:t xml:space="preserve"> to attend school and sit on the steps of the Swedish parliament to </w:t>
      </w:r>
      <w:r w:rsidRPr="00121E54">
        <w:rPr>
          <w:rStyle w:val="Emphasis"/>
          <w:rFonts w:asciiTheme="minorHAnsi" w:hAnsiTheme="minorHAnsi" w:cstheme="minorHAnsi"/>
          <w:sz w:val="24"/>
          <w:szCs w:val="24"/>
        </w:rPr>
        <w:t>demand</w:t>
      </w:r>
      <w:r w:rsidRPr="00121E54">
        <w:rPr>
          <w:rFonts w:asciiTheme="minorHAnsi" w:hAnsiTheme="minorHAnsi" w:cstheme="minorHAnsi"/>
          <w:sz w:val="24"/>
          <w:szCs w:val="24"/>
          <w:u w:val="single"/>
        </w:rPr>
        <w:t xml:space="preserve"> that the government take steps to address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Gessen</w:t>
      </w:r>
      <w:proofErr w:type="spellEnd"/>
      <w:r w:rsidRPr="00121E54">
        <w:rPr>
          <w:rFonts w:asciiTheme="minorHAnsi" w:hAnsiTheme="minorHAnsi" w:cstheme="minorHAnsi"/>
          <w:sz w:val="16"/>
          <w:szCs w:val="24"/>
        </w:rPr>
        <w:t xml:space="preserve">, 2018). Inspired by the national school walkout against gun violence in the United States that was organized after the Parkland School Shooting in Florida, </w:t>
      </w:r>
      <w:r w:rsidRPr="00121E54">
        <w:rPr>
          <w:rFonts w:asciiTheme="minorHAnsi" w:hAnsiTheme="minorHAnsi" w:cstheme="minorHAnsi"/>
          <w:sz w:val="24"/>
          <w:szCs w:val="24"/>
          <w:u w:val="single"/>
        </w:rPr>
        <w:t xml:space="preserve">the 15-year-old has spent her Fridays sitting with a </w:t>
      </w:r>
      <w:r w:rsidRPr="00121E54">
        <w:rPr>
          <w:rStyle w:val="Emphasis"/>
          <w:rFonts w:asciiTheme="minorHAnsi" w:hAnsiTheme="minorHAnsi" w:cstheme="minorHAnsi"/>
          <w:sz w:val="24"/>
          <w:szCs w:val="24"/>
        </w:rPr>
        <w:t>hand</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written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sign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protesting</w:t>
      </w:r>
      <w:r w:rsidRPr="00121E54">
        <w:rPr>
          <w:rFonts w:asciiTheme="minorHAnsi" w:hAnsiTheme="minorHAnsi" w:cstheme="minorHAnsi"/>
          <w:sz w:val="24"/>
          <w:szCs w:val="24"/>
          <w:u w:val="single"/>
        </w:rPr>
        <w:t xml:space="preserve"> ever since</w:t>
      </w:r>
      <w:r w:rsidRPr="00121E54">
        <w:rPr>
          <w:rFonts w:asciiTheme="minorHAnsi" w:hAnsiTheme="minorHAnsi" w:cstheme="minorHAnsi"/>
          <w:sz w:val="16"/>
          <w:szCs w:val="24"/>
        </w:rPr>
        <w:t xml:space="preserve">. Fridays for Future—the name of the group coordinating this </w:t>
      </w:r>
      <w:r w:rsidRPr="00121E54">
        <w:rPr>
          <w:rFonts w:asciiTheme="minorHAnsi" w:hAnsiTheme="minorHAnsi" w:cstheme="minorHAnsi"/>
          <w:sz w:val="24"/>
          <w:szCs w:val="24"/>
          <w:u w:val="single"/>
        </w:rPr>
        <w:t xml:space="preserve">tactic of </w:t>
      </w:r>
      <w:r w:rsidRPr="00121E54">
        <w:rPr>
          <w:rStyle w:val="Emphasis"/>
          <w:rFonts w:asciiTheme="minorHAnsi" w:hAnsiTheme="minorHAnsi" w:cstheme="minorHAnsi"/>
          <w:sz w:val="24"/>
          <w:szCs w:val="24"/>
        </w:rPr>
        <w:t>skipping</w:t>
      </w:r>
      <w:r w:rsidRPr="00121E54">
        <w:rPr>
          <w:rFonts w:asciiTheme="minorHAnsi" w:hAnsiTheme="minorHAnsi" w:cstheme="minorHAnsi"/>
          <w:sz w:val="24"/>
          <w:szCs w:val="24"/>
          <w:u w:val="single"/>
        </w:rPr>
        <w:t xml:space="preserve"> school on Fridays to </w:t>
      </w:r>
      <w:r w:rsidRPr="00121E54">
        <w:rPr>
          <w:rStyle w:val="Emphasis"/>
          <w:rFonts w:asciiTheme="minorHAnsi" w:hAnsiTheme="minorHAnsi" w:cstheme="minorHAnsi"/>
          <w:sz w:val="24"/>
          <w:szCs w:val="24"/>
        </w:rPr>
        <w:t>protest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inaction</w:t>
      </w:r>
      <w:r w:rsidRPr="00121E54">
        <w:rPr>
          <w:rFonts w:asciiTheme="minorHAnsi" w:hAnsiTheme="minorHAnsi" w:cstheme="minorHAnsi"/>
          <w:sz w:val="24"/>
          <w:szCs w:val="24"/>
          <w:u w:val="single"/>
        </w:rPr>
        <w:t xml:space="preserve"> on climate change—flourished due to its </w:t>
      </w:r>
      <w:r w:rsidRPr="00121E54">
        <w:rPr>
          <w:rStyle w:val="Emphasis"/>
          <w:rFonts w:asciiTheme="minorHAnsi" w:hAnsiTheme="minorHAnsi" w:cstheme="minorHAnsi"/>
          <w:sz w:val="24"/>
          <w:szCs w:val="24"/>
        </w:rPr>
        <w:t>usage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rPr>
        <w:t>digital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technologies</w:t>
      </w:r>
      <w:r w:rsidRPr="00121E54">
        <w:rPr>
          <w:rFonts w:asciiTheme="minorHAnsi" w:hAnsiTheme="minorHAnsi" w:cstheme="minorHAnsi"/>
          <w:sz w:val="16"/>
          <w:szCs w:val="24"/>
        </w:rPr>
        <w:t xml:space="preserve"> to engage young people and the tactic has spread.</w:t>
      </w:r>
    </w:p>
    <w:p w14:paraId="5722C8BF" w14:textId="77777777" w:rsidR="00182207" w:rsidRPr="00121E54" w:rsidRDefault="00182207" w:rsidP="00182207">
      <w:pPr>
        <w:rPr>
          <w:rFonts w:asciiTheme="minorHAnsi" w:hAnsiTheme="minorHAnsi" w:cstheme="minorHAnsi"/>
          <w:sz w:val="24"/>
          <w:szCs w:val="24"/>
          <w:u w:val="single"/>
        </w:rPr>
      </w:pPr>
      <w:r w:rsidRPr="00121E54">
        <w:rPr>
          <w:rFonts w:asciiTheme="minorHAnsi" w:hAnsiTheme="minorHAnsi" w:cstheme="minorHAnsi"/>
          <w:sz w:val="16"/>
          <w:szCs w:val="24"/>
        </w:rPr>
        <w:lastRenderedPageBreak/>
        <w:t xml:space="preserve">In March 2019, </w:t>
      </w:r>
      <w:r w:rsidRPr="00121E54">
        <w:rPr>
          <w:rFonts w:asciiTheme="minorHAnsi" w:hAnsiTheme="minorHAnsi" w:cstheme="minorHAnsi"/>
          <w:sz w:val="24"/>
          <w:szCs w:val="24"/>
          <w:u w:val="single"/>
        </w:rPr>
        <w:t xml:space="preserve">the </w:t>
      </w:r>
      <w:r w:rsidRPr="00121E54">
        <w:rPr>
          <w:rStyle w:val="Emphasis"/>
          <w:rFonts w:asciiTheme="minorHAnsi" w:hAnsiTheme="minorHAnsi" w:cstheme="minorHAnsi"/>
          <w:sz w:val="24"/>
          <w:szCs w:val="24"/>
          <w:highlight w:val="cyan"/>
        </w:rPr>
        <w:t>first</w:t>
      </w:r>
      <w:r w:rsidRPr="00121E54">
        <w:rPr>
          <w:rFonts w:asciiTheme="minorHAnsi" w:hAnsiTheme="minorHAnsi" w:cstheme="minorHAnsi"/>
          <w:sz w:val="24"/>
          <w:szCs w:val="24"/>
          <w:highlight w:val="cyan"/>
          <w:u w:val="single"/>
        </w:rPr>
        <w:t xml:space="preserve"> global climate strike</w:t>
      </w:r>
      <w:r w:rsidRPr="00121E54">
        <w:rPr>
          <w:rFonts w:asciiTheme="minorHAnsi" w:hAnsiTheme="minorHAnsi" w:cstheme="minorHAnsi"/>
          <w:sz w:val="24"/>
          <w:szCs w:val="24"/>
          <w:u w:val="single"/>
        </w:rPr>
        <w:t xml:space="preserve"> took place, </w:t>
      </w:r>
      <w:r w:rsidRPr="00121E54">
        <w:rPr>
          <w:rFonts w:asciiTheme="minorHAnsi" w:hAnsiTheme="minorHAnsi" w:cstheme="minorHAnsi"/>
          <w:sz w:val="24"/>
          <w:szCs w:val="24"/>
          <w:highlight w:val="cyan"/>
          <w:u w:val="single"/>
        </w:rPr>
        <w:t>turning out</w:t>
      </w:r>
      <w:r w:rsidRPr="00121E54">
        <w:rPr>
          <w:rFonts w:asciiTheme="minorHAnsi" w:hAnsiTheme="minorHAnsi" w:cstheme="minorHAnsi"/>
          <w:sz w:val="24"/>
          <w:szCs w:val="24"/>
          <w:u w:val="single"/>
        </w:rPr>
        <w:t xml:space="preserve"> more than </w:t>
      </w:r>
      <w:r w:rsidRPr="00121E54">
        <w:rPr>
          <w:rStyle w:val="Emphasis"/>
          <w:rFonts w:asciiTheme="minorHAnsi" w:hAnsiTheme="minorHAnsi" w:cstheme="minorHAnsi"/>
          <w:sz w:val="24"/>
          <w:szCs w:val="24"/>
          <w:highlight w:val="cyan"/>
        </w:rPr>
        <w:t>1 million people</w:t>
      </w:r>
      <w:r w:rsidRPr="00121E54">
        <w:rPr>
          <w:rFonts w:asciiTheme="minorHAnsi" w:hAnsiTheme="minorHAnsi" w:cstheme="minorHAnsi"/>
          <w:sz w:val="24"/>
          <w:szCs w:val="24"/>
          <w:u w:val="single"/>
        </w:rPr>
        <w:t xml:space="preserve"> around the world</w:t>
      </w:r>
      <w:r w:rsidRPr="00121E54">
        <w:rPr>
          <w:rFonts w:asciiTheme="minorHAnsi" w:hAnsiTheme="minorHAnsi" w:cstheme="minorHAnsi"/>
          <w:sz w:val="16"/>
          <w:szCs w:val="24"/>
        </w:rPr>
        <w:t xml:space="preserve">. Six months later in September 2019, </w:t>
      </w:r>
      <w:r w:rsidRPr="00121E54">
        <w:rPr>
          <w:rStyle w:val="Emphasis"/>
          <w:rFonts w:asciiTheme="minorHAnsi" w:hAnsiTheme="minorHAnsi" w:cstheme="minorHAnsi"/>
          <w:sz w:val="24"/>
          <w:szCs w:val="24"/>
        </w:rPr>
        <w:t>young</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people</w:t>
      </w:r>
      <w:r w:rsidRPr="00121E54">
        <w:rPr>
          <w:rFonts w:asciiTheme="minorHAnsi" w:hAnsiTheme="minorHAnsi" w:cstheme="minorHAnsi"/>
          <w:sz w:val="24"/>
          <w:szCs w:val="24"/>
          <w:u w:val="single"/>
        </w:rPr>
        <w:t xml:space="preserve"> and </w:t>
      </w:r>
      <w:r w:rsidRPr="00121E54">
        <w:rPr>
          <w:rStyle w:val="Emphasis"/>
          <w:rFonts w:asciiTheme="minorHAnsi" w:hAnsiTheme="minorHAnsi" w:cstheme="minorHAnsi"/>
          <w:sz w:val="24"/>
          <w:szCs w:val="24"/>
        </w:rPr>
        <w:t>adults</w:t>
      </w:r>
      <w:r w:rsidRPr="00121E54">
        <w:rPr>
          <w:rFonts w:asciiTheme="minorHAnsi" w:hAnsiTheme="minorHAnsi" w:cstheme="minorHAnsi"/>
          <w:sz w:val="24"/>
          <w:szCs w:val="24"/>
          <w:u w:val="single"/>
        </w:rPr>
        <w:t xml:space="preserve"> responded to a call by young activists to participate in climate strikes as part of the “</w:t>
      </w:r>
      <w:r w:rsidRPr="00121E54">
        <w:rPr>
          <w:rStyle w:val="Emphasis"/>
          <w:rFonts w:asciiTheme="minorHAnsi" w:hAnsiTheme="minorHAnsi" w:cstheme="minorHAnsi"/>
          <w:sz w:val="24"/>
          <w:szCs w:val="24"/>
        </w:rPr>
        <w:t>Global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Week</w:t>
      </w:r>
      <w:r w:rsidRPr="00121E54">
        <w:rPr>
          <w:rFonts w:asciiTheme="minorHAnsi" w:hAnsiTheme="minorHAnsi" w:cstheme="minorHAnsi"/>
          <w:sz w:val="24"/>
          <w:szCs w:val="24"/>
          <w:u w:val="single"/>
        </w:rPr>
        <w:t xml:space="preserve"> for </w:t>
      </w:r>
      <w:r w:rsidRPr="00121E54">
        <w:rPr>
          <w:rStyle w:val="Emphasis"/>
          <w:rFonts w:asciiTheme="minorHAnsi" w:hAnsiTheme="minorHAnsi" w:cstheme="minorHAnsi"/>
          <w:sz w:val="24"/>
          <w:szCs w:val="24"/>
        </w:rPr>
        <w:t>Future</w:t>
      </w:r>
      <w:r w:rsidRPr="00121E54">
        <w:rPr>
          <w:rFonts w:asciiTheme="minorHAnsi" w:hAnsiTheme="minorHAnsi" w:cstheme="minorHAnsi"/>
          <w:sz w:val="24"/>
          <w:szCs w:val="24"/>
          <w:u w:val="single"/>
        </w:rPr>
        <w:t>”</w:t>
      </w:r>
      <w:r w:rsidRPr="00121E54">
        <w:rPr>
          <w:rFonts w:asciiTheme="minorHAnsi" w:hAnsiTheme="minorHAnsi" w:cstheme="minorHAnsi"/>
          <w:sz w:val="16"/>
          <w:szCs w:val="24"/>
        </w:rPr>
        <w:t xml:space="preserve"> surrounding the UN Climate Action Summit.1 The </w:t>
      </w:r>
      <w:r w:rsidRPr="00121E54">
        <w:rPr>
          <w:rFonts w:asciiTheme="minorHAnsi" w:hAnsiTheme="minorHAnsi" w:cstheme="minorHAnsi"/>
          <w:sz w:val="24"/>
          <w:szCs w:val="24"/>
          <w:u w:val="single"/>
        </w:rPr>
        <w:t xml:space="preserve">number of participants in this event globally jumped to an </w:t>
      </w:r>
      <w:r w:rsidRPr="00121E54">
        <w:rPr>
          <w:rStyle w:val="Emphasis"/>
          <w:rFonts w:asciiTheme="minorHAnsi" w:hAnsiTheme="minorHAnsi" w:cstheme="minorHAnsi"/>
          <w:sz w:val="24"/>
          <w:szCs w:val="24"/>
        </w:rPr>
        <w:t>estimated</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7.6 million people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Rosane</w:t>
      </w:r>
      <w:proofErr w:type="spellEnd"/>
      <w:r w:rsidRPr="00121E54">
        <w:rPr>
          <w:rFonts w:asciiTheme="minorHAnsi" w:hAnsiTheme="minorHAnsi" w:cstheme="minorHAnsi"/>
          <w:sz w:val="16"/>
          <w:szCs w:val="24"/>
        </w:rPr>
        <w:t xml:space="preserve">, 2019). Figure 1 presents the </w:t>
      </w:r>
      <w:r w:rsidRPr="00121E54">
        <w:rPr>
          <w:rFonts w:asciiTheme="minorHAnsi" w:hAnsiTheme="minorHAnsi" w:cstheme="minorHAnsi"/>
          <w:sz w:val="24"/>
          <w:szCs w:val="24"/>
          <w:highlight w:val="cyan"/>
          <w:u w:val="single"/>
        </w:rPr>
        <w:t xml:space="preserve">growth in the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of climate strikes</w:t>
      </w:r>
      <w:r w:rsidRPr="00121E54">
        <w:rPr>
          <w:rFonts w:asciiTheme="minorHAnsi" w:hAnsiTheme="minorHAnsi" w:cstheme="minorHAnsi"/>
          <w:sz w:val="24"/>
          <w:szCs w:val="24"/>
          <w:u w:val="single"/>
        </w:rPr>
        <w:t xml:space="preserve"> in terms of the numbers of nations where strikes have taken place and the </w:t>
      </w:r>
      <w:r w:rsidRPr="00121E54">
        <w:rPr>
          <w:rStyle w:val="Emphasis"/>
          <w:rFonts w:asciiTheme="minorHAnsi" w:hAnsiTheme="minorHAnsi" w:cstheme="minorHAnsi"/>
          <w:sz w:val="24"/>
          <w:szCs w:val="24"/>
        </w:rPr>
        <w:t>total</w:t>
      </w:r>
      <w:r w:rsidRPr="00121E54">
        <w:rPr>
          <w:rFonts w:asciiTheme="minorHAnsi" w:hAnsiTheme="minorHAnsi" w:cstheme="minorHAnsi"/>
          <w:sz w:val="24"/>
          <w:szCs w:val="24"/>
          <w:u w:val="single"/>
        </w:rPr>
        <w:t xml:space="preserve"> number of participants </w:t>
      </w:r>
      <w:r w:rsidRPr="00121E54">
        <w:rPr>
          <w:rStyle w:val="Emphasis"/>
          <w:rFonts w:asciiTheme="minorHAnsi" w:hAnsiTheme="minorHAnsi" w:cstheme="minorHAnsi"/>
          <w:sz w:val="24"/>
          <w:szCs w:val="24"/>
          <w:highlight w:val="cyan"/>
        </w:rPr>
        <w:t>involved</w:t>
      </w:r>
      <w:r w:rsidRPr="00121E54">
        <w:rPr>
          <w:rFonts w:asciiTheme="minorHAnsi" w:hAnsiTheme="minorHAnsi" w:cstheme="minorHAnsi"/>
          <w:sz w:val="24"/>
          <w:szCs w:val="24"/>
          <w:u w:val="single"/>
        </w:rPr>
        <w:t>.</w:t>
      </w:r>
    </w:p>
    <w:p w14:paraId="6C7C2F16" w14:textId="77777777" w:rsidR="00182207" w:rsidRPr="00121E54" w:rsidRDefault="00182207" w:rsidP="00182207">
      <w:pPr>
        <w:rPr>
          <w:rFonts w:asciiTheme="minorHAnsi" w:hAnsiTheme="minorHAnsi" w:cstheme="minorHAnsi"/>
          <w:sz w:val="16"/>
          <w:szCs w:val="16"/>
        </w:rPr>
      </w:pPr>
      <w:r w:rsidRPr="00121E54">
        <w:rPr>
          <w:rFonts w:asciiTheme="minorHAnsi" w:hAnsiTheme="minorHAnsi" w:cstheme="minorHAnsi"/>
          <w:sz w:val="16"/>
          <w:szCs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21E54">
        <w:rPr>
          <w:rFonts w:asciiTheme="minorHAnsi" w:hAnsiTheme="minorHAnsi" w:cstheme="minorHAnsi"/>
          <w:sz w:val="16"/>
          <w:szCs w:val="16"/>
        </w:rPr>
        <w:t>Gjersoe</w:t>
      </w:r>
      <w:proofErr w:type="spellEnd"/>
      <w:r w:rsidRPr="00121E54">
        <w:rPr>
          <w:rFonts w:asciiTheme="minorHAnsi" w:hAnsiTheme="minorHAnsi" w:cstheme="minorHAnsi"/>
          <w:sz w:val="16"/>
          <w:szCs w:val="16"/>
        </w:rPr>
        <w:t xml:space="preserve">, O'Neill, &amp; Barnett, 2020). Specific research on this movement and its consequences has yet to be published in peer-reviewed publications (but see </w:t>
      </w:r>
      <w:proofErr w:type="spellStart"/>
      <w:r w:rsidRPr="00121E54">
        <w:rPr>
          <w:rFonts w:asciiTheme="minorHAnsi" w:hAnsiTheme="minorHAnsi" w:cstheme="minorHAnsi"/>
          <w:sz w:val="16"/>
          <w:szCs w:val="16"/>
        </w:rPr>
        <w:t>Evensen</w:t>
      </w:r>
      <w:proofErr w:type="spellEnd"/>
      <w:r w:rsidRPr="00121E54">
        <w:rPr>
          <w:rFonts w:asciiTheme="minorHAnsi" w:hAnsiTheme="minorHAnsi" w:cstheme="minorHAnsi"/>
          <w:sz w:val="16"/>
          <w:szCs w:val="16"/>
        </w:rPr>
        <w:t xml:space="preserve">, 2019; Fisher, 2019b;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32747D0" w14:textId="77777777" w:rsidR="00182207" w:rsidRPr="00121E54" w:rsidRDefault="00182207" w:rsidP="00182207">
      <w:pPr>
        <w:rPr>
          <w:rFonts w:asciiTheme="minorHAnsi" w:hAnsiTheme="minorHAnsi" w:cstheme="minorHAnsi"/>
          <w:sz w:val="16"/>
          <w:szCs w:val="24"/>
        </w:rPr>
      </w:pPr>
      <w:r w:rsidRPr="00121E54">
        <w:rPr>
          <w:rFonts w:asciiTheme="minorHAnsi" w:hAnsiTheme="minorHAnsi" w:cstheme="minorHAnsi"/>
          <w:sz w:val="16"/>
          <w:szCs w:val="24"/>
        </w:rPr>
        <w:t xml:space="preserve">As an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by school-aged children</w:t>
      </w:r>
      <w:r w:rsidRPr="00121E54">
        <w:rPr>
          <w:rFonts w:asciiTheme="minorHAnsi" w:hAnsiTheme="minorHAnsi" w:cstheme="minorHAnsi"/>
          <w:sz w:val="24"/>
          <w:szCs w:val="24"/>
          <w:u w:val="single"/>
        </w:rPr>
        <w:t xml:space="preserve"> that aims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implement</w:t>
      </w:r>
      <w:r w:rsidRPr="00121E54">
        <w:rPr>
          <w:rFonts w:asciiTheme="minorHAnsi" w:hAnsiTheme="minorHAnsi" w:cstheme="minorHAnsi"/>
          <w:sz w:val="24"/>
          <w:szCs w:val="24"/>
          <w:u w:val="single"/>
        </w:rPr>
        <w:t xml:space="preserve"> more </w:t>
      </w:r>
      <w:r w:rsidRPr="00121E54">
        <w:rPr>
          <w:rStyle w:val="Emphasis"/>
          <w:rFonts w:asciiTheme="minorHAnsi" w:hAnsiTheme="minorHAnsi" w:cstheme="minorHAnsi"/>
          <w:sz w:val="24"/>
          <w:szCs w:val="24"/>
          <w:highlight w:val="cyan"/>
        </w:rPr>
        <w:t>radical</w:t>
      </w:r>
      <w:r w:rsidRPr="00121E54">
        <w:rPr>
          <w:rFonts w:asciiTheme="minorHAnsi" w:hAnsiTheme="minorHAnsi" w:cstheme="minorHAnsi"/>
          <w:sz w:val="24"/>
          <w:szCs w:val="24"/>
          <w:highlight w:val="cyan"/>
          <w:u w:val="single"/>
        </w:rPr>
        <w:t xml:space="preserve"> climate policies</w:t>
      </w:r>
      <w:r w:rsidRPr="00121E54">
        <w:rPr>
          <w:rFonts w:asciiTheme="minorHAnsi" w:hAnsiTheme="minorHAnsi" w:cstheme="minorHAnsi"/>
          <w:sz w:val="24"/>
          <w:szCs w:val="24"/>
          <w:u w:val="single"/>
        </w:rPr>
        <w:t xml:space="preserve"> that will </w:t>
      </w:r>
      <w:r w:rsidRPr="00121E54">
        <w:rPr>
          <w:rFonts w:asciiTheme="minorHAnsi" w:hAnsiTheme="minorHAnsi" w:cstheme="minorHAnsi"/>
          <w:sz w:val="24"/>
          <w:szCs w:val="24"/>
          <w:highlight w:val="cyan"/>
          <w:u w:val="single"/>
        </w:rPr>
        <w:t xml:space="preserve">lead to </w:t>
      </w:r>
      <w:r w:rsidRPr="00121E54">
        <w:rPr>
          <w:rStyle w:val="Emphasis"/>
          <w:rFonts w:asciiTheme="minorHAnsi" w:hAnsiTheme="minorHAnsi" w:cstheme="minorHAnsi"/>
          <w:sz w:val="24"/>
          <w:szCs w:val="24"/>
          <w:highlight w:val="cyan"/>
        </w:rPr>
        <w:t>emissions</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reductions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school strikes are a </w:t>
      </w:r>
      <w:r w:rsidRPr="00121E54">
        <w:rPr>
          <w:rStyle w:val="Emphasis"/>
          <w:rFonts w:asciiTheme="minorHAnsi" w:hAnsiTheme="minorHAnsi" w:cstheme="minorHAnsi"/>
          <w:sz w:val="24"/>
          <w:szCs w:val="24"/>
        </w:rPr>
        <w:t>popular</w:t>
      </w:r>
      <w:r w:rsidRPr="00121E54">
        <w:rPr>
          <w:rFonts w:asciiTheme="minorHAnsi" w:hAnsiTheme="minorHAnsi" w:cstheme="minorHAnsi"/>
          <w:sz w:val="24"/>
          <w:szCs w:val="24"/>
          <w:u w:val="single"/>
        </w:rPr>
        <w:t xml:space="preserve"> example of activism with the goal of having an </w:t>
      </w:r>
      <w:r w:rsidRPr="00121E54">
        <w:rPr>
          <w:rStyle w:val="Emphasis"/>
          <w:rFonts w:asciiTheme="minorHAnsi" w:hAnsiTheme="minorHAnsi" w:cstheme="minorHAnsi"/>
          <w:sz w:val="24"/>
          <w:szCs w:val="24"/>
        </w:rPr>
        <w:t>indirect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effect</w:t>
      </w:r>
      <w:r w:rsidRPr="00121E54">
        <w:rPr>
          <w:rFonts w:asciiTheme="minorHAnsi" w:hAnsiTheme="minorHAnsi" w:cstheme="minorHAnsi"/>
          <w:sz w:val="24"/>
          <w:szCs w:val="24"/>
          <w:u w:val="single"/>
        </w:rPr>
        <w:t xml:space="preserve"> on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4FAFB43" w14:textId="77777777" w:rsidR="00182207" w:rsidRPr="00442490" w:rsidRDefault="00182207" w:rsidP="00182207">
      <w:pPr>
        <w:rPr>
          <w:sz w:val="16"/>
        </w:rPr>
      </w:pPr>
    </w:p>
    <w:p w14:paraId="5F47B1FE" w14:textId="77777777" w:rsidR="00182207" w:rsidRDefault="00182207" w:rsidP="00182207">
      <w:pPr>
        <w:rPr>
          <w:sz w:val="16"/>
        </w:rPr>
      </w:pPr>
    </w:p>
    <w:p w14:paraId="5C844DF7" w14:textId="77777777" w:rsidR="00182207" w:rsidRDefault="00182207" w:rsidP="00182207">
      <w:pPr>
        <w:pStyle w:val="Heading3"/>
      </w:pPr>
      <w:r>
        <w:lastRenderedPageBreak/>
        <w:t>1AC – Framing</w:t>
      </w:r>
    </w:p>
    <w:p w14:paraId="5AAFDDC3" w14:textId="77777777" w:rsidR="00182207" w:rsidRDefault="00182207" w:rsidP="00182207">
      <w:pPr>
        <w:pStyle w:val="Heading4"/>
      </w:pPr>
      <w:r>
        <w:t xml:space="preserve">The standard is maximizing expected wellbeing – </w:t>
      </w:r>
    </w:p>
    <w:p w14:paraId="27DB644C" w14:textId="77777777" w:rsidR="00182207" w:rsidRDefault="00182207" w:rsidP="00182207">
      <w:pPr>
        <w:pStyle w:val="Heading4"/>
      </w:pPr>
      <w:r>
        <w:t>1] Util is key to explaining degrees of wrongness; it’s the only reason why breaking a promise to meet a dying person in a hospital is worse than breaking a promise for meeting someone for lunch.</w:t>
      </w:r>
    </w:p>
    <w:p w14:paraId="26A38503" w14:textId="77777777" w:rsidR="00182207" w:rsidRDefault="00182207" w:rsidP="00182207">
      <w:pPr>
        <w:pStyle w:val="Heading4"/>
      </w:pPr>
      <w:r>
        <w:t>2] Actor spec – Side constraints freeze policy action, and governments don’t have intentions. Additionally, uncertainty means governments must use aggregates and look to consequences.</w:t>
      </w:r>
    </w:p>
    <w:p w14:paraId="6A328FEA" w14:textId="77777777" w:rsidR="00182207" w:rsidRDefault="00182207" w:rsidP="00182207">
      <w:pPr>
        <w:pStyle w:val="Heading4"/>
      </w:pPr>
      <w:r>
        <w:t>3] Moral uncertainty means you should prioritize preventing extinction over all else.</w:t>
      </w:r>
    </w:p>
    <w:p w14:paraId="30C7FD51" w14:textId="77777777" w:rsidR="00182207" w:rsidRDefault="00182207" w:rsidP="00182207">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034DE931" w14:textId="77777777" w:rsidR="00182207" w:rsidRDefault="00182207" w:rsidP="00182207">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5EF7AB54" w14:textId="77777777" w:rsidR="00182207" w:rsidRDefault="00182207" w:rsidP="00182207">
      <w:pPr>
        <w:rPr>
          <w:u w:val="single"/>
        </w:rPr>
      </w:pPr>
    </w:p>
    <w:p w14:paraId="5E74AE00" w14:textId="77777777" w:rsidR="00182207" w:rsidRPr="00D93E4A" w:rsidRDefault="00182207" w:rsidP="00182207"/>
    <w:p w14:paraId="3D4429D7" w14:textId="77777777" w:rsidR="00182207" w:rsidRDefault="00182207" w:rsidP="00182207">
      <w:pPr>
        <w:pStyle w:val="Heading3"/>
      </w:pPr>
      <w:r>
        <w:lastRenderedPageBreak/>
        <w:t xml:space="preserve">1AC – </w:t>
      </w:r>
      <w:proofErr w:type="spellStart"/>
      <w:r>
        <w:t>Underview</w:t>
      </w:r>
      <w:proofErr w:type="spellEnd"/>
      <w:r>
        <w:t xml:space="preserve"> </w:t>
      </w:r>
    </w:p>
    <w:p w14:paraId="7B05EFE6" w14:textId="77777777" w:rsidR="00182207" w:rsidRPr="00164E15" w:rsidRDefault="00182207" w:rsidP="00182207">
      <w:pPr>
        <w:pStyle w:val="Heading4"/>
        <w:rPr>
          <w:bCs/>
        </w:rPr>
      </w:pP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debate is a game, and if it’s unfair no one will want to play. </w:t>
      </w:r>
      <w:r>
        <w:t xml:space="preserve">No new 2nr RVI, paradigm issues, weighing,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7-13 time skew, and 4 min time crunch is too short to beat back theory and win substance, and theory’s </w:t>
      </w:r>
      <w:proofErr w:type="spellStart"/>
      <w:r>
        <w:t>apriori</w:t>
      </w:r>
      <w:proofErr w:type="spellEnd"/>
      <w:r>
        <w:t xml:space="preserve"> so </w:t>
      </w:r>
      <w:proofErr w:type="spellStart"/>
      <w:r>
        <w:t>rvi</w:t>
      </w:r>
      <w:proofErr w:type="spellEnd"/>
      <w:r>
        <w:t xml:space="preserve"> is k2 checking. </w:t>
      </w:r>
    </w:p>
    <w:p w14:paraId="2DD13FBE" w14:textId="77777777" w:rsidR="00182207" w:rsidRPr="00C10528" w:rsidRDefault="00182207" w:rsidP="00182207"/>
    <w:p w14:paraId="4F873929" w14:textId="77777777" w:rsidR="00182207" w:rsidRPr="00644EBF" w:rsidRDefault="00182207" w:rsidP="00182207"/>
    <w:p w14:paraId="566776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7"/>
  </w:num>
  <w:num w:numId="13">
    <w:abstractNumId w:val="21"/>
  </w:num>
  <w:num w:numId="14">
    <w:abstractNumId w:val="15"/>
  </w:num>
  <w:num w:numId="15">
    <w:abstractNumId w:val="22"/>
  </w:num>
  <w:num w:numId="16">
    <w:abstractNumId w:val="12"/>
  </w:num>
  <w:num w:numId="17">
    <w:abstractNumId w:val="19"/>
  </w:num>
  <w:num w:numId="18">
    <w:abstractNumId w:val="13"/>
  </w:num>
  <w:num w:numId="19">
    <w:abstractNumId w:val="18"/>
  </w:num>
  <w:num w:numId="20">
    <w:abstractNumId w:val="20"/>
  </w:num>
  <w:num w:numId="21">
    <w:abstractNumId w:val="16"/>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76C9"/>
    <w:rsid w:val="000139A3"/>
    <w:rsid w:val="00100833"/>
    <w:rsid w:val="00104529"/>
    <w:rsid w:val="00105942"/>
    <w:rsid w:val="00107396"/>
    <w:rsid w:val="00144A4C"/>
    <w:rsid w:val="00176AB0"/>
    <w:rsid w:val="00177B7D"/>
    <w:rsid w:val="00182207"/>
    <w:rsid w:val="0018322D"/>
    <w:rsid w:val="001B5776"/>
    <w:rsid w:val="001E527A"/>
    <w:rsid w:val="001F78CE"/>
    <w:rsid w:val="00251FC7"/>
    <w:rsid w:val="002855A7"/>
    <w:rsid w:val="002A7A27"/>
    <w:rsid w:val="002B146A"/>
    <w:rsid w:val="002B5E17"/>
    <w:rsid w:val="00315690"/>
    <w:rsid w:val="00316B75"/>
    <w:rsid w:val="00325646"/>
    <w:rsid w:val="003460F2"/>
    <w:rsid w:val="003776C9"/>
    <w:rsid w:val="0038158C"/>
    <w:rsid w:val="003902BA"/>
    <w:rsid w:val="003A09E2"/>
    <w:rsid w:val="00407037"/>
    <w:rsid w:val="00430D3E"/>
    <w:rsid w:val="004605D6"/>
    <w:rsid w:val="004913D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2CCD"/>
    <w:rsid w:val="009F7ED2"/>
    <w:rsid w:val="00A479A3"/>
    <w:rsid w:val="00A93661"/>
    <w:rsid w:val="00A95652"/>
    <w:rsid w:val="00AC0AB8"/>
    <w:rsid w:val="00AD4087"/>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559"/>
    <w:rsid w:val="00E12BFE"/>
    <w:rsid w:val="00E15E75"/>
    <w:rsid w:val="00E5262C"/>
    <w:rsid w:val="00EC7DC4"/>
    <w:rsid w:val="00ED30CF"/>
    <w:rsid w:val="00F176EF"/>
    <w:rsid w:val="00F45E10"/>
    <w:rsid w:val="00F6364A"/>
    <w:rsid w:val="00F8021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A79A"/>
  <w15:chartTrackingRefBased/>
  <w15:docId w15:val="{2D15A30D-004D-4703-82B7-D7D3A477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2CCD"/>
    <w:rPr>
      <w:rFonts w:ascii="Calibri" w:hAnsi="Calibri"/>
    </w:rPr>
  </w:style>
  <w:style w:type="paragraph" w:styleId="Heading1">
    <w:name w:val="heading 1"/>
    <w:aliases w:val="Pocket"/>
    <w:basedOn w:val="Normal"/>
    <w:next w:val="Normal"/>
    <w:link w:val="Heading1Char"/>
    <w:qFormat/>
    <w:rsid w:val="009F2C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2C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F2C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9F2C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2C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CCD"/>
  </w:style>
  <w:style w:type="character" w:customStyle="1" w:styleId="Heading1Char">
    <w:name w:val="Heading 1 Char"/>
    <w:aliases w:val="Pocket Char"/>
    <w:basedOn w:val="DefaultParagraphFont"/>
    <w:link w:val="Heading1"/>
    <w:rsid w:val="009F2C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2CC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9F2CC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9F2CC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F2C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2CC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9F2CC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F2CCD"/>
    <w:rPr>
      <w:color w:val="auto"/>
      <w:u w:val="none"/>
    </w:rPr>
  </w:style>
  <w:style w:type="character" w:styleId="FollowedHyperlink">
    <w:name w:val="FollowedHyperlink"/>
    <w:basedOn w:val="DefaultParagraphFont"/>
    <w:uiPriority w:val="99"/>
    <w:semiHidden/>
    <w:unhideWhenUsed/>
    <w:rsid w:val="009F2CC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8220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82207"/>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182207"/>
    <w:rPr>
      <w:vertAlign w:val="superscript"/>
    </w:rPr>
  </w:style>
  <w:style w:type="paragraph" w:styleId="FootnoteText">
    <w:name w:val="footnote text"/>
    <w:basedOn w:val="Normal"/>
    <w:link w:val="FootnoteTextChar"/>
    <w:uiPriority w:val="99"/>
    <w:unhideWhenUsed/>
    <w:qFormat/>
    <w:rsid w:val="0018220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182207"/>
    <w:rPr>
      <w:sz w:val="24"/>
    </w:rPr>
  </w:style>
  <w:style w:type="paragraph" w:styleId="Header">
    <w:name w:val="header"/>
    <w:basedOn w:val="Normal"/>
    <w:link w:val="HeaderChar"/>
    <w:uiPriority w:val="99"/>
    <w:semiHidden/>
    <w:unhideWhenUsed/>
    <w:rsid w:val="001822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2207"/>
    <w:rPr>
      <w:rFonts w:ascii="Calibri" w:hAnsi="Calibri"/>
    </w:rPr>
  </w:style>
  <w:style w:type="paragraph" w:styleId="Footer">
    <w:name w:val="footer"/>
    <w:basedOn w:val="Normal"/>
    <w:link w:val="FooterChar"/>
    <w:uiPriority w:val="99"/>
    <w:semiHidden/>
    <w:unhideWhenUsed/>
    <w:rsid w:val="001822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2207"/>
    <w:rPr>
      <w:rFonts w:ascii="Calibri" w:hAnsi="Calibri"/>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1822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2207"/>
    <w:rPr>
      <w:b/>
      <w:bCs/>
    </w:rPr>
  </w:style>
  <w:style w:type="character" w:styleId="UnresolvedMention">
    <w:name w:val="Unresolved Mention"/>
    <w:basedOn w:val="DefaultParagraphFont"/>
    <w:uiPriority w:val="99"/>
    <w:semiHidden/>
    <w:unhideWhenUsed/>
    <w:rsid w:val="00182207"/>
    <w:rPr>
      <w:color w:val="605E5C"/>
      <w:shd w:val="clear" w:color="auto" w:fill="E1DFDD"/>
    </w:rPr>
  </w:style>
  <w:style w:type="paragraph" w:customStyle="1" w:styleId="paragraph">
    <w:name w:val="paragraph"/>
    <w:basedOn w:val="Normal"/>
    <w:rsid w:val="00182207"/>
    <w:pPr>
      <w:spacing w:before="100" w:beforeAutospacing="1" w:after="100" w:afterAutospacing="1"/>
    </w:pPr>
  </w:style>
  <w:style w:type="character" w:customStyle="1" w:styleId="normaltextrun">
    <w:name w:val="normaltextrun"/>
    <w:basedOn w:val="DefaultParagraphFont"/>
    <w:rsid w:val="00182207"/>
  </w:style>
  <w:style w:type="character" w:customStyle="1" w:styleId="eop">
    <w:name w:val="eop"/>
    <w:basedOn w:val="DefaultParagraphFont"/>
    <w:rsid w:val="00182207"/>
  </w:style>
  <w:style w:type="character" w:customStyle="1" w:styleId="contextualspellingandgrammarerror">
    <w:name w:val="contextualspellingandgrammarerror"/>
    <w:basedOn w:val="DefaultParagraphFont"/>
    <w:rsid w:val="00182207"/>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182207"/>
    <w:rPr>
      <w:b w:val="0"/>
      <w:bCs w:val="0"/>
      <w:sz w:val="22"/>
      <w:u w:val="single"/>
    </w:rPr>
  </w:style>
  <w:style w:type="character" w:customStyle="1" w:styleId="star-btn">
    <w:name w:val="star-btn"/>
    <w:basedOn w:val="DefaultParagraphFont"/>
    <w:rsid w:val="00182207"/>
  </w:style>
  <w:style w:type="character" w:customStyle="1" w:styleId="sensetop">
    <w:name w:val="sensetop"/>
    <w:basedOn w:val="DefaultParagraphFont"/>
    <w:rsid w:val="00182207"/>
  </w:style>
  <w:style w:type="character" w:customStyle="1" w:styleId="ox3ksymb2">
    <w:name w:val="ox3ksym_b2"/>
    <w:basedOn w:val="DefaultParagraphFont"/>
    <w:rsid w:val="00182207"/>
  </w:style>
  <w:style w:type="character" w:customStyle="1" w:styleId="def">
    <w:name w:val="def"/>
    <w:basedOn w:val="DefaultParagraphFont"/>
    <w:rsid w:val="00182207"/>
  </w:style>
  <w:style w:type="paragraph" w:customStyle="1" w:styleId="clay-paragraph">
    <w:name w:val="clay-paragraph"/>
    <w:basedOn w:val="Normal"/>
    <w:rsid w:val="001822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1822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182207"/>
  </w:style>
  <w:style w:type="character" w:customStyle="1" w:styleId="Subtitle1">
    <w:name w:val="Subtitle1"/>
    <w:basedOn w:val="DefaultParagraphFont"/>
    <w:rsid w:val="00182207"/>
  </w:style>
  <w:style w:type="paragraph" w:customStyle="1" w:styleId="dcr-t0ikv9">
    <w:name w:val="dcr-t0ikv9"/>
    <w:basedOn w:val="Normal"/>
    <w:rsid w:val="001822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182207"/>
  </w:style>
  <w:style w:type="character" w:customStyle="1" w:styleId="dcr-t0ikv91">
    <w:name w:val="dcr-t0ikv91"/>
    <w:basedOn w:val="DefaultParagraphFont"/>
    <w:rsid w:val="00182207"/>
  </w:style>
  <w:style w:type="paragraph" w:customStyle="1" w:styleId="Emphasis1">
    <w:name w:val="Emphasis1"/>
    <w:basedOn w:val="Normal"/>
    <w:autoRedefine/>
    <w:uiPriority w:val="7"/>
    <w:qFormat/>
    <w:rsid w:val="0018220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182207"/>
    <w:pPr>
      <w:spacing w:before="100" w:beforeAutospacing="1" w:after="100" w:afterAutospacing="1"/>
    </w:pPr>
  </w:style>
  <w:style w:type="paragraph" w:styleId="ListParagraph">
    <w:name w:val="List Paragraph"/>
    <w:aliases w:val="6 font,Colorful List - Accent 11"/>
    <w:basedOn w:val="Normal"/>
    <w:uiPriority w:val="99"/>
    <w:unhideWhenUsed/>
    <w:qFormat/>
    <w:rsid w:val="00182207"/>
    <w:pPr>
      <w:ind w:left="720"/>
      <w:contextualSpacing/>
    </w:pPr>
  </w:style>
  <w:style w:type="character" w:styleId="CommentReference">
    <w:name w:val="annotation reference"/>
    <w:basedOn w:val="DefaultParagraphFont"/>
    <w:uiPriority w:val="99"/>
    <w:semiHidden/>
    <w:unhideWhenUsed/>
    <w:rsid w:val="00182207"/>
    <w:rPr>
      <w:sz w:val="16"/>
      <w:szCs w:val="16"/>
    </w:rPr>
  </w:style>
  <w:style w:type="paragraph" w:styleId="CommentText">
    <w:name w:val="annotation text"/>
    <w:basedOn w:val="Normal"/>
    <w:link w:val="CommentTextChar"/>
    <w:uiPriority w:val="99"/>
    <w:semiHidden/>
    <w:unhideWhenUsed/>
    <w:rsid w:val="00182207"/>
    <w:pPr>
      <w:spacing w:line="240" w:lineRule="auto"/>
    </w:pPr>
    <w:rPr>
      <w:sz w:val="20"/>
      <w:szCs w:val="20"/>
    </w:rPr>
  </w:style>
  <w:style w:type="character" w:customStyle="1" w:styleId="CommentTextChar">
    <w:name w:val="Comment Text Char"/>
    <w:basedOn w:val="DefaultParagraphFont"/>
    <w:link w:val="CommentText"/>
    <w:uiPriority w:val="99"/>
    <w:semiHidden/>
    <w:rsid w:val="0018220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182207"/>
    <w:rPr>
      <w:b/>
      <w:bCs/>
    </w:rPr>
  </w:style>
  <w:style w:type="character" w:customStyle="1" w:styleId="CommentSubjectChar">
    <w:name w:val="Comment Subject Char"/>
    <w:basedOn w:val="CommentTextChar"/>
    <w:link w:val="CommentSubject"/>
    <w:uiPriority w:val="99"/>
    <w:semiHidden/>
    <w:rsid w:val="00182207"/>
    <w:rPr>
      <w:rFonts w:ascii="Calibri" w:hAnsi="Calibri"/>
      <w:b/>
      <w:bCs/>
      <w:sz w:val="20"/>
      <w:szCs w:val="20"/>
    </w:rPr>
  </w:style>
  <w:style w:type="paragraph" w:styleId="DocumentMap">
    <w:name w:val="Document Map"/>
    <w:basedOn w:val="Normal"/>
    <w:link w:val="DocumentMapChar"/>
    <w:uiPriority w:val="99"/>
    <w:semiHidden/>
    <w:unhideWhenUsed/>
    <w:rsid w:val="001822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2207"/>
    <w:rPr>
      <w:rFonts w:ascii="Lucida Grande" w:hAnsi="Lucida Grande" w:cs="Lucida Grande"/>
      <w:sz w:val="24"/>
    </w:rPr>
  </w:style>
  <w:style w:type="paragraph" w:customStyle="1" w:styleId="Analytic">
    <w:name w:val="Analytic"/>
    <w:basedOn w:val="Normal"/>
    <w:qFormat/>
    <w:rsid w:val="00182207"/>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82207"/>
    <w:pPr>
      <w:spacing w:after="0" w:line="240" w:lineRule="auto"/>
    </w:pPr>
    <w:rPr>
      <w:rFonts w:eastAsiaTheme="minorEastAsia"/>
      <w:szCs w:val="24"/>
      <w:u w:val="single"/>
    </w:rPr>
  </w:style>
  <w:style w:type="paragraph" w:customStyle="1" w:styleId="BigJr">
    <w:name w:val="Big Jr."/>
    <w:basedOn w:val="Normal"/>
    <w:autoRedefine/>
    <w:qFormat/>
    <w:rsid w:val="00182207"/>
    <w:rPr>
      <w:b/>
      <w:color w:val="000000"/>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18220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foreignpolicy.com/author/robert-looney/" TargetMode="External"/><Relationship Id="rId26" Type="http://schemas.openxmlformats.org/officeDocument/2006/relationships/hyperlink" Target="https://www.melbourne.vic.gov.au/SiteCollectionDocuments/zero-net-emissions-update-2014.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orldenergy.org/data/trilemma-index/" TargetMode="External"/><Relationship Id="rId34" Type="http://schemas.openxmlformats.org/officeDocument/2006/relationships/hyperlink" Target="https://techworkerscoalition.org/climate-strike/"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freedomhouse.org/sites/default/files/01152015_FIW_2015_final.pdf" TargetMode="External"/><Relationship Id="rId17" Type="http://schemas.openxmlformats.org/officeDocument/2006/relationships/hyperlink" Target="https://www.foreignaffairs.com/articles/china/1995-05-01/democratization-and-war" TargetMode="External"/><Relationship Id="rId25" Type="http://schemas.openxmlformats.org/officeDocument/2006/relationships/hyperlink" Target="http://www.wsj.com/articles/how-cap-and-trade-is-working-in-california-1411937795" TargetMode="External"/><Relationship Id="rId33" Type="http://schemas.openxmlformats.org/officeDocument/2006/relationships/hyperlink" Target="https://twitter.com/newmarkjschoo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andfonline.com/doi/abs/10.1080/00396338.2016.1161899?journalCode=tsur20" TargetMode="External"/><Relationship Id="rId20" Type="http://schemas.openxmlformats.org/officeDocument/2006/relationships/hyperlink" Target="http://www.yabiladi.com/img/content/EIU-Democracy-Index-2015.pdf" TargetMode="External"/><Relationship Id="rId29" Type="http://schemas.openxmlformats.org/officeDocument/2006/relationships/hyperlink" Target="http://www.theguardian.com/environment/2015/nov/05/climate-change-concerns-chinese-citizens-plummets" TargetMode="Externa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www.iiss.org/en/publications/survival/sections/2016-5e13/survival--global-politics-and-strategy-april-may-2016-eb2d/58-2-03-boyle-6dbd" TargetMode="External"/><Relationship Id="rId24" Type="http://schemas.openxmlformats.org/officeDocument/2006/relationships/hyperlink" Target="http://www.economist.com/blogs/americasview/2014/07/british-columbias-carbon-tax" TargetMode="External"/><Relationship Id="rId32" Type="http://schemas.openxmlformats.org/officeDocument/2006/relationships/hyperlink" Target="https://twitter.com/CrainsNewYork" TargetMode="External"/><Relationship Id="rId37" Type="http://schemas.openxmlformats.org/officeDocument/2006/relationships/hyperlink" Target="https://digital.globalclimatestrike.net/" TargetMode="External"/><Relationship Id="rId5" Type="http://schemas.openxmlformats.org/officeDocument/2006/relationships/webSettings" Target="webSettings.xml"/><Relationship Id="rId15" Type="http://schemas.openxmlformats.org/officeDocument/2006/relationships/hyperlink" Target="https://www.washingtonpost.com/opinions/christopher-walker-authoritarian-regimes-are-changing-how-the-world-defines-democracy/2014/06/12/d1328e3a-f0ee-11e3-bf76-447a5df6411f_story.html" TargetMode="External"/><Relationship Id="rId23" Type="http://schemas.openxmlformats.org/officeDocument/2006/relationships/hyperlink" Target="http://ncse.com/news/2016/03/latest-climate-poll-from-gallup-0016974" TargetMode="External"/><Relationship Id="rId28" Type="http://schemas.openxmlformats.org/officeDocument/2006/relationships/hyperlink" Target="http://www.nytimes.com/2015/11/04/world/asia/china-burns-much-more-coal-than-reported-complicating-climate-talks.html" TargetMode="External"/><Relationship Id="rId36" Type="http://schemas.openxmlformats.org/officeDocument/2006/relationships/hyperlink" Target="https://www.linkedin.com/pulse/enough-join-climate-strikes-demand-action-rose-marcario/?sf219300827=1" TargetMode="External"/><Relationship Id="rId10" Type="http://schemas.openxmlformats.org/officeDocument/2006/relationships/hyperlink" Target="http://www.journalofdemocracy.org/article/facing-democratic-recession" TargetMode="External"/><Relationship Id="rId19" Type="http://schemas.openxmlformats.org/officeDocument/2006/relationships/hyperlink" Target="https://foreignpolicy.com/2016/06/01/democracy-is-the-answer-to-climate-change%20//" TargetMode="External"/><Relationship Id="rId31" Type="http://schemas.openxmlformats.org/officeDocument/2006/relationships/hyperlink" Target="https://twitter.com/HuffPost" TargetMode="External"/><Relationship Id="rId4" Type="http://schemas.openxmlformats.org/officeDocument/2006/relationships/settings" Target="settings.xml"/><Relationship Id="rId9" Type="http://schemas.openxmlformats.org/officeDocument/2006/relationships/hyperlink" Target="http://nationalinterest.org/feature/how-china-sees-world-order-15846"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hyperlink" Target="http://www.ucsusa.org/press/2016/new-evidence-reveals-fossil-fuel-industry-funded-cutting-edge-climate-science-research" TargetMode="External"/><Relationship Id="rId27" Type="http://schemas.openxmlformats.org/officeDocument/2006/relationships/hyperlink" Target="https://www.researchgate.net/publication/240515305_Subsidies_for_fossil_fuels_and_climate_change_A_comparative_perspective" TargetMode="External"/><Relationship Id="rId30" Type="http://schemas.openxmlformats.org/officeDocument/2006/relationships/hyperlink" Target="https://twitter.com/CBSNews" TargetMode="External"/><Relationship Id="rId35" Type="http://schemas.openxmlformats.org/officeDocument/2006/relationships/hyperlink" Target="https://www.adweek.com/brand-marketing/brands-are-closing-their-doors-in-support-of-the-global-climate-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21</Pages>
  <Words>12594</Words>
  <Characters>71787</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11</cp:revision>
  <dcterms:created xsi:type="dcterms:W3CDTF">2021-12-11T15:30:00Z</dcterms:created>
  <dcterms:modified xsi:type="dcterms:W3CDTF">2021-12-11T16:33:00Z</dcterms:modified>
</cp:coreProperties>
</file>