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FFCC6" w14:textId="1E5445E6" w:rsidR="00E42E4C" w:rsidRDefault="00F14334" w:rsidP="00F14334">
      <w:pPr>
        <w:pStyle w:val="Heading1"/>
      </w:pPr>
      <w:r>
        <w:t>1NC</w:t>
      </w:r>
    </w:p>
    <w:p w14:paraId="220A44CD" w14:textId="7EFE2172" w:rsidR="006B4D76" w:rsidRPr="006B4D76" w:rsidRDefault="006B4D76" w:rsidP="006B4D76">
      <w:pPr>
        <w:pStyle w:val="Heading2"/>
      </w:pPr>
      <w:r>
        <w:t>1</w:t>
      </w:r>
    </w:p>
    <w:p w14:paraId="26E846B3" w14:textId="77777777" w:rsidR="002003BA" w:rsidRPr="00C1798E" w:rsidRDefault="002003BA" w:rsidP="002003BA">
      <w:pPr>
        <w:pStyle w:val="Heading4"/>
      </w:pPr>
      <w:r w:rsidRPr="00C1798E">
        <w:t xml:space="preserve">The intertwined regimes of power that construct society define themselves in opposition to the queer Other that directly threatens the “good” National population. Binaries that paint the Other as the virus infiltrating the healthy population that must be located and “cured” mark queer bodies for violence and death. </w:t>
      </w:r>
    </w:p>
    <w:p w14:paraId="37ED0B95" w14:textId="77777777" w:rsidR="002003BA" w:rsidRPr="00873B45" w:rsidRDefault="002003BA" w:rsidP="002003BA">
      <w:pPr>
        <w:spacing w:after="0"/>
      </w:pPr>
      <w:r w:rsidRPr="00873B45">
        <w:rPr>
          <w:rStyle w:val="Style13ptBold"/>
        </w:rPr>
        <w:t xml:space="preserve">Spade </w:t>
      </w:r>
      <w:r w:rsidRPr="00873B45">
        <w:t>20</w:t>
      </w:r>
      <w:r w:rsidRPr="00873B45">
        <w:rPr>
          <w:rStyle w:val="Style13ptBold"/>
        </w:rPr>
        <w:t>11 -</w:t>
      </w:r>
      <w:r w:rsidRPr="00873B45">
        <w:t xml:space="preserve">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hrmb.</w:t>
      </w:r>
    </w:p>
    <w:p w14:paraId="1BE222B5" w14:textId="77777777" w:rsidR="002003BA" w:rsidRPr="00873B45" w:rsidRDefault="002003BA" w:rsidP="002003BA">
      <w:pPr>
        <w:spacing w:after="0"/>
        <w:rPr>
          <w:sz w:val="16"/>
        </w:rPr>
      </w:pPr>
      <w:r w:rsidRPr="00873B45">
        <w:rPr>
          <w:sz w:val="16"/>
        </w:rPr>
        <w:t xml:space="preserve">This way of </w:t>
      </w:r>
      <w:r w:rsidRPr="00873B45">
        <w:rPr>
          <w:rStyle w:val="Emphasis"/>
        </w:rPr>
        <w:t xml:space="preserve">understanding the dispersion of power helps us realize that </w:t>
      </w:r>
      <w:r w:rsidRPr="002003BA">
        <w:rPr>
          <w:rStyle w:val="Emphasis"/>
        </w:rPr>
        <w:t xml:space="preserve">power is not simply about certain individuals being targeted for death or exclusion by a ruler, but instead about </w:t>
      </w:r>
      <w:r w:rsidRPr="002003BA">
        <w:rPr>
          <w:rStyle w:val="Emphasis"/>
          <w:szCs w:val="26"/>
        </w:rPr>
        <w:t>the creation of norms that distribute vulnerability</w:t>
      </w:r>
      <w:r w:rsidRPr="002003BA">
        <w:rPr>
          <w:rStyle w:val="Emphasis"/>
        </w:rPr>
        <w:t xml:space="preserve"> </w:t>
      </w:r>
      <w:r w:rsidRPr="00873B45">
        <w:rPr>
          <w:rStyle w:val="Emphasis"/>
        </w:rPr>
        <w:t>and security. When we think about power this way, we undertake a different kind of examination of conditions that concern us</w:t>
      </w:r>
      <w:r w:rsidRPr="00873B45">
        <w:rPr>
          <w:sz w:val="16"/>
        </w:rPr>
        <w:t xml:space="preserve">, asking different questions. Mitchell Dean describes how </w:t>
      </w:r>
      <w:r w:rsidRPr="00873B45">
        <w:rPr>
          <w:rStyle w:val="Emphasis"/>
        </w:rPr>
        <w:t xml:space="preserve">this </w:t>
      </w:r>
      <w:r w:rsidRPr="00873B45">
        <w:t xml:space="preserve">kind of </w:t>
      </w:r>
      <w:r w:rsidRPr="00873B45">
        <w:rPr>
          <w:rStyle w:val="Emphasis"/>
        </w:rPr>
        <w:t xml:space="preserve">analysis attends to the routines of bureaucracy; the technologies of </w:t>
      </w:r>
      <w:r w:rsidRPr="00873B45">
        <w:t>notation, recording, compiling, presenting and transporting of</w:t>
      </w:r>
      <w:r w:rsidRPr="00873B45">
        <w:rPr>
          <w:rStyle w:val="Emphasis"/>
        </w:rPr>
        <w:t xml:space="preserve"> information, the theories, programmes, knowledge and expertise that compose a field to be governed and invest it with purposes and objectives; the </w:t>
      </w:r>
      <w:r w:rsidRPr="00873B45">
        <w:t>ways of</w:t>
      </w:r>
      <w:r w:rsidRPr="00873B45">
        <w:rPr>
          <w:rStyle w:val="Emphasis"/>
        </w:rPr>
        <w:t xml:space="preserve"> seeing and representing embedded in practices of government; and the  different agencies</w:t>
      </w:r>
      <w:r w:rsidRPr="00873B45">
        <w:t xml:space="preserve"> with various capacities </w:t>
      </w:r>
      <w:r w:rsidRPr="00873B45">
        <w:rPr>
          <w:rStyle w:val="Emphasis"/>
        </w:rPr>
        <w:t xml:space="preserve">that the practices of government require, elicit, form and reform. </w:t>
      </w:r>
      <w:r w:rsidRPr="00CD3454">
        <w:rPr>
          <w:rStyle w:val="Emphasis"/>
        </w:rPr>
        <w:t>To examine regimes of government is to conduct analysis in the plural: there is already a plurality of regimes of practices in a given territory, each composed from a multiplicity of in principle unlimited and heterogeneous elements bound together by a variety of relations and capable of polymorphous connections with one another.</w:t>
      </w:r>
      <w:r w:rsidRPr="00CD3454">
        <w:rPr>
          <w:sz w:val="16"/>
        </w:rPr>
        <w:t xml:space="preserve"> Regimes of practices can be identified whenever </w:t>
      </w:r>
      <w:r w:rsidRPr="00CD3454">
        <w:rPr>
          <w:rStyle w:val="Emphasis"/>
        </w:rPr>
        <w:t xml:space="preserve">there exists a relatively stable field of correlation of visibilities, mentalities, technologies and agencies, such that they constitute a kind of taken- for- granted point of reference for any form of problematization.6 This kind of analysis can be seen in </w:t>
      </w:r>
      <w:r w:rsidRPr="00CD3454">
        <w:t>the work of those</w:t>
      </w:r>
      <w:r w:rsidRPr="00CD3454">
        <w:rPr>
          <w:rStyle w:val="Emphasis"/>
        </w:rPr>
        <w:t xml:space="preserve"> using “industrial complex” </w:t>
      </w:r>
      <w:r w:rsidRPr="00CD3454">
        <w:t>terms</w:t>
      </w:r>
      <w:r w:rsidRPr="00CD3454">
        <w:rPr>
          <w:rStyle w:val="Emphasis"/>
        </w:rPr>
        <w:t xml:space="preserve"> to describe and resist the forces of militarization and criminal punishment that pervade US society</w:t>
      </w:r>
      <w:r w:rsidRPr="00873B45">
        <w:rPr>
          <w:rStyle w:val="Emphasis"/>
          <w:highlight w:val="cyan"/>
        </w:rPr>
        <w:t>.</w:t>
      </w:r>
      <w:r w:rsidRPr="00873B45">
        <w:rPr>
          <w:sz w:val="16"/>
        </w:rPr>
        <w:t xml:space="preserve"> It can also be seen in the work that is being done for disability justice. </w:t>
      </w:r>
    </w:p>
    <w:p w14:paraId="4D5A297C" w14:textId="77777777" w:rsidR="002003BA" w:rsidRPr="00873B45" w:rsidRDefault="002003BA" w:rsidP="002003BA">
      <w:pPr>
        <w:spacing w:after="0"/>
        <w:rPr>
          <w:sz w:val="16"/>
        </w:rPr>
      </w:pPr>
    </w:p>
    <w:p w14:paraId="16F64893" w14:textId="77777777" w:rsidR="002003BA" w:rsidRPr="00873B45" w:rsidRDefault="002003BA" w:rsidP="002003BA">
      <w:pPr>
        <w:spacing w:after="0"/>
        <w:rPr>
          <w:sz w:val="16"/>
        </w:rPr>
      </w:pPr>
      <w:r w:rsidRPr="00873B45">
        <w:rPr>
          <w:sz w:val="16"/>
        </w:rPr>
        <w:t xml:space="preserve">Critical disability studies and the disability rights and disability justice movements have shown us how </w:t>
      </w:r>
      <w:r w:rsidRPr="00873B45">
        <w:rPr>
          <w:rStyle w:val="Emphasis"/>
          <w:szCs w:val="26"/>
          <w:highlight w:val="cyan"/>
        </w:rPr>
        <w:t xml:space="preserve">regimes of knowledge and practices </w:t>
      </w:r>
      <w:r w:rsidRPr="00873B45">
        <w:rPr>
          <w:rStyle w:val="Emphasis"/>
        </w:rPr>
        <w:t xml:space="preserve">in every area of life </w:t>
      </w:r>
      <w:r w:rsidRPr="00873B45">
        <w:rPr>
          <w:rStyle w:val="Emphasis"/>
          <w:szCs w:val="26"/>
          <w:highlight w:val="cyan"/>
        </w:rPr>
        <w:t xml:space="preserve">establish norms of “healthy” bodies and minds, and consign </w:t>
      </w:r>
      <w:r w:rsidRPr="00872F09">
        <w:rPr>
          <w:rStyle w:val="Emphasis"/>
          <w:szCs w:val="26"/>
          <w:highlight w:val="cyan"/>
        </w:rPr>
        <w:t>those</w:t>
      </w:r>
      <w:r w:rsidRPr="00872F09">
        <w:rPr>
          <w:rStyle w:val="Emphasis"/>
          <w:szCs w:val="26"/>
        </w:rPr>
        <w:t xml:space="preserve"> who are </w:t>
      </w:r>
      <w:r w:rsidRPr="00F7434A">
        <w:rPr>
          <w:rStyle w:val="Emphasis"/>
          <w:szCs w:val="26"/>
        </w:rPr>
        <w:t xml:space="preserve">perceived to fall </w:t>
      </w:r>
      <w:r w:rsidRPr="00873B45">
        <w:rPr>
          <w:rStyle w:val="Emphasis"/>
          <w:szCs w:val="26"/>
          <w:highlight w:val="cyan"/>
        </w:rPr>
        <w:t xml:space="preserve">outside </w:t>
      </w:r>
      <w:r w:rsidRPr="00872F09">
        <w:rPr>
          <w:rStyle w:val="Emphasis"/>
          <w:szCs w:val="26"/>
        </w:rPr>
        <w:t xml:space="preserve">those </w:t>
      </w:r>
      <w:r w:rsidRPr="00873B45">
        <w:rPr>
          <w:rStyle w:val="Emphasis"/>
          <w:szCs w:val="26"/>
          <w:highlight w:val="cyan"/>
        </w:rPr>
        <w:t>norms to abandonment and imprisonment</w:t>
      </w:r>
      <w:r w:rsidRPr="00873B45">
        <w:rPr>
          <w:sz w:val="16"/>
        </w:rPr>
        <w:t>.</w:t>
      </w:r>
      <w:r w:rsidRPr="00873B45">
        <w:rPr>
          <w:rStyle w:val="Emphasis"/>
        </w:rPr>
        <w:t xml:space="preserve">7 </w:t>
      </w:r>
      <w:r w:rsidRPr="00873B45">
        <w:rPr>
          <w:rStyle w:val="Emphasis"/>
          <w:highlight w:val="cyan"/>
        </w:rPr>
        <w:t xml:space="preserve">Policies and practices rooted in eugenics </w:t>
      </w:r>
      <w:r w:rsidRPr="00872F09">
        <w:rPr>
          <w:rStyle w:val="Emphasis"/>
        </w:rPr>
        <w:t xml:space="preserve">have attempted (and continue to </w:t>
      </w:r>
      <w:r w:rsidRPr="00873B45">
        <w:rPr>
          <w:rStyle w:val="Emphasis"/>
          <w:highlight w:val="cyan"/>
        </w:rPr>
        <w:t>attempt) to eliminate the existence of  people who fall outside  those norms</w:t>
      </w:r>
      <w:r w:rsidRPr="00873B45">
        <w:rPr>
          <w:sz w:val="16"/>
        </w:rPr>
        <w:t xml:space="preserve">. </w:t>
      </w:r>
      <w:r w:rsidRPr="00873B45">
        <w:rPr>
          <w:rStyle w:val="Emphasis"/>
        </w:rPr>
        <w:t>Native scholars and activists have shown how white European cultural norms determine everything from what property is to what gender and family structure should look like, and how every instance of the imposition of these norms has been used in the ser vice of the genocide of indigenous people.</w:t>
      </w:r>
      <w:r w:rsidRPr="00873B45">
        <w:rPr>
          <w:sz w:val="16"/>
        </w:rPr>
        <w:t xml:space="preserve"> In these locations and many  others, we can see how the </w:t>
      </w:r>
      <w:r w:rsidRPr="00873B45">
        <w:rPr>
          <w:rStyle w:val="Emphasis"/>
          <w:highlight w:val="cyan"/>
        </w:rPr>
        <w:t xml:space="preserve">circulation of norms creates </w:t>
      </w:r>
      <w:r w:rsidRPr="00873B45">
        <w:rPr>
          <w:rStyle w:val="Emphasis"/>
        </w:rPr>
        <w:t xml:space="preserve">an idea that undergirds conditions of violence, exploitation, and poverty that social movements have resisted— </w:t>
      </w:r>
      <w:r w:rsidRPr="00873B45">
        <w:rPr>
          <w:rStyle w:val="Emphasis"/>
          <w:highlight w:val="cyan"/>
        </w:rPr>
        <w:t>the idea that the national population (</w:t>
      </w:r>
      <w:r w:rsidRPr="00872F09">
        <w:rPr>
          <w:rStyle w:val="Emphasis"/>
          <w:i/>
        </w:rPr>
        <w:t>constructed</w:t>
      </w:r>
      <w:r w:rsidRPr="00872F09">
        <w:rPr>
          <w:rStyle w:val="Emphasis"/>
        </w:rPr>
        <w:t xml:space="preserve"> as </w:t>
      </w:r>
      <w:r w:rsidRPr="00CD3454">
        <w:rPr>
          <w:rStyle w:val="Emphasis"/>
          <w:highlight w:val="cyan"/>
        </w:rPr>
        <w:t>those who meet racial, gender</w:t>
      </w:r>
      <w:r w:rsidRPr="00CD3454">
        <w:rPr>
          <w:rStyle w:val="Emphasis"/>
        </w:rPr>
        <w:t xml:space="preserve">, </w:t>
      </w:r>
      <w:r w:rsidRPr="00CD3454">
        <w:rPr>
          <w:rStyle w:val="Emphasis"/>
          <w:highlight w:val="cyan"/>
        </w:rPr>
        <w:t xml:space="preserve">sexual, ability, national origin, </w:t>
      </w:r>
      <w:r w:rsidRPr="00CD3454">
        <w:rPr>
          <w:rStyle w:val="Emphasis"/>
        </w:rPr>
        <w:t xml:space="preserve">and other </w:t>
      </w:r>
      <w:r w:rsidRPr="00CD3454">
        <w:rPr>
          <w:rStyle w:val="Emphasis"/>
          <w:highlight w:val="cyan"/>
        </w:rPr>
        <w:t>norms</w:t>
      </w:r>
      <w:r w:rsidRPr="00CD3454">
        <w:rPr>
          <w:rStyle w:val="Emphasis"/>
        </w:rPr>
        <w:t xml:space="preserve">) </w:t>
      </w:r>
      <w:r w:rsidRPr="00873B45">
        <w:rPr>
          <w:rStyle w:val="Emphasis"/>
          <w:highlight w:val="cyan"/>
        </w:rPr>
        <w:t xml:space="preserve">must be protected from those “ others” </w:t>
      </w:r>
      <w:r w:rsidRPr="00873B45">
        <w:rPr>
          <w:rStyle w:val="Emphasis"/>
        </w:rPr>
        <w:t xml:space="preserve">(those </w:t>
      </w:r>
      <w:r w:rsidRPr="00873B45">
        <w:rPr>
          <w:rStyle w:val="Emphasis"/>
          <w:highlight w:val="cyan"/>
        </w:rPr>
        <w:t xml:space="preserve">outside </w:t>
      </w:r>
      <w:r w:rsidRPr="00873B45">
        <w:rPr>
          <w:rStyle w:val="Emphasis"/>
        </w:rPr>
        <w:t xml:space="preserve">of </w:t>
      </w:r>
      <w:r w:rsidRPr="00CD3454">
        <w:rPr>
          <w:rStyle w:val="Emphasis"/>
        </w:rPr>
        <w:t xml:space="preserve">such </w:t>
      </w:r>
      <w:r w:rsidRPr="00873B45">
        <w:rPr>
          <w:rStyle w:val="Emphasis"/>
          <w:highlight w:val="cyan"/>
        </w:rPr>
        <w:t xml:space="preserve">norms) </w:t>
      </w:r>
      <w:r w:rsidRPr="00873B45">
        <w:rPr>
          <w:rStyle w:val="Emphasis"/>
        </w:rPr>
        <w:t xml:space="preserve">who are </w:t>
      </w:r>
      <w:r w:rsidRPr="00873B45">
        <w:rPr>
          <w:rStyle w:val="Emphasis"/>
          <w:highlight w:val="cyan"/>
        </w:rPr>
        <w:t>portrayed again and again</w:t>
      </w:r>
      <w:r w:rsidRPr="00873B45">
        <w:rPr>
          <w:rStyle w:val="Emphasis"/>
        </w:rPr>
        <w:t xml:space="preserve"> </w:t>
      </w:r>
      <w:r w:rsidRPr="00873B45">
        <w:rPr>
          <w:rStyle w:val="Emphasis"/>
          <w:highlight w:val="cyan"/>
        </w:rPr>
        <w:t>in new iterations at various historical moments as “threats” or “drains.”</w:t>
      </w:r>
      <w:r w:rsidRPr="00873B45">
        <w:rPr>
          <w:sz w:val="16"/>
        </w:rPr>
        <w:t xml:space="preserve"> This operation of norms is central to </w:t>
      </w:r>
      <w:r w:rsidRPr="00873B45">
        <w:rPr>
          <w:rStyle w:val="Emphasis"/>
        </w:rPr>
        <w:t>producing the idea of the national body as ever- threatened and</w:t>
      </w:r>
      <w:r w:rsidRPr="00873B45">
        <w:rPr>
          <w:sz w:val="16"/>
        </w:rPr>
        <w:t xml:space="preserve"> to </w:t>
      </w:r>
      <w:r w:rsidRPr="00873B45">
        <w:rPr>
          <w:rStyle w:val="Emphasis"/>
          <w:highlight w:val="cyan"/>
        </w:rPr>
        <w:t>justifying the exclusion of certain populations from programs that distribute wealth and life chances</w:t>
      </w:r>
      <w:r w:rsidRPr="00873B45">
        <w:rPr>
          <w:rStyle w:val="Emphasis"/>
        </w:rPr>
        <w:t xml:space="preserve"> (white schools, Social Security benefits, land and housing distribution programs) and the </w:t>
      </w:r>
      <w:r w:rsidRPr="00873B45">
        <w:rPr>
          <w:rStyle w:val="Emphasis"/>
          <w:highlight w:val="cyan"/>
        </w:rPr>
        <w:t xml:space="preserve">targeting </w:t>
      </w:r>
      <w:r w:rsidRPr="00873B45">
        <w:rPr>
          <w:rStyle w:val="Emphasis"/>
        </w:rPr>
        <w:t xml:space="preserve">of </w:t>
      </w:r>
      <w:r w:rsidRPr="00873B45">
        <w:rPr>
          <w:rStyle w:val="Emphasis"/>
          <w:highlight w:val="cyan"/>
        </w:rPr>
        <w:t xml:space="preserve">these same populations for imprisonment and violence </w:t>
      </w:r>
      <w:r w:rsidRPr="00F7434A">
        <w:rPr>
          <w:rStyle w:val="Emphasis"/>
          <w:sz w:val="24"/>
        </w:rPr>
        <w:t>(including criminal punishment, immigration enforcement, racist drug laws, sterilization, and medical experimentation</w:t>
      </w:r>
      <w:r w:rsidRPr="00F7434A">
        <w:rPr>
          <w:rStyle w:val="Emphasis"/>
        </w:rPr>
        <w:t>)</w:t>
      </w:r>
      <w:r w:rsidRPr="00873B45">
        <w:rPr>
          <w:rStyle w:val="Emphasis"/>
          <w:highlight w:val="cyan"/>
        </w:rPr>
        <w:t>.</w:t>
      </w:r>
      <w:r w:rsidRPr="00873B45">
        <w:rPr>
          <w:rStyle w:val="Emphasis"/>
        </w:rPr>
        <w:t xml:space="preserve"> Even though norms are incorporated into various spaces and institutions inconsistently and applied arbitrarily, they still achieve the overall purpose of producing security for some populations and vulnerability for others</w:t>
      </w:r>
      <w:r w:rsidRPr="00873B45">
        <w:rPr>
          <w:sz w:val="16"/>
        </w:rPr>
        <w:t xml:space="preserve">. Many social movements have produced analyses of how various groups are harmed by the </w:t>
      </w:r>
      <w:r w:rsidRPr="00CD3454">
        <w:rPr>
          <w:rStyle w:val="Emphasis"/>
        </w:rPr>
        <w:t>promotion of a national identity centered in norms about race, bodies, health, gender, and reproduction</w:t>
      </w:r>
      <w:r w:rsidRPr="00CD3454">
        <w:rPr>
          <w:sz w:val="16"/>
        </w:rPr>
        <w:t xml:space="preserve">. These constructs often </w:t>
      </w:r>
      <w:r w:rsidRPr="00CD3454">
        <w:rPr>
          <w:rStyle w:val="Emphasis"/>
        </w:rPr>
        <w:t xml:space="preserve">operate in the background and are presumed as “neutral” features of various administrative systems. The existence and operation of such administrative norms is therefore less visible than those moments when people are fired or killed or excluded explicitly because of their race or body type or gender, </w:t>
      </w:r>
      <w:r w:rsidRPr="00873B45">
        <w:rPr>
          <w:rStyle w:val="Emphasis"/>
        </w:rPr>
        <w:t>yet they sometimes produce more significant harm because they structure the entire context of life</w:t>
      </w:r>
      <w:r w:rsidRPr="00873B45">
        <w:rPr>
          <w:sz w:val="16"/>
        </w:rPr>
        <w:t xml:space="preserve">. I am  going to return again and again in the chapters that follow </w:t>
      </w:r>
      <w:r w:rsidRPr="00873B45">
        <w:rPr>
          <w:rStyle w:val="Emphasis"/>
        </w:rPr>
        <w:t xml:space="preserve">to key </w:t>
      </w:r>
      <w:r w:rsidRPr="00873B45">
        <w:t xml:space="preserve">examples, such as the dismantling of welfare programs and the expansion of criminal and immigration enforcement, that are central to contemporary politics and help illustrate how </w:t>
      </w:r>
      <w:r w:rsidRPr="00873B45">
        <w:rPr>
          <w:rStyle w:val="Emphasis"/>
        </w:rPr>
        <w:t>life chances are distributed through racialized- gendered systems of meaning and control, often in the form of programs that attest to be race-  and gender- neutral and merely administrative</w:t>
      </w:r>
      <w:r w:rsidRPr="00873B45">
        <w:rPr>
          <w:sz w:val="16"/>
        </w:rPr>
        <w:t>.</w:t>
      </w:r>
    </w:p>
    <w:p w14:paraId="014AF0AB" w14:textId="77777777" w:rsidR="002003BA" w:rsidRPr="00873B45" w:rsidRDefault="002003BA" w:rsidP="002003BA">
      <w:pPr>
        <w:spacing w:after="0"/>
        <w:rPr>
          <w:sz w:val="16"/>
        </w:rPr>
      </w:pPr>
    </w:p>
    <w:p w14:paraId="32FF8B9E" w14:textId="77777777" w:rsidR="002003BA" w:rsidRPr="00873B45" w:rsidRDefault="002003BA" w:rsidP="002003BA">
      <w:pPr>
        <w:spacing w:after="0"/>
        <w:rPr>
          <w:rStyle w:val="Style13ptBold"/>
          <w:b w:val="0"/>
          <w:bCs/>
          <w:sz w:val="16"/>
        </w:rPr>
      </w:pPr>
    </w:p>
    <w:p w14:paraId="109BE86C" w14:textId="77777777" w:rsidR="002003BA" w:rsidRDefault="002003BA" w:rsidP="002003BA">
      <w:pPr>
        <w:pStyle w:val="Heading4"/>
        <w:rPr>
          <w:lang w:eastAsia="zh-CN"/>
        </w:rPr>
      </w:pPr>
      <w:r>
        <w:rPr>
          <w:lang w:eastAsia="zh-CN"/>
        </w:rPr>
        <w:t xml:space="preserve">Furthermore, the assumptions of the west that through the spread and accessibility of medicine that it “SOLVES FOR DEATH” is one that ignores the situation of those otherized: they may not want to talk about why they got the disease, or the homosexual lives they lead and the “corrective r*pe”  that they had to go through. The West through doing this will further conflate </w:t>
      </w:r>
      <w:r>
        <w:rPr>
          <w:u w:val="single"/>
          <w:lang w:eastAsia="zh-CN"/>
        </w:rPr>
        <w:t>sexual activity</w:t>
      </w:r>
      <w:r>
        <w:rPr>
          <w:lang w:eastAsia="zh-CN"/>
        </w:rPr>
        <w:t xml:space="preserve"> with </w:t>
      </w:r>
      <w:r>
        <w:rPr>
          <w:u w:val="single"/>
          <w:lang w:eastAsia="zh-CN"/>
        </w:rPr>
        <w:t>sexual identity</w:t>
      </w:r>
      <w:r>
        <w:rPr>
          <w:lang w:eastAsia="zh-CN"/>
        </w:rPr>
        <w:t xml:space="preserve"> and consigns those who are homosexual to be </w:t>
      </w:r>
      <w:r>
        <w:rPr>
          <w:u w:val="single"/>
          <w:lang w:eastAsia="zh-CN"/>
        </w:rPr>
        <w:t>diseased</w:t>
      </w:r>
      <w:r>
        <w:rPr>
          <w:lang w:eastAsia="zh-CN"/>
        </w:rPr>
        <w:t>. Spurlin ‘18</w:t>
      </w:r>
    </w:p>
    <w:p w14:paraId="483022CE" w14:textId="77777777" w:rsidR="002003BA" w:rsidRPr="006A7F72" w:rsidRDefault="002003BA" w:rsidP="002003BA">
      <w:pPr>
        <w:rPr>
          <w:lang w:eastAsia="zh-CN"/>
        </w:rPr>
      </w:pPr>
      <w:r>
        <w:rPr>
          <w:lang w:eastAsia="zh-CN"/>
        </w:rPr>
        <w:t>[</w:t>
      </w:r>
      <w:r w:rsidRPr="006A7F72">
        <w:rPr>
          <w:lang w:eastAsia="zh-CN"/>
        </w:rPr>
        <w:t>Spurlin, William J. “Queer Theory and Biomedical Practice: The Biomedicalization of Sexuality/The Cultural Politics of Biomedicine.” The Journal of medical humanities vol. 40,1 (2019): 7-20. doi:10.1007/s10912-018-9526-0</w:t>
      </w:r>
      <w:r>
        <w:rPr>
          <w:lang w:eastAsia="zh-CN"/>
        </w:rPr>
        <w:t>]kitkat</w:t>
      </w:r>
    </w:p>
    <w:p w14:paraId="79B4176E" w14:textId="77777777" w:rsidR="002003BA" w:rsidRPr="00924EBC" w:rsidRDefault="002003BA" w:rsidP="002003BA">
      <w:pPr>
        <w:rPr>
          <w:sz w:val="14"/>
          <w:lang w:eastAsia="zh-CN"/>
        </w:rPr>
      </w:pPr>
      <w:r w:rsidRPr="00924EBC">
        <w:rPr>
          <w:sz w:val="14"/>
          <w:lang w:eastAsia="zh-CN"/>
        </w:rPr>
        <w:t xml:space="preserve">The biomedicalization of homosexuality under National Socialism was by no means a momentary aberration as nationalist discourses in much of the postcolonial world today read homosexuality as a colonial import and as a form of western decadence that is foreign to indigenous cultural traditions. </w:t>
      </w:r>
      <w:r w:rsidRPr="00DB56F7">
        <w:rPr>
          <w:b/>
          <w:bCs/>
          <w:highlight w:val="cyan"/>
          <w:u w:val="single"/>
          <w:lang w:eastAsia="zh-CN"/>
        </w:rPr>
        <w:t>Western biomedicine has played</w:t>
      </w:r>
      <w:r w:rsidRPr="00CD0761">
        <w:rPr>
          <w:b/>
          <w:bCs/>
          <w:u w:val="single"/>
          <w:lang w:eastAsia="zh-CN"/>
        </w:rPr>
        <w:t xml:space="preserve"> a </w:t>
      </w:r>
      <w:r w:rsidRPr="00DB56F7">
        <w:rPr>
          <w:b/>
          <w:bCs/>
          <w:highlight w:val="cyan"/>
          <w:u w:val="single"/>
          <w:lang w:eastAsia="zh-CN"/>
        </w:rPr>
        <w:t>role</w:t>
      </w:r>
      <w:r w:rsidRPr="00CD0761">
        <w:rPr>
          <w:b/>
          <w:bCs/>
          <w:u w:val="single"/>
          <w:lang w:eastAsia="zh-CN"/>
        </w:rPr>
        <w:t xml:space="preserve"> historically </w:t>
      </w:r>
      <w:r w:rsidRPr="00DB56F7">
        <w:rPr>
          <w:b/>
          <w:bCs/>
          <w:highlight w:val="cyan"/>
          <w:u w:val="single"/>
          <w:lang w:eastAsia="zh-CN"/>
        </w:rPr>
        <w:t>as</w:t>
      </w:r>
      <w:r w:rsidRPr="00CD0761">
        <w:rPr>
          <w:b/>
          <w:bCs/>
          <w:u w:val="single"/>
          <w:lang w:eastAsia="zh-CN"/>
        </w:rPr>
        <w:t xml:space="preserve"> a </w:t>
      </w:r>
      <w:r w:rsidRPr="00DB56F7">
        <w:rPr>
          <w:b/>
          <w:bCs/>
          <w:highlight w:val="cyan"/>
          <w:u w:val="single"/>
          <w:lang w:eastAsia="zh-CN"/>
        </w:rPr>
        <w:t>tool of imperial power</w:t>
      </w:r>
      <w:r w:rsidRPr="00CD0761">
        <w:rPr>
          <w:b/>
          <w:bCs/>
          <w:u w:val="single"/>
          <w:lang w:eastAsia="zh-CN"/>
        </w:rPr>
        <w:t xml:space="preserve">. </w:t>
      </w:r>
      <w:r w:rsidRPr="00924EBC">
        <w:rPr>
          <w:sz w:val="14"/>
          <w:lang w:eastAsia="zh-CN"/>
        </w:rPr>
        <w:t xml:space="preserve">Frantz </w:t>
      </w:r>
      <w:r w:rsidRPr="00CD0761">
        <w:rPr>
          <w:u w:val="single"/>
          <w:lang w:eastAsia="zh-CN"/>
        </w:rPr>
        <w:t>Fanon, an early postcolonial theorist originally from Martinique who studied medicine and psychiatry in France, and served a medical residency in Algeria and became involved in Algeria’s struggle for independence, noted that medical knowledge was one of the most insidious tools of colonial conquest and contributed to the dehumanizing logic of colonial rule</w:t>
      </w:r>
      <w:r w:rsidRPr="00924EBC">
        <w:rPr>
          <w:sz w:val="14"/>
          <w:lang w:eastAsia="zh-CN"/>
        </w:rPr>
        <w:t xml:space="preserve"> (1963, 296). Similarly speaking of the French colonial conquest of Algeria, Richard Keller notes in Colonial Madness that physicians, surgeons, and pharmacists saw diagnosis and treatment as a contest over civilization alongside health and disease (2007, 11). In terms of sexuality, this meant that European physicians in the late nineteenth and early twentieth centuries read Africa in particular as “a space of savage violence and lurid sexuality” (1). </w:t>
      </w:r>
      <w:r w:rsidRPr="00DB56F7">
        <w:rPr>
          <w:highlight w:val="cyan"/>
          <w:u w:val="single"/>
          <w:lang w:eastAsia="zh-CN"/>
        </w:rPr>
        <w:t>Largely as</w:t>
      </w:r>
      <w:r w:rsidRPr="00CD0761">
        <w:rPr>
          <w:u w:val="single"/>
          <w:lang w:eastAsia="zh-CN"/>
        </w:rPr>
        <w:t xml:space="preserve"> a </w:t>
      </w:r>
      <w:r w:rsidRPr="00DB56F7">
        <w:rPr>
          <w:highlight w:val="cyan"/>
          <w:u w:val="single"/>
          <w:lang w:eastAsia="zh-CN"/>
        </w:rPr>
        <w:t xml:space="preserve">result of </w:t>
      </w:r>
      <w:r w:rsidRPr="00DB56F7">
        <w:rPr>
          <w:u w:val="single"/>
          <w:lang w:eastAsia="zh-CN"/>
        </w:rPr>
        <w:t xml:space="preserve">the </w:t>
      </w:r>
      <w:r w:rsidRPr="00DB56F7">
        <w:rPr>
          <w:highlight w:val="cyan"/>
          <w:u w:val="single"/>
          <w:lang w:eastAsia="zh-CN"/>
        </w:rPr>
        <w:t xml:space="preserve">effects of </w:t>
      </w:r>
      <w:r w:rsidRPr="00DB56F7">
        <w:rPr>
          <w:u w:val="single"/>
          <w:lang w:eastAsia="zh-CN"/>
        </w:rPr>
        <w:t xml:space="preserve">the so-called civilizing mission of </w:t>
      </w:r>
      <w:r w:rsidRPr="00DB56F7">
        <w:rPr>
          <w:highlight w:val="cyan"/>
          <w:u w:val="single"/>
          <w:lang w:eastAsia="zh-CN"/>
        </w:rPr>
        <w:t>colonialism, and</w:t>
      </w:r>
      <w:r w:rsidRPr="00CD0761">
        <w:rPr>
          <w:u w:val="single"/>
          <w:lang w:eastAsia="zh-CN"/>
        </w:rPr>
        <w:t xml:space="preserve"> the </w:t>
      </w:r>
      <w:r w:rsidRPr="00DB56F7">
        <w:rPr>
          <w:highlight w:val="cyan"/>
          <w:u w:val="single"/>
          <w:lang w:eastAsia="zh-CN"/>
        </w:rPr>
        <w:t>remnants of</w:t>
      </w:r>
      <w:r w:rsidRPr="00CD0761">
        <w:rPr>
          <w:u w:val="single"/>
          <w:lang w:eastAsia="zh-CN"/>
        </w:rPr>
        <w:t xml:space="preserve"> </w:t>
      </w:r>
      <w:r w:rsidRPr="00DB56F7">
        <w:rPr>
          <w:highlight w:val="cyan"/>
          <w:u w:val="single"/>
          <w:lang w:eastAsia="zh-CN"/>
        </w:rPr>
        <w:t xml:space="preserve">homophobic laws that </w:t>
      </w:r>
      <w:r w:rsidRPr="00DB56F7">
        <w:rPr>
          <w:u w:val="single"/>
          <w:lang w:eastAsia="zh-CN"/>
        </w:rPr>
        <w:t xml:space="preserve">often </w:t>
      </w:r>
      <w:r w:rsidRPr="00DB56F7">
        <w:rPr>
          <w:highlight w:val="cyan"/>
          <w:u w:val="single"/>
          <w:lang w:eastAsia="zh-CN"/>
        </w:rPr>
        <w:t xml:space="preserve">have their origins in colonial administration, </w:t>
      </w:r>
      <w:r w:rsidRPr="00DB56F7">
        <w:rPr>
          <w:b/>
          <w:bCs/>
          <w:highlight w:val="cyan"/>
          <w:u w:val="single"/>
          <w:lang w:eastAsia="zh-CN"/>
        </w:rPr>
        <w:t>HIV/AIDS sufferers</w:t>
      </w:r>
      <w:r w:rsidRPr="00CD0761">
        <w:rPr>
          <w:b/>
          <w:bCs/>
          <w:u w:val="single"/>
          <w:lang w:eastAsia="zh-CN"/>
        </w:rPr>
        <w:t xml:space="preserve"> in many postcolonial societies today </w:t>
      </w:r>
      <w:r w:rsidRPr="00DB56F7">
        <w:rPr>
          <w:b/>
          <w:bCs/>
          <w:highlight w:val="cyan"/>
          <w:u w:val="single"/>
          <w:lang w:eastAsia="zh-CN"/>
        </w:rPr>
        <w:t xml:space="preserve">bear </w:t>
      </w:r>
      <w:r w:rsidRPr="00DB56F7">
        <w:rPr>
          <w:b/>
          <w:bCs/>
          <w:u w:val="single"/>
          <w:lang w:eastAsia="zh-CN"/>
        </w:rPr>
        <w:t xml:space="preserve">the </w:t>
      </w:r>
      <w:r w:rsidRPr="00DB56F7">
        <w:rPr>
          <w:b/>
          <w:bCs/>
          <w:highlight w:val="cyan"/>
          <w:u w:val="single"/>
          <w:lang w:eastAsia="zh-CN"/>
        </w:rPr>
        <w:t>stigma of sexual deviance and moral laxity</w:t>
      </w:r>
      <w:r w:rsidRPr="00CD0761">
        <w:rPr>
          <w:u w:val="single"/>
          <w:lang w:eastAsia="zh-CN"/>
        </w:rPr>
        <w:t xml:space="preserve">, </w:t>
      </w:r>
      <w:r w:rsidRPr="00924EBC">
        <w:rPr>
          <w:sz w:val="14"/>
          <w:lang w:eastAsia="zh-CN"/>
        </w:rPr>
        <w:t xml:space="preserve">and </w:t>
      </w:r>
      <w:r w:rsidRPr="00CD0761">
        <w:rPr>
          <w:b/>
          <w:bCs/>
          <w:u w:val="single"/>
          <w:lang w:eastAsia="zh-CN"/>
        </w:rPr>
        <w:t xml:space="preserve">these markings have been shaped by a history of imperialism, outdated western psychiatric opinion on the etiology of homosexuality, and </w:t>
      </w:r>
      <w:r w:rsidRPr="00392A05">
        <w:rPr>
          <w:b/>
          <w:bCs/>
          <w:u w:val="single"/>
          <w:lang w:eastAsia="zh-CN"/>
        </w:rPr>
        <w:t>causal links between homosexuality and HIV/AIDS constructed by western biomedicine in the early history of the pandemic</w:t>
      </w:r>
      <w:r w:rsidRPr="00CD0761">
        <w:rPr>
          <w:b/>
          <w:bCs/>
          <w:u w:val="single"/>
          <w:lang w:eastAsia="zh-CN"/>
        </w:rPr>
        <w:t>.</w:t>
      </w:r>
      <w:r w:rsidRPr="00924EBC">
        <w:rPr>
          <w:sz w:val="14"/>
          <w:lang w:eastAsia="zh-CN"/>
        </w:rPr>
        <w:t xml:space="preserve"> Yet the effects of the biomedical justification of colonial rule continue in the contemporary surveillance and tracking of HIV/AIDS by global health institutions such as the World Health Organization (WHO) and UNAIDS. As Cindy Patton has argued, </w:t>
      </w:r>
      <w:r w:rsidRPr="00CD0761">
        <w:rPr>
          <w:u w:val="single"/>
          <w:lang w:eastAsia="zh-CN"/>
        </w:rPr>
        <w:t>the term “African AIDS,” used early in the pandemic, mobilized racist ideologies of unchecked, unbridled sexuality amongst indigenous Africans and amongst blacks in general</w:t>
      </w:r>
      <w:r w:rsidRPr="00924EBC">
        <w:rPr>
          <w:sz w:val="14"/>
          <w:lang w:eastAsia="zh-CN"/>
        </w:rPr>
        <w:t xml:space="preserve">.8 The rhetorical strategies of medical thought-styles in representations of HIV/AIDS globally, Patton notes, have been deeply layered with social ideologies around race, class, and sexuality, and have the power “to structure the terms through which bodies become visible as the locations of disease, of an epidemic” (2002, 26). </w:t>
      </w:r>
      <w:r w:rsidRPr="00DB56F7">
        <w:rPr>
          <w:highlight w:val="cyan"/>
          <w:u w:val="single"/>
          <w:lang w:eastAsia="zh-CN"/>
        </w:rPr>
        <w:t>Another problem with</w:t>
      </w:r>
      <w:r w:rsidRPr="00CD0761">
        <w:rPr>
          <w:u w:val="single"/>
          <w:lang w:eastAsia="zh-CN"/>
        </w:rPr>
        <w:t xml:space="preserve"> the </w:t>
      </w:r>
      <w:r w:rsidRPr="00DB56F7">
        <w:rPr>
          <w:highlight w:val="cyan"/>
          <w:u w:val="single"/>
          <w:lang w:eastAsia="zh-CN"/>
        </w:rPr>
        <w:t>effects</w:t>
      </w:r>
      <w:r w:rsidRPr="00CD0761">
        <w:rPr>
          <w:u w:val="single"/>
          <w:lang w:eastAsia="zh-CN"/>
        </w:rPr>
        <w:t xml:space="preserve"> </w:t>
      </w:r>
      <w:r w:rsidRPr="00DB56F7">
        <w:rPr>
          <w:highlight w:val="cyan"/>
          <w:u w:val="single"/>
          <w:lang w:eastAsia="zh-CN"/>
        </w:rPr>
        <w:t>of imperialism was</w:t>
      </w:r>
      <w:r w:rsidRPr="00CD0761">
        <w:rPr>
          <w:u w:val="single"/>
          <w:lang w:eastAsia="zh-CN"/>
        </w:rPr>
        <w:t xml:space="preserve"> the </w:t>
      </w:r>
      <w:r w:rsidRPr="00DB56F7">
        <w:rPr>
          <w:highlight w:val="cyan"/>
          <w:u w:val="single"/>
          <w:lang w:eastAsia="zh-CN"/>
        </w:rPr>
        <w:t>initial reluctance of many African nations to admit</w:t>
      </w:r>
      <w:r w:rsidRPr="00CD0761">
        <w:rPr>
          <w:u w:val="single"/>
          <w:lang w:eastAsia="zh-CN"/>
        </w:rPr>
        <w:t xml:space="preserve"> to </w:t>
      </w:r>
      <w:r w:rsidRPr="00DB56F7">
        <w:rPr>
          <w:highlight w:val="cyan"/>
          <w:u w:val="single"/>
          <w:lang w:eastAsia="zh-CN"/>
        </w:rPr>
        <w:t>a presence of homosexuality</w:t>
      </w:r>
      <w:r w:rsidRPr="00CD0761">
        <w:rPr>
          <w:u w:val="single"/>
          <w:lang w:eastAsia="zh-CN"/>
        </w:rPr>
        <w:t xml:space="preserve"> </w:t>
      </w:r>
      <w:r w:rsidRPr="00DB56F7">
        <w:rPr>
          <w:highlight w:val="cyan"/>
          <w:u w:val="single"/>
          <w:lang w:eastAsia="zh-CN"/>
        </w:rPr>
        <w:t>within</w:t>
      </w:r>
      <w:r w:rsidRPr="00CD0761">
        <w:rPr>
          <w:u w:val="single"/>
          <w:lang w:eastAsia="zh-CN"/>
        </w:rPr>
        <w:t xml:space="preserve"> their </w:t>
      </w:r>
      <w:r w:rsidRPr="00DB56F7">
        <w:rPr>
          <w:highlight w:val="cyan"/>
          <w:u w:val="single"/>
          <w:lang w:eastAsia="zh-CN"/>
        </w:rPr>
        <w:t>borders</w:t>
      </w:r>
      <w:r w:rsidRPr="00CD0761">
        <w:rPr>
          <w:u w:val="single"/>
          <w:lang w:eastAsia="zh-CN"/>
        </w:rPr>
        <w:t xml:space="preserve"> and even higher rates of HIV infection than were originally assumed or predicted. </w:t>
      </w:r>
      <w:r w:rsidRPr="00924EBC">
        <w:rPr>
          <w:sz w:val="14"/>
          <w:lang w:eastAsia="zh-CN"/>
        </w:rPr>
        <w:t xml:space="preserve">This was tied to </w:t>
      </w:r>
      <w:r w:rsidRPr="00392A05">
        <w:rPr>
          <w:b/>
          <w:bCs/>
          <w:u w:val="single"/>
          <w:lang w:eastAsia="zh-CN"/>
        </w:rPr>
        <w:t>deep</w:t>
      </w:r>
      <w:r w:rsidRPr="00CD0761">
        <w:rPr>
          <w:b/>
          <w:bCs/>
          <w:u w:val="single"/>
          <w:lang w:eastAsia="zh-CN"/>
        </w:rPr>
        <w:t>-</w:t>
      </w:r>
      <w:r w:rsidRPr="00392A05">
        <w:rPr>
          <w:b/>
          <w:bCs/>
          <w:u w:val="single"/>
          <w:lang w:eastAsia="zh-CN"/>
        </w:rPr>
        <w:t>seated historical anxieties</w:t>
      </w:r>
      <w:r w:rsidRPr="00924EBC">
        <w:rPr>
          <w:sz w:val="14"/>
          <w:lang w:eastAsia="zh-CN"/>
        </w:rPr>
        <w:t xml:space="preserve"> about discursive appropriations of African sexuality by the West in decadent terms, a legacy of colonialism which remains, as with the term “African AIDS,” in discourses surrounding the global surveillance and tracking of HIV/AIDS. At the same time, </w:t>
      </w:r>
      <w:r w:rsidRPr="004A4DCE">
        <w:rPr>
          <w:u w:val="single"/>
          <w:lang w:eastAsia="zh-CN"/>
        </w:rPr>
        <w:t xml:space="preserve">the </w:t>
      </w:r>
      <w:r w:rsidRPr="00586D9D">
        <w:rPr>
          <w:u w:val="single"/>
          <w:lang w:eastAsia="zh-CN"/>
        </w:rPr>
        <w:t>reading of homosexuality as un-African</w:t>
      </w:r>
      <w:r w:rsidRPr="004A4DCE">
        <w:rPr>
          <w:u w:val="single"/>
          <w:lang w:eastAsia="zh-CN"/>
        </w:rPr>
        <w:t xml:space="preserve"> by some strands of African cultural nationalism </w:t>
      </w:r>
      <w:r w:rsidRPr="00586D9D">
        <w:rPr>
          <w:u w:val="single"/>
          <w:lang w:eastAsia="zh-CN"/>
        </w:rPr>
        <w:t>produced</w:t>
      </w:r>
      <w:r w:rsidRPr="004A4DCE">
        <w:rPr>
          <w:u w:val="single"/>
          <w:lang w:eastAsia="zh-CN"/>
        </w:rPr>
        <w:t xml:space="preserve"> a </w:t>
      </w:r>
      <w:r w:rsidRPr="00586D9D">
        <w:rPr>
          <w:u w:val="single"/>
          <w:lang w:eastAsia="zh-CN"/>
        </w:rPr>
        <w:t>significant gap for those at risk for HIV</w:t>
      </w:r>
      <w:r w:rsidRPr="004A4DCE">
        <w:rPr>
          <w:u w:val="single"/>
          <w:lang w:eastAsia="zh-CN"/>
        </w:rPr>
        <w:t xml:space="preserve"> who escaped the categories of the West, given that some indigenous African men practiced anal sex with other men but did not identify as gay and lived heterosexual lives publicly, which was compounded by the fact that the WHO saw HIV transmission in Africa largely in heterosexual terms in the early days of the pandemic.</w:t>
      </w:r>
      <w:r w:rsidRPr="00924EBC">
        <w:rPr>
          <w:sz w:val="14"/>
          <w:lang w:eastAsia="zh-CN"/>
        </w:rPr>
        <w:t xml:space="preserve"> </w:t>
      </w:r>
      <w:r w:rsidRPr="00312CE5">
        <w:rPr>
          <w:b/>
          <w:bCs/>
          <w:u w:val="single"/>
          <w:lang w:eastAsia="zh-CN"/>
        </w:rPr>
        <w:t>AIDS educators were not</w:t>
      </w:r>
      <w:r w:rsidRPr="004A4DCE">
        <w:rPr>
          <w:b/>
          <w:bCs/>
          <w:u w:val="single"/>
          <w:lang w:eastAsia="zh-CN"/>
        </w:rPr>
        <w:t xml:space="preserve"> </w:t>
      </w:r>
      <w:r w:rsidRPr="00312CE5">
        <w:rPr>
          <w:b/>
          <w:bCs/>
          <w:u w:val="single"/>
          <w:lang w:eastAsia="zh-CN"/>
        </w:rPr>
        <w:t>initially sensitive to</w:t>
      </w:r>
      <w:r w:rsidRPr="004A4DCE">
        <w:rPr>
          <w:b/>
          <w:bCs/>
          <w:u w:val="single"/>
          <w:lang w:eastAsia="zh-CN"/>
        </w:rPr>
        <w:t xml:space="preserve"> the </w:t>
      </w:r>
      <w:r w:rsidRPr="00312CE5">
        <w:rPr>
          <w:b/>
          <w:bCs/>
          <w:u w:val="single"/>
          <w:lang w:eastAsia="zh-CN"/>
        </w:rPr>
        <w:t>fact that anal sex has different meanings and values</w:t>
      </w:r>
      <w:r w:rsidRPr="004A4DCE">
        <w:rPr>
          <w:b/>
          <w:bCs/>
          <w:u w:val="single"/>
          <w:lang w:eastAsia="zh-CN"/>
        </w:rPr>
        <w:t xml:space="preserve"> in different cultural systems that needed to be addressed in helping those men,</w:t>
      </w:r>
      <w:r w:rsidRPr="00924EBC">
        <w:rPr>
          <w:sz w:val="14"/>
          <w:lang w:eastAsia="zh-CN"/>
        </w:rPr>
        <w:t xml:space="preserve"> who engaged in the practice of anal sex with other men as partners, recognize that safer sex applied to them as well, even if they resisted taking on a gay identity as it is understood in the West. The adoption of the descriptive phrase “men who have sex with men,” or MSM, by the WHO’s Global Programme on AIDS provided a thinly veiled screen, or closet, at the time, not of mere secrecy but of a “safe” identity that was more legibly heterosexual but later, it was realized, no less at risk for HIV transmission or infection. The </w:t>
      </w:r>
      <w:r w:rsidRPr="002A5893">
        <w:rPr>
          <w:b/>
          <w:bCs/>
          <w:highlight w:val="cyan"/>
          <w:u w:val="single"/>
        </w:rPr>
        <w:t>problem with western understandings of homosexuality</w:t>
      </w:r>
      <w:r w:rsidRPr="00312CE5">
        <w:rPr>
          <w:b/>
          <w:bCs/>
          <w:u w:val="single"/>
        </w:rPr>
        <w:t xml:space="preserve">, initially imposed by global health organizations on indigenous men who have sex with men, was not so much the conflation of anal sex with homosexuality but the </w:t>
      </w:r>
      <w:r w:rsidRPr="002A5893">
        <w:rPr>
          <w:b/>
          <w:bCs/>
          <w:highlight w:val="cyan"/>
          <w:u w:val="single"/>
        </w:rPr>
        <w:t>conflation of sexual practice with sexual identity</w:t>
      </w:r>
      <w:r w:rsidRPr="00924EBC">
        <w:rPr>
          <w:sz w:val="14"/>
          <w:lang w:eastAsia="zh-CN"/>
        </w:rPr>
        <w:t xml:space="preserve">, which places Foucault’s proposition of a shift in homosexuality in the nineteenth century from a temporary aberration to an emergent identic category (1980, 42-43) even more firmly in the West. More important, such imperialist thinking missed significant forms of HIV transmission not immediately apparent to western thinking, which was based on the confluence of sexual practice with sexual identity and resulted in subsequent gaps and delays in education and prevention programs in large parts of sub-Sahara Africa early in the pandemic. </w:t>
      </w:r>
      <w:r w:rsidRPr="004A4DCE">
        <w:rPr>
          <w:b/>
          <w:bCs/>
          <w:u w:val="single"/>
          <w:lang w:eastAsia="zh-CN"/>
        </w:rPr>
        <w:t xml:space="preserve">Additionally, </w:t>
      </w:r>
      <w:r w:rsidRPr="002A5893">
        <w:rPr>
          <w:b/>
          <w:bCs/>
          <w:u w:val="single"/>
          <w:lang w:eastAsia="zh-CN"/>
        </w:rPr>
        <w:t xml:space="preserve">placid </w:t>
      </w:r>
      <w:r w:rsidRPr="00DB56F7">
        <w:rPr>
          <w:b/>
          <w:bCs/>
          <w:highlight w:val="cyan"/>
          <w:u w:val="single"/>
          <w:lang w:eastAsia="zh-CN"/>
        </w:rPr>
        <w:t>assumptions in the West that</w:t>
      </w:r>
      <w:r w:rsidRPr="004A4DCE">
        <w:rPr>
          <w:b/>
          <w:bCs/>
          <w:u w:val="single"/>
          <w:lang w:eastAsia="zh-CN"/>
        </w:rPr>
        <w:t xml:space="preserve"> the </w:t>
      </w:r>
      <w:r w:rsidRPr="00392A05">
        <w:rPr>
          <w:b/>
          <w:bCs/>
          <w:u w:val="single"/>
          <w:lang w:eastAsia="zh-CN"/>
        </w:rPr>
        <w:t xml:space="preserve">availability of anti-retroviral </w:t>
      </w:r>
      <w:r w:rsidRPr="00DB56F7">
        <w:rPr>
          <w:b/>
          <w:bCs/>
          <w:highlight w:val="cyan"/>
          <w:u w:val="single"/>
          <w:lang w:eastAsia="zh-CN"/>
        </w:rPr>
        <w:t>(ARV) medication no longer</w:t>
      </w:r>
      <w:r w:rsidRPr="004A4DCE">
        <w:rPr>
          <w:b/>
          <w:bCs/>
          <w:u w:val="single"/>
          <w:lang w:eastAsia="zh-CN"/>
        </w:rPr>
        <w:t xml:space="preserve"> </w:t>
      </w:r>
      <w:r w:rsidRPr="00DB56F7">
        <w:rPr>
          <w:b/>
          <w:bCs/>
          <w:highlight w:val="cyan"/>
          <w:u w:val="single"/>
          <w:lang w:eastAsia="zh-CN"/>
        </w:rPr>
        <w:t>signifies eventual death</w:t>
      </w:r>
      <w:r w:rsidRPr="004A4DCE">
        <w:rPr>
          <w:b/>
          <w:bCs/>
          <w:u w:val="single"/>
          <w:lang w:eastAsia="zh-CN"/>
        </w:rPr>
        <w:t xml:space="preserve"> for those who are HIV-positive </w:t>
      </w:r>
      <w:r w:rsidRPr="00DB56F7">
        <w:rPr>
          <w:b/>
          <w:bCs/>
          <w:highlight w:val="cyan"/>
          <w:u w:val="single"/>
          <w:lang w:eastAsia="zh-CN"/>
        </w:rPr>
        <w:t xml:space="preserve">fail to recognize that this is </w:t>
      </w:r>
      <w:r w:rsidRPr="002A5893">
        <w:rPr>
          <w:b/>
          <w:bCs/>
          <w:u w:val="single"/>
          <w:lang w:eastAsia="zh-CN"/>
        </w:rPr>
        <w:t xml:space="preserve">precisely </w:t>
      </w:r>
      <w:r w:rsidRPr="00DB56F7">
        <w:rPr>
          <w:b/>
          <w:bCs/>
          <w:highlight w:val="cyan"/>
          <w:u w:val="single"/>
          <w:lang w:eastAsia="zh-CN"/>
        </w:rPr>
        <w:t>what it does signify</w:t>
      </w:r>
      <w:r w:rsidRPr="004A4DCE">
        <w:rPr>
          <w:b/>
          <w:bCs/>
          <w:u w:val="single"/>
          <w:lang w:eastAsia="zh-CN"/>
        </w:rPr>
        <w:t xml:space="preserve"> </w:t>
      </w:r>
      <w:r w:rsidRPr="00DB56F7">
        <w:rPr>
          <w:b/>
          <w:bCs/>
          <w:highlight w:val="cyan"/>
          <w:u w:val="single"/>
          <w:lang w:eastAsia="zh-CN"/>
        </w:rPr>
        <w:t>for</w:t>
      </w:r>
      <w:r w:rsidRPr="004A4DCE">
        <w:rPr>
          <w:b/>
          <w:bCs/>
          <w:u w:val="single"/>
          <w:lang w:eastAsia="zh-CN"/>
        </w:rPr>
        <w:t xml:space="preserve"> the many indigenous </w:t>
      </w:r>
      <w:r w:rsidRPr="00DB56F7">
        <w:rPr>
          <w:b/>
          <w:bCs/>
          <w:highlight w:val="cyan"/>
          <w:u w:val="single"/>
          <w:lang w:eastAsia="zh-CN"/>
        </w:rPr>
        <w:t xml:space="preserve">Africans </w:t>
      </w:r>
      <w:r w:rsidRPr="00DB56F7">
        <w:rPr>
          <w:b/>
          <w:bCs/>
          <w:u w:val="single"/>
          <w:lang w:eastAsia="zh-CN"/>
        </w:rPr>
        <w:t xml:space="preserve">in sub-Sahara Africa </w:t>
      </w:r>
      <w:r w:rsidRPr="00DB56F7">
        <w:rPr>
          <w:b/>
          <w:bCs/>
          <w:highlight w:val="cyan"/>
          <w:u w:val="single"/>
          <w:lang w:eastAsia="zh-CN"/>
        </w:rPr>
        <w:t>dying from AIDS-related illnesses each day</w:t>
      </w:r>
      <w:r w:rsidRPr="004A4DCE">
        <w:rPr>
          <w:b/>
          <w:bCs/>
          <w:u w:val="single"/>
          <w:lang w:eastAsia="zh-CN"/>
        </w:rPr>
        <w:t>.</w:t>
      </w:r>
      <w:r w:rsidRPr="00924EBC">
        <w:rPr>
          <w:sz w:val="14"/>
          <w:lang w:eastAsia="zh-CN"/>
        </w:rPr>
        <w:t xml:space="preserve"> South Africa has the highest prevalence of HIV/AIDS in the world, estimated by the South African government’s statistical report of 2015 to be at about 6.19 million of its total population of 54.96 million with the highest impact of HIV/AIDS falling on indigenous African women (Statistics South Africa 2015). A </w:t>
      </w:r>
      <w:r w:rsidRPr="00392A05">
        <w:rPr>
          <w:u w:val="single"/>
          <w:lang w:eastAsia="zh-CN"/>
        </w:rPr>
        <w:t>report on violence against women</w:t>
      </w:r>
      <w:r w:rsidRPr="004A4DCE">
        <w:rPr>
          <w:u w:val="single"/>
          <w:lang w:eastAsia="zh-CN"/>
        </w:rPr>
        <w:t xml:space="preserve"> and HIV/AIDS by the UNAIDS Coalition on Women and AIDS and the WHO </w:t>
      </w:r>
      <w:r w:rsidRPr="00392A05">
        <w:rPr>
          <w:u w:val="single"/>
          <w:lang w:eastAsia="zh-CN"/>
        </w:rPr>
        <w:t>points to</w:t>
      </w:r>
      <w:r w:rsidRPr="004A4DCE">
        <w:rPr>
          <w:u w:val="single"/>
          <w:lang w:eastAsia="zh-CN"/>
        </w:rPr>
        <w:t xml:space="preserve"> the </w:t>
      </w:r>
      <w:r w:rsidRPr="00392A05">
        <w:rPr>
          <w:u w:val="single"/>
          <w:lang w:eastAsia="zh-CN"/>
        </w:rPr>
        <w:t>everyday realities of gender inequality and intimate partner violence</w:t>
      </w:r>
      <w:r w:rsidRPr="004A4DCE">
        <w:rPr>
          <w:u w:val="single"/>
          <w:lang w:eastAsia="zh-CN"/>
        </w:rPr>
        <w:t xml:space="preserve"> in South Africa.</w:t>
      </w:r>
      <w:r w:rsidRPr="00924EBC">
        <w:rPr>
          <w:sz w:val="14"/>
          <w:lang w:eastAsia="zh-CN"/>
        </w:rPr>
        <w:t xml:space="preserve"> It is difficult for women, particularly younger women, to negotiate condom use with intimate male partners. High rates of gender-based violence and rape often serve as barriers to women seeking HIV testing, anti-retroviral treatment, and access to services which could prevent mother to child transmission (UNAIDS Global Coalition on Women and AIDS and WHO 2005). </w:t>
      </w:r>
      <w:r w:rsidRPr="00DB56F7">
        <w:rPr>
          <w:highlight w:val="cyan"/>
          <w:u w:val="single"/>
          <w:lang w:eastAsia="zh-CN"/>
        </w:rPr>
        <w:t>Alarming numbers of indigenous African women who identify as</w:t>
      </w:r>
      <w:r w:rsidRPr="004A4DCE">
        <w:rPr>
          <w:u w:val="single"/>
          <w:lang w:eastAsia="zh-CN"/>
        </w:rPr>
        <w:t xml:space="preserve"> </w:t>
      </w:r>
      <w:r w:rsidRPr="00DB56F7">
        <w:rPr>
          <w:highlight w:val="cyan"/>
          <w:u w:val="single"/>
          <w:lang w:eastAsia="zh-CN"/>
        </w:rPr>
        <w:t>lesbian experience “corrective rape</w:t>
      </w:r>
      <w:r w:rsidRPr="004A4DCE">
        <w:rPr>
          <w:u w:val="single"/>
          <w:lang w:eastAsia="zh-CN"/>
        </w:rPr>
        <w:t xml:space="preserve">” </w:t>
      </w:r>
      <w:r w:rsidRPr="00DB56F7">
        <w:rPr>
          <w:highlight w:val="cyan"/>
          <w:u w:val="single"/>
          <w:lang w:eastAsia="zh-CN"/>
        </w:rPr>
        <w:t>as</w:t>
      </w:r>
      <w:r w:rsidRPr="004A4DCE">
        <w:rPr>
          <w:u w:val="single"/>
          <w:lang w:eastAsia="zh-CN"/>
        </w:rPr>
        <w:t xml:space="preserve"> a </w:t>
      </w:r>
      <w:r w:rsidRPr="00DB56F7">
        <w:rPr>
          <w:highlight w:val="cyan"/>
          <w:u w:val="single"/>
          <w:lang w:eastAsia="zh-CN"/>
        </w:rPr>
        <w:t>cure</w:t>
      </w:r>
      <w:r w:rsidRPr="004A4DCE">
        <w:rPr>
          <w:u w:val="single"/>
          <w:lang w:eastAsia="zh-CN"/>
        </w:rPr>
        <w:t xml:space="preserve"> for their so-called aberrant desires, placing them at risk for HIV/AIDS as well.</w:t>
      </w:r>
      <w:r>
        <w:rPr>
          <w:u w:val="single"/>
          <w:lang w:eastAsia="zh-CN"/>
        </w:rPr>
        <w:t xml:space="preserve"> </w:t>
      </w:r>
      <w:r w:rsidRPr="00924EBC">
        <w:rPr>
          <w:b/>
          <w:bCs/>
          <w:u w:val="single"/>
          <w:lang w:eastAsia="zh-CN"/>
        </w:rPr>
        <w:t xml:space="preserve">Another issue pointing to the high prevalence of HIV/AIDS in South Africa is that in the late 1990s and in the early part of the last decade, </w:t>
      </w:r>
      <w:r w:rsidRPr="00DB56F7">
        <w:rPr>
          <w:b/>
          <w:bCs/>
          <w:highlight w:val="cyan"/>
          <w:u w:val="single"/>
          <w:lang w:eastAsia="zh-CN"/>
        </w:rPr>
        <w:t>some global health officials argued</w:t>
      </w:r>
      <w:r w:rsidRPr="00924EBC">
        <w:rPr>
          <w:b/>
          <w:bCs/>
          <w:u w:val="single"/>
          <w:lang w:eastAsia="zh-CN"/>
        </w:rPr>
        <w:t xml:space="preserve"> that </w:t>
      </w:r>
      <w:r w:rsidRPr="00DB56F7">
        <w:rPr>
          <w:b/>
          <w:bCs/>
          <w:highlight w:val="cyan"/>
          <w:u w:val="single"/>
          <w:lang w:eastAsia="zh-CN"/>
        </w:rPr>
        <w:t xml:space="preserve">those </w:t>
      </w:r>
      <w:r w:rsidRPr="00DB56F7">
        <w:rPr>
          <w:b/>
          <w:bCs/>
          <w:u w:val="single"/>
          <w:lang w:eastAsia="zh-CN"/>
        </w:rPr>
        <w:t>living</w:t>
      </w:r>
      <w:r w:rsidRPr="00924EBC">
        <w:rPr>
          <w:b/>
          <w:bCs/>
          <w:u w:val="single"/>
          <w:lang w:eastAsia="zh-CN"/>
        </w:rPr>
        <w:t xml:space="preserve"> </w:t>
      </w:r>
      <w:r w:rsidRPr="00DB56F7">
        <w:rPr>
          <w:b/>
          <w:bCs/>
          <w:highlight w:val="cyan"/>
          <w:u w:val="single"/>
          <w:lang w:eastAsia="zh-CN"/>
        </w:rPr>
        <w:t>in poverty were not literate</w:t>
      </w:r>
      <w:r w:rsidRPr="00924EBC">
        <w:rPr>
          <w:b/>
          <w:bCs/>
          <w:u w:val="single"/>
          <w:lang w:eastAsia="zh-CN"/>
        </w:rPr>
        <w:t xml:space="preserve"> </w:t>
      </w:r>
      <w:r w:rsidRPr="00DB56F7">
        <w:rPr>
          <w:b/>
          <w:bCs/>
          <w:highlight w:val="cyan"/>
          <w:u w:val="single"/>
          <w:lang w:eastAsia="zh-CN"/>
        </w:rPr>
        <w:t xml:space="preserve">enough to </w:t>
      </w:r>
      <w:r w:rsidRPr="00DB56F7">
        <w:rPr>
          <w:b/>
          <w:bCs/>
          <w:u w:val="single"/>
          <w:lang w:eastAsia="zh-CN"/>
        </w:rPr>
        <w:t>follow</w:t>
      </w:r>
      <w:r w:rsidRPr="00924EBC">
        <w:rPr>
          <w:b/>
          <w:bCs/>
          <w:u w:val="single"/>
          <w:lang w:eastAsia="zh-CN"/>
        </w:rPr>
        <w:t xml:space="preserve"> the prescribed regimen of treatment for </w:t>
      </w:r>
      <w:r w:rsidRPr="00DB56F7">
        <w:rPr>
          <w:b/>
          <w:bCs/>
          <w:highlight w:val="cyan"/>
          <w:u w:val="single"/>
          <w:lang w:eastAsia="zh-CN"/>
        </w:rPr>
        <w:t>tak</w:t>
      </w:r>
      <w:r w:rsidRPr="00924EBC">
        <w:rPr>
          <w:b/>
          <w:bCs/>
          <w:u w:val="single"/>
          <w:lang w:eastAsia="zh-CN"/>
        </w:rPr>
        <w:t xml:space="preserve">ing </w:t>
      </w:r>
      <w:r w:rsidRPr="00DB56F7">
        <w:rPr>
          <w:b/>
          <w:bCs/>
          <w:highlight w:val="cyan"/>
          <w:u w:val="single"/>
          <w:lang w:eastAsia="zh-CN"/>
        </w:rPr>
        <w:t>ARV medication</w:t>
      </w:r>
      <w:r w:rsidRPr="00924EBC">
        <w:rPr>
          <w:b/>
          <w:bCs/>
          <w:u w:val="single"/>
          <w:lang w:eastAsia="zh-CN"/>
        </w:rPr>
        <w:t>; this racist argument, in turn, was appropriated by western pharmaceutical companies as a rationale for not lowering the cost of the drugs so that they would be affordable to poorer South Africans, arguing that a failure to take the drugs responsibly could lead to drug-resistant strains of HIV.</w:t>
      </w:r>
      <w:r w:rsidRPr="00924EBC">
        <w:rPr>
          <w:sz w:val="14"/>
          <w:lang w:eastAsia="zh-CN"/>
        </w:rPr>
        <w:t xml:space="preserve"> The Treatment Action Campaign (TAC) in South Africa has been the most vocal and visible lobby fighting for the rights of HIV-positive people for equal access to treatment; in the late 1990s, TAC willfully ignored international trade agreements pertaining to the production, import, and use of less costly generic versions of patented ARV drugs for the treatment of HIV infection. More recently, TAC has put pressure on UNAIDS not to overstate the likelihood of ending HIV/AIDS given the deleterious effects this could have on donorship for global HIV/AIDS funding and the politics of sexual healthcare in the developing world. The French nongovernmental human rights organization, Médecins Sans Frontières/Doctors without Borders, has worked in some of the most impoverished townships in South Africa providing ARV and TB medication to those living with HIVAIDS who are facing the challenges of poverty, marginalization, and stigma. </w:t>
      </w:r>
      <w:r w:rsidRPr="00924EBC">
        <w:rPr>
          <w:u w:val="single"/>
          <w:lang w:eastAsia="zh-CN"/>
        </w:rPr>
        <w:t>Their work defies earlier biomedical discourses on HIV/AIDS in Africa purporting that poor Africans were too uneducated to take the medications responsibly. Given South Africa’s history of disobedience, struggle, and resistance to oppressive regimes, this work calls attention to the production and distribution of power which certainly is imbricated with biomedical thinking around ARV access and pricing in the developing world.</w:t>
      </w:r>
      <w:r>
        <w:rPr>
          <w:u w:val="single"/>
          <w:lang w:eastAsia="zh-CN"/>
        </w:rPr>
        <w:t xml:space="preserve"> </w:t>
      </w:r>
      <w:r w:rsidRPr="00924EBC">
        <w:rPr>
          <w:sz w:val="14"/>
          <w:lang w:eastAsia="zh-CN"/>
        </w:rPr>
        <w:t>In conclusion</w:t>
      </w:r>
      <w:r w:rsidRPr="00924EBC">
        <w:rPr>
          <w:b/>
          <w:bCs/>
          <w:u w:val="single"/>
          <w:lang w:eastAsia="zh-CN"/>
        </w:rPr>
        <w:t xml:space="preserve">, </w:t>
      </w:r>
      <w:r w:rsidRPr="00CD3454">
        <w:rPr>
          <w:b/>
          <w:bCs/>
          <w:u w:val="single"/>
          <w:lang w:eastAsia="zh-CN"/>
        </w:rPr>
        <w:t>if sexual desire can become a mechanism for various forms of social manipulation, how does western biomedicine continue to play a significant political role in the cultural management of gender and sexual norms</w:t>
      </w:r>
      <w:r w:rsidRPr="00924EBC">
        <w:rPr>
          <w:b/>
          <w:bCs/>
          <w:u w:val="single"/>
          <w:lang w:eastAsia="zh-CN"/>
        </w:rPr>
        <w:t>? How might the relationship between the clinical and cultural spheres be better engaged in biomedical knowledge and practice</w:t>
      </w:r>
      <w:r w:rsidRPr="00924EBC">
        <w:rPr>
          <w:sz w:val="14"/>
          <w:lang w:eastAsia="zh-CN"/>
        </w:rPr>
        <w:t xml:space="preserve">, especially around the topic of sexual health, given biomedicine’s historic failure to recognize the influence of homophobia and transphobia in, and their reproduction through, the diagnostic histories of homosexuality and GIDC, and the racial, gender, class, and sexual ideologies that constructed early readings of the HIV/AIDS pandemic in the West and in the postcolonial world? While the identification of risk groups is key for understanding patterns of disease transmission, especially in the case of HIV/AIDS in the context of sexual health, and is essential to helping people to avoid becoming ill, what social and cultural ideologies are operating in epidemiological discourses about specific risk groups and their behavior? </w:t>
      </w:r>
      <w:r w:rsidRPr="00924EBC">
        <w:rPr>
          <w:b/>
          <w:bCs/>
          <w:u w:val="single"/>
          <w:lang w:eastAsia="zh-CN"/>
        </w:rPr>
        <w:t>Where will this theorization occur?</w:t>
      </w:r>
    </w:p>
    <w:p w14:paraId="0CF3D059" w14:textId="77777777" w:rsidR="002003BA" w:rsidRDefault="002003BA" w:rsidP="002003BA">
      <w:pPr>
        <w:pStyle w:val="Heading4"/>
        <w:rPr>
          <w:lang w:eastAsia="zh-CN"/>
        </w:rPr>
      </w:pPr>
      <w:r>
        <w:rPr>
          <w:lang w:eastAsia="zh-CN"/>
        </w:rPr>
        <w:t>The WTO is historically oppressive – it is a system that can not be fixed because the issue of its oppression is  INTRINSIC. Every justification that the WTO is something  that is needed for such and such reason is one that tells the protestors that the oppression isn’t real and that they aren’t e otherized – this justifies queer oppression. Adler ‘21</w:t>
      </w:r>
    </w:p>
    <w:p w14:paraId="008CA3B4" w14:textId="77777777" w:rsidR="002003BA" w:rsidRPr="003F4C6C" w:rsidRDefault="002003BA" w:rsidP="002003BA">
      <w:pPr>
        <w:rPr>
          <w:lang w:eastAsia="zh-CN"/>
        </w:rPr>
      </w:pPr>
      <w:r>
        <w:rPr>
          <w:lang w:eastAsia="zh-CN"/>
        </w:rPr>
        <w:t>[</w:t>
      </w:r>
      <w:r w:rsidRPr="003F4C6C">
        <w:rPr>
          <w:lang w:eastAsia="zh-CN"/>
        </w:rPr>
        <w:t>Adler, Paul. No Globalization Without Representation: U.S. Activists and World Inequality. University of Pennsylvania Press, 2021. JSTORwww.jstor.org/stable/j.ctv18dvv2w. Accessed 4 Sept. 2021.</w:t>
      </w:r>
      <w:r>
        <w:rPr>
          <w:lang w:eastAsia="zh-CN"/>
        </w:rPr>
        <w:t>]kitkat</w:t>
      </w:r>
    </w:p>
    <w:p w14:paraId="2E70DACD" w14:textId="77777777" w:rsidR="002003BA" w:rsidRPr="00F278B4" w:rsidRDefault="002003BA" w:rsidP="002003BA">
      <w:pPr>
        <w:rPr>
          <w:sz w:val="14"/>
        </w:rPr>
      </w:pPr>
      <w:r w:rsidRPr="00F278B4">
        <w:rPr>
          <w:sz w:val="14"/>
        </w:rPr>
        <w:t xml:space="preserve">On the other hand, </w:t>
      </w:r>
      <w:r w:rsidRPr="00DB56F7">
        <w:rPr>
          <w:b/>
          <w:bCs/>
          <w:highlight w:val="cyan"/>
          <w:u w:val="single"/>
        </w:rPr>
        <w:t>many in the Seattle activist community exhibited no trepidation about demanding</w:t>
      </w:r>
      <w:r w:rsidRPr="00F278B4">
        <w:rPr>
          <w:b/>
          <w:bCs/>
          <w:u w:val="single"/>
        </w:rPr>
        <w:t xml:space="preserve"> the </w:t>
      </w:r>
      <w:r w:rsidRPr="00DB56F7">
        <w:rPr>
          <w:b/>
          <w:bCs/>
          <w:highlight w:val="cyan"/>
          <w:u w:val="single"/>
        </w:rPr>
        <w:t>WTO’s</w:t>
      </w:r>
      <w:r w:rsidRPr="00F278B4">
        <w:rPr>
          <w:b/>
          <w:bCs/>
          <w:u w:val="single"/>
        </w:rPr>
        <w:t xml:space="preserve"> </w:t>
      </w:r>
      <w:r w:rsidRPr="00DB56F7">
        <w:rPr>
          <w:b/>
          <w:bCs/>
          <w:highlight w:val="cyan"/>
          <w:u w:val="single"/>
        </w:rPr>
        <w:t>abolition</w:t>
      </w:r>
      <w:r w:rsidRPr="00F278B4">
        <w:rPr>
          <w:b/>
          <w:bCs/>
          <w:u w:val="single"/>
        </w:rPr>
        <w:t xml:space="preserve">. </w:t>
      </w:r>
      <w:r w:rsidRPr="00F278B4">
        <w:rPr>
          <w:sz w:val="14"/>
        </w:rPr>
        <w:t xml:space="preserve">“No to WTO” served as their rallying cry. </w:t>
      </w:r>
      <w:r w:rsidRPr="00F278B4">
        <w:rPr>
          <w:u w:val="single"/>
        </w:rPr>
        <w:t xml:space="preserve">One moment of tension between these conflicting instincts came when Sally Soriano sent an organizing packet to the CTC offices in Washington, D.C. to show off the work being done in Seattle. </w:t>
      </w:r>
      <w:r w:rsidRPr="00F278B4">
        <w:rPr>
          <w:sz w:val="14"/>
        </w:rPr>
        <w:t xml:space="preserve">The packet was titled “No to WTO,” and it sparked a firm pushback.8 Disagreements over the name of the coalition inspired weeks of debates. Dolan and others advocated for the name “People for Fair Trade” while many others wanted “No to WTO.” As recalled by activists on both sides, </w:t>
      </w:r>
      <w:r w:rsidRPr="00F278B4">
        <w:rPr>
          <w:b/>
          <w:bCs/>
          <w:u w:val="single"/>
        </w:rPr>
        <w:t xml:space="preserve">this debate became a </w:t>
      </w:r>
      <w:r w:rsidRPr="00DB56F7">
        <w:rPr>
          <w:b/>
          <w:bCs/>
          <w:highlight w:val="cyan"/>
          <w:u w:val="single"/>
        </w:rPr>
        <w:t>two-month slog that</w:t>
      </w:r>
      <w:r w:rsidRPr="00F278B4">
        <w:rPr>
          <w:b/>
          <w:bCs/>
          <w:u w:val="single"/>
        </w:rPr>
        <w:t xml:space="preserve"> </w:t>
      </w:r>
      <w:r w:rsidRPr="00DB56F7">
        <w:rPr>
          <w:b/>
          <w:bCs/>
          <w:highlight w:val="cyan"/>
          <w:u w:val="single"/>
        </w:rPr>
        <w:t>ended in</w:t>
      </w:r>
      <w:r w:rsidRPr="00F278B4">
        <w:rPr>
          <w:b/>
          <w:bCs/>
          <w:u w:val="single"/>
        </w:rPr>
        <w:t xml:space="preserve"> the “</w:t>
      </w:r>
      <w:r w:rsidRPr="00DB56F7">
        <w:rPr>
          <w:b/>
          <w:bCs/>
          <w:highlight w:val="cyan"/>
          <w:u w:val="single"/>
        </w:rPr>
        <w:t>ultimate wishy-washy compromise</w:t>
      </w:r>
      <w:r w:rsidRPr="00F278B4">
        <w:rPr>
          <w:b/>
          <w:bCs/>
          <w:u w:val="single"/>
        </w:rPr>
        <w:t>”</w:t>
      </w:r>
      <w:r w:rsidRPr="00F278B4">
        <w:rPr>
          <w:sz w:val="14"/>
        </w:rPr>
        <w:t xml:space="preserve">: </w:t>
      </w:r>
      <w:r w:rsidRPr="00F278B4">
        <w:rPr>
          <w:b/>
          <w:bCs/>
          <w:u w:val="single"/>
        </w:rPr>
        <w:t>calling the group People for Fair Trade/No2WTO</w:t>
      </w:r>
      <w:r w:rsidRPr="00F278B4">
        <w:rPr>
          <w:sz w:val="14"/>
        </w:rPr>
        <w:t>.9 While choosing a name might seem a slight matter</w:t>
      </w:r>
      <w:r w:rsidRPr="00F278B4">
        <w:rPr>
          <w:u w:val="single"/>
        </w:rPr>
        <w:t>, it offered a window into other, more serious issues. One of the most contentious dilemmas for those organizing the protests revolved around representation, diversity, and accountability. The Sierra Club, Public Citizen, and others drew most of their support (and staffs) from white, middle-class professionals</w:t>
      </w:r>
      <w:r w:rsidRPr="00F278B4">
        <w:rPr>
          <w:sz w:val="14"/>
        </w:rPr>
        <w:t xml:space="preserve">. </w:t>
      </w:r>
      <w:r w:rsidRPr="00F278B4">
        <w:rPr>
          <w:b/>
          <w:bCs/>
          <w:u w:val="single"/>
        </w:rPr>
        <w:t xml:space="preserve">Though </w:t>
      </w:r>
      <w:r w:rsidRPr="00DB56F7">
        <w:rPr>
          <w:b/>
          <w:bCs/>
          <w:highlight w:val="cyan"/>
          <w:u w:val="single"/>
        </w:rPr>
        <w:t>Seattle’s</w:t>
      </w:r>
      <w:r w:rsidRPr="00F278B4">
        <w:rPr>
          <w:b/>
          <w:bCs/>
          <w:u w:val="single"/>
        </w:rPr>
        <w:t xml:space="preserve"> </w:t>
      </w:r>
      <w:r w:rsidRPr="00DB56F7">
        <w:rPr>
          <w:b/>
          <w:bCs/>
          <w:highlight w:val="cyan"/>
          <w:u w:val="single"/>
        </w:rPr>
        <w:t>population</w:t>
      </w:r>
      <w:r w:rsidRPr="00F278B4">
        <w:rPr>
          <w:b/>
          <w:bCs/>
          <w:u w:val="single"/>
        </w:rPr>
        <w:t xml:space="preserve"> was predominantly white, there were </w:t>
      </w:r>
      <w:r w:rsidRPr="00DB56F7">
        <w:rPr>
          <w:b/>
          <w:bCs/>
          <w:highlight w:val="cyan"/>
          <w:u w:val="single"/>
        </w:rPr>
        <w:t>significant communities of color</w:t>
      </w:r>
      <w:r w:rsidRPr="00F278B4">
        <w:rPr>
          <w:b/>
          <w:bCs/>
          <w:u w:val="single"/>
        </w:rPr>
        <w:t>, including Filipinx, Black, Chinese, Chicanx and Mexican, and indigenous peoples</w:t>
      </w:r>
      <w:r w:rsidRPr="00F278B4">
        <w:rPr>
          <w:sz w:val="14"/>
        </w:rPr>
        <w:t xml:space="preserve">.10 </w:t>
      </w:r>
      <w:r w:rsidRPr="00F278B4">
        <w:rPr>
          <w:b/>
          <w:bCs/>
          <w:u w:val="single"/>
        </w:rPr>
        <w:t xml:space="preserve">Many of the </w:t>
      </w:r>
      <w:r w:rsidRPr="00DB56F7">
        <w:rPr>
          <w:b/>
          <w:bCs/>
          <w:highlight w:val="cyan"/>
          <w:u w:val="single"/>
        </w:rPr>
        <w:t>most politically involved people from</w:t>
      </w:r>
      <w:r w:rsidRPr="00F278B4">
        <w:rPr>
          <w:b/>
          <w:bCs/>
          <w:u w:val="single"/>
        </w:rPr>
        <w:t xml:space="preserve"> the </w:t>
      </w:r>
      <w:r w:rsidRPr="00DB56F7">
        <w:rPr>
          <w:b/>
          <w:bCs/>
          <w:highlight w:val="cyan"/>
          <w:u w:val="single"/>
        </w:rPr>
        <w:t>communities of color</w:t>
      </w:r>
      <w:r w:rsidRPr="00F278B4">
        <w:rPr>
          <w:b/>
          <w:bCs/>
          <w:u w:val="single"/>
        </w:rPr>
        <w:t xml:space="preserve"> were </w:t>
      </w:r>
      <w:r w:rsidRPr="00DB56F7">
        <w:rPr>
          <w:b/>
          <w:bCs/>
          <w:highlight w:val="cyan"/>
          <w:u w:val="single"/>
        </w:rPr>
        <w:t>radicals</w:t>
      </w:r>
      <w:r w:rsidRPr="00F278B4">
        <w:rPr>
          <w:b/>
          <w:bCs/>
          <w:u w:val="single"/>
        </w:rPr>
        <w:t>. Their analyses of inequality centered on white supremacy and the legacies of slavery and colonialism in the United States and abroad.</w:t>
      </w:r>
      <w:r w:rsidRPr="00F278B4">
        <w:rPr>
          <w:sz w:val="14"/>
        </w:rPr>
        <w:t xml:space="preserve"> They saw a range of oppressions and issues as deeply interconnected and in need of inclusion in the protests’ messaging and actions. They also wanted to push past critiques of neoliberalism as something extraordinary or unprecedented. </w:t>
      </w:r>
      <w:r w:rsidRPr="00F278B4">
        <w:rPr>
          <w:u w:val="single"/>
        </w:rPr>
        <w:t xml:space="preserve">Instead, </w:t>
      </w:r>
      <w:r w:rsidRPr="00DB56F7">
        <w:rPr>
          <w:highlight w:val="cyan"/>
          <w:u w:val="single"/>
        </w:rPr>
        <w:t>they understood</w:t>
      </w:r>
      <w:r w:rsidRPr="00F278B4">
        <w:rPr>
          <w:u w:val="single"/>
        </w:rPr>
        <w:t xml:space="preserve"> this </w:t>
      </w:r>
      <w:r w:rsidRPr="00DB56F7">
        <w:rPr>
          <w:highlight w:val="cyan"/>
          <w:u w:val="single"/>
        </w:rPr>
        <w:t>newest phase of political economy as</w:t>
      </w:r>
      <w:r w:rsidRPr="00F278B4">
        <w:rPr>
          <w:u w:val="single"/>
        </w:rPr>
        <w:t xml:space="preserve"> the </w:t>
      </w:r>
      <w:r w:rsidRPr="00DB56F7">
        <w:rPr>
          <w:highlight w:val="cyan"/>
          <w:u w:val="single"/>
        </w:rPr>
        <w:t>most recent iteration of colonialism and imperialism</w:t>
      </w:r>
      <w:r w:rsidRPr="00F278B4">
        <w:rPr>
          <w:u w:val="single"/>
        </w:rPr>
        <w:t xml:space="preserve">, </w:t>
      </w:r>
      <w:r w:rsidRPr="002A5893">
        <w:rPr>
          <w:u w:val="single"/>
        </w:rPr>
        <w:t>forces to be understood not as problems of the past but as lived realities into the present</w:t>
      </w:r>
      <w:r w:rsidRPr="00F278B4">
        <w:rPr>
          <w:sz w:val="14"/>
        </w:rPr>
        <w:t xml:space="preserve">. For example, Ace Saturay, who organized with the Filipinx community action group Sentenaryo ng Bayan linked agitation against the WTO to the century-long history of U.S. colonialism and neoimperialism in the Philippines. Brown Collective organizer Denise Cooper argued that calls to transform the criminal justice system should be included, viewing law enforcement suppression of anti-WTO demonstrators as a natural outgrowth of a long history of law enforcement repression of communities of color.11 In trying to insert such issues into the coalition, few worked harder than Lydia Cabasco, a Seattle local and the only woman of color and only queer person of color on the staff of People for Fair Trade/No2WTO.12 </w:t>
      </w:r>
      <w:r w:rsidRPr="00F278B4">
        <w:rPr>
          <w:u w:val="single"/>
        </w:rPr>
        <w:t>Attempts by radical activists of color and their allies to connect the WTO to such critiques proved a nonstarter with the big, predominantly white groups.</w:t>
      </w:r>
      <w:r w:rsidRPr="00F278B4">
        <w:rPr>
          <w:sz w:val="14"/>
        </w:rPr>
        <w:t xml:space="preserve"> Public interest groups also assiduously avoided discussion of immigration, seeing it as a “divisive” issue for their white working- and middle-class bases.13 Cabasco and some other organizers of color argued that these decisions made mobilizing people of color quite difficult. </w:t>
      </w:r>
      <w:r w:rsidRPr="00F278B4">
        <w:rPr>
          <w:b/>
          <w:bCs/>
          <w:u w:val="single"/>
        </w:rPr>
        <w:t xml:space="preserve">Frustrating as well was the </w:t>
      </w:r>
      <w:r w:rsidRPr="00DB56F7">
        <w:rPr>
          <w:b/>
          <w:bCs/>
          <w:highlight w:val="cyan"/>
          <w:u w:val="single"/>
        </w:rPr>
        <w:t>tokenization</w:t>
      </w:r>
      <w:r w:rsidRPr="00F278B4">
        <w:rPr>
          <w:b/>
          <w:bCs/>
          <w:u w:val="single"/>
        </w:rPr>
        <w:t xml:space="preserve"> that </w:t>
      </w:r>
      <w:r w:rsidRPr="00DB56F7">
        <w:rPr>
          <w:b/>
          <w:bCs/>
          <w:highlight w:val="cyan"/>
          <w:u w:val="single"/>
        </w:rPr>
        <w:t>activists of color experienced</w:t>
      </w:r>
      <w:r w:rsidRPr="00F278B4">
        <w:rPr>
          <w:b/>
          <w:bCs/>
          <w:u w:val="single"/>
        </w:rPr>
        <w:t>. Cabasco, for instance, remembered being placed “in charge of people of color, whatever that meant.”14 She proposed creating popular education tools that showed how the WTO’s decisions affected “what a person utilizes throughout his or her day,” from breakfast cereal to clothing, as a way of making it more tangible for more communities, but her idea received relatively little support.</w:t>
      </w:r>
      <w:r w:rsidRPr="00F278B4">
        <w:rPr>
          <w:sz w:val="14"/>
        </w:rPr>
        <w:t xml:space="preserve">15 Recollecting later, local immigrant and labor activist Juan Bocanegra argued that some of the disdain from white activists “was overt and some of it was innate to those types of groups. They’re racist, liberal, bullshitting groups.”16 Of course, people of color across Seattle did not profess a single, monolithic political view. While Cabasco tried to engage with white-dominant groups, other organizations beat their own paths. Ace Saturay noted that his organization remained “friends with Mike Dolan, also, because, as a coalition, we have to work together.” Yet, at the same time, he noted, “We have to carry our own message,” and Sentenaryo ng Bayan organizers worked diligently in their own communities to take action.17 Regino Martinez of El Centro de la Raza similarly accumulated his share of criticisms, but declared that, for this particular action, “You know what? We’re going to look past our differences, because this goes beyond differences. . . . This goes to justice and equality for people in the world.”18 However, </w:t>
      </w:r>
      <w:r w:rsidRPr="00F278B4">
        <w:rPr>
          <w:b/>
          <w:bCs/>
          <w:u w:val="single"/>
        </w:rPr>
        <w:t xml:space="preserve">the fact that </w:t>
      </w:r>
      <w:r w:rsidRPr="00DB56F7">
        <w:rPr>
          <w:b/>
          <w:bCs/>
          <w:highlight w:val="cyan"/>
          <w:u w:val="single"/>
        </w:rPr>
        <w:t>many of the radical</w:t>
      </w:r>
      <w:r w:rsidRPr="00F278B4">
        <w:rPr>
          <w:b/>
          <w:bCs/>
          <w:u w:val="single"/>
        </w:rPr>
        <w:t xml:space="preserve">, </w:t>
      </w:r>
      <w:r w:rsidRPr="00DB56F7">
        <w:rPr>
          <w:b/>
          <w:bCs/>
          <w:highlight w:val="cyan"/>
          <w:u w:val="single"/>
        </w:rPr>
        <w:t>people of color led groups had to,</w:t>
      </w:r>
      <w:r w:rsidRPr="00F278B4">
        <w:rPr>
          <w:b/>
          <w:bCs/>
          <w:u w:val="single"/>
        </w:rPr>
        <w:t xml:space="preserve"> yet again, </w:t>
      </w:r>
      <w:r w:rsidRPr="00DB56F7">
        <w:rPr>
          <w:b/>
          <w:bCs/>
          <w:highlight w:val="cyan"/>
          <w:u w:val="single"/>
        </w:rPr>
        <w:t>bite their tongues and go around the liberal mainstream further</w:t>
      </w:r>
      <w:r w:rsidRPr="00F278B4">
        <w:rPr>
          <w:b/>
          <w:bCs/>
          <w:u w:val="single"/>
        </w:rPr>
        <w:t xml:space="preserve"> </w:t>
      </w:r>
      <w:r w:rsidRPr="00DB56F7">
        <w:rPr>
          <w:b/>
          <w:bCs/>
          <w:highlight w:val="cyan"/>
          <w:u w:val="single"/>
        </w:rPr>
        <w:t>showed how</w:t>
      </w:r>
      <w:r w:rsidRPr="00F278B4">
        <w:rPr>
          <w:b/>
          <w:bCs/>
          <w:u w:val="single"/>
        </w:rPr>
        <w:t xml:space="preserve"> the “</w:t>
      </w:r>
      <w:r w:rsidRPr="00DB56F7">
        <w:rPr>
          <w:b/>
          <w:bCs/>
          <w:highlight w:val="cyan"/>
          <w:u w:val="single"/>
        </w:rPr>
        <w:t>pragmatic” politics</w:t>
      </w:r>
      <w:r w:rsidRPr="00F278B4">
        <w:rPr>
          <w:b/>
          <w:bCs/>
          <w:u w:val="single"/>
        </w:rPr>
        <w:t xml:space="preserve"> of Washington, D.C. </w:t>
      </w:r>
      <w:r w:rsidRPr="00DB56F7">
        <w:rPr>
          <w:b/>
          <w:bCs/>
          <w:highlight w:val="cyan"/>
          <w:u w:val="single"/>
        </w:rPr>
        <w:t>constrained</w:t>
      </w:r>
      <w:r w:rsidRPr="00F278B4">
        <w:rPr>
          <w:b/>
          <w:bCs/>
          <w:u w:val="single"/>
        </w:rPr>
        <w:t xml:space="preserve"> more </w:t>
      </w:r>
      <w:r w:rsidRPr="00DB56F7">
        <w:rPr>
          <w:b/>
          <w:bCs/>
          <w:highlight w:val="cyan"/>
          <w:u w:val="single"/>
        </w:rPr>
        <w:t>transformative visions</w:t>
      </w:r>
      <w:r w:rsidRPr="00F278B4">
        <w:rPr>
          <w:sz w:val="14"/>
        </w:rPr>
        <w:t>.</w:t>
      </w:r>
    </w:p>
    <w:p w14:paraId="3A86BCF8" w14:textId="77777777" w:rsidR="002003BA" w:rsidRDefault="002003BA" w:rsidP="002003BA"/>
    <w:p w14:paraId="43E90F9E" w14:textId="77777777" w:rsidR="00C861E9" w:rsidRPr="00873B45" w:rsidRDefault="00C861E9" w:rsidP="00C861E9">
      <w:pPr>
        <w:pStyle w:val="Heading4"/>
      </w:pPr>
      <w:r w:rsidRPr="00873B45">
        <w:t xml:space="preserve">Affirmation of human rights aren’t normative protections against the state violence – but construct bare life and exposes subjects to sovereign violence – affirmation of human rights pretends to do good for the queer community and care yet all it does is reinforce the state’s power against them. </w:t>
      </w:r>
    </w:p>
    <w:p w14:paraId="5F08F2BE" w14:textId="77777777" w:rsidR="00C861E9" w:rsidRPr="00873B45" w:rsidRDefault="00C861E9" w:rsidP="00C861E9">
      <w:r w:rsidRPr="00873B45">
        <w:rPr>
          <w:rStyle w:val="Style13ptBold"/>
        </w:rPr>
        <w:t>Gündogdu 11</w:t>
      </w:r>
      <w:r w:rsidRPr="00873B45">
        <w:t xml:space="preserve"> (Ayten, Tow Associate Professor of Political Science at Barnard College-Columbia University, “Potentialities of human rights: Agamben and the narrative of fated necessity.” Originally Published 7/19/11, Appears in Contemporary Political Theory Vol. 11 (1), 2012, pg. 7-9, Accessed 5/21/20, JMoore)</w:t>
      </w:r>
    </w:p>
    <w:p w14:paraId="755554C3" w14:textId="77777777" w:rsidR="00C861E9" w:rsidRPr="00873B45" w:rsidRDefault="00C861E9" w:rsidP="00C861E9">
      <w:r w:rsidRPr="00873B45">
        <w:rPr>
          <w:sz w:val="16"/>
        </w:rPr>
        <w:t xml:space="preserve">Agamben’s analysis of modern juridico-political developments, including </w:t>
      </w:r>
      <w:r w:rsidRPr="00873B45">
        <w:rPr>
          <w:rStyle w:val="StyleUnderline"/>
          <w:highlight w:val="cyan"/>
        </w:rPr>
        <w:t>rights declarations</w:t>
      </w:r>
      <w:r w:rsidRPr="00873B45">
        <w:rPr>
          <w:sz w:val="16"/>
          <w:highlight w:val="cyan"/>
        </w:rPr>
        <w:t xml:space="preserve">, </w:t>
      </w:r>
      <w:r w:rsidRPr="00873B45">
        <w:rPr>
          <w:rStyle w:val="StyleUnderline"/>
          <w:highlight w:val="cyan"/>
        </w:rPr>
        <w:t>aims</w:t>
      </w:r>
      <w:r w:rsidRPr="00873B45">
        <w:rPr>
          <w:sz w:val="16"/>
        </w:rPr>
        <w:t xml:space="preserve"> to reveal the inimical effects of the often-celebrated </w:t>
      </w:r>
      <w:r w:rsidRPr="00873B45">
        <w:rPr>
          <w:rStyle w:val="StyleUnderline"/>
          <w:highlight w:val="cyan"/>
        </w:rPr>
        <w:t>transformation of ‘subject’ into ‘citizen’</w:t>
      </w:r>
      <w:r w:rsidRPr="00873B45">
        <w:rPr>
          <w:sz w:val="16"/>
        </w:rPr>
        <w:t xml:space="preserve"> with the birth of modern democracy. He argues that </w:t>
      </w:r>
      <w:r w:rsidRPr="00873B45">
        <w:rPr>
          <w:rStyle w:val="StyleUnderline"/>
          <w:highlight w:val="cyan"/>
        </w:rPr>
        <w:t>with this transformation</w:t>
      </w:r>
      <w:r w:rsidRPr="00873B45">
        <w:rPr>
          <w:sz w:val="16"/>
        </w:rPr>
        <w:t xml:space="preserve"> modern </w:t>
      </w:r>
      <w:r w:rsidRPr="00873B45">
        <w:rPr>
          <w:rStyle w:val="Emphasis"/>
          <w:highlight w:val="cyan"/>
        </w:rPr>
        <w:t>democracy</w:t>
      </w:r>
      <w:r w:rsidRPr="00873B45">
        <w:rPr>
          <w:rStyle w:val="Emphasis"/>
        </w:rPr>
        <w:t xml:space="preserve"> </w:t>
      </w:r>
      <w:r w:rsidRPr="00873B45">
        <w:rPr>
          <w:rStyle w:val="Emphasis"/>
          <w:highlight w:val="cyan"/>
        </w:rPr>
        <w:t>does not abolish bare life but</w:t>
      </w:r>
      <w:r w:rsidRPr="00873B45">
        <w:rPr>
          <w:rStyle w:val="StyleUnderline"/>
          <w:highlight w:val="cyan"/>
        </w:rPr>
        <w:t xml:space="preserve"> instead ‘shatters it and </w:t>
      </w:r>
      <w:r w:rsidRPr="00873B45">
        <w:rPr>
          <w:rStyle w:val="Emphasis"/>
          <w:highlight w:val="cyan"/>
        </w:rPr>
        <w:t xml:space="preserve">disseminates it into every </w:t>
      </w:r>
      <w:r w:rsidRPr="00873B45">
        <w:rPr>
          <w:rStyle w:val="Emphasis"/>
        </w:rPr>
        <w:t>individual</w:t>
      </w:r>
      <w:r w:rsidRPr="00873B45">
        <w:rPr>
          <w:rStyle w:val="StyleUnderline"/>
        </w:rPr>
        <w:t xml:space="preserve"> </w:t>
      </w:r>
      <w:r w:rsidRPr="00873B45">
        <w:rPr>
          <w:rStyle w:val="StyleUnderline"/>
          <w:highlight w:val="cyan"/>
        </w:rPr>
        <w:t>body’</w:t>
      </w:r>
      <w:r w:rsidRPr="00873B45">
        <w:rPr>
          <w:rStyle w:val="StyleUnderline"/>
        </w:rPr>
        <w:t xml:space="preserve"> </w:t>
      </w:r>
      <w:r w:rsidRPr="00873B45">
        <w:rPr>
          <w:sz w:val="16"/>
        </w:rPr>
        <w:t xml:space="preserve">(1998, p. 125). With the introduction of habeas corpus, for example, modern democracy turns corpus or body into the new political subject (1998, p. 124), and repeats the biopolitical fracture </w:t>
      </w:r>
      <w:r w:rsidRPr="00873B45">
        <w:rPr>
          <w:rStyle w:val="StyleUnderline"/>
        </w:rPr>
        <w:t>at the heart of Western politics</w:t>
      </w:r>
      <w:r w:rsidRPr="00873B45">
        <w:rPr>
          <w:sz w:val="16"/>
        </w:rPr>
        <w:t xml:space="preserve">: it isolates </w:t>
      </w:r>
      <w:r w:rsidRPr="00873B45">
        <w:rPr>
          <w:rStyle w:val="StyleUnderline"/>
        </w:rPr>
        <w:t xml:space="preserve">a corpus, compels its physical presence before a court of law and renders it subject to the violence of sovereign decision. </w:t>
      </w:r>
      <w:r w:rsidRPr="00873B45">
        <w:rPr>
          <w:sz w:val="16"/>
        </w:rPr>
        <w:t xml:space="preserve">In Agamben’s reading, habeas corpus is a harbinger of modern biopolitics, demonstrating that </w:t>
      </w:r>
      <w:r w:rsidRPr="00873B45">
        <w:rPr>
          <w:rStyle w:val="StyleUnderline"/>
        </w:rPr>
        <w:t>what lies in the modern</w:t>
      </w:r>
      <w:r w:rsidRPr="00873B45">
        <w:rPr>
          <w:sz w:val="16"/>
        </w:rPr>
        <w:t xml:space="preserve"> passage from ‘</w:t>
      </w:r>
      <w:r w:rsidRPr="00873B45">
        <w:rPr>
          <w:rStyle w:val="StyleUnderline"/>
        </w:rPr>
        <w:t>subject’</w:t>
      </w:r>
      <w:r w:rsidRPr="00873B45">
        <w:rPr>
          <w:sz w:val="16"/>
        </w:rPr>
        <w:t xml:space="preserve"> to ‘citizen’ </w:t>
      </w:r>
      <w:r w:rsidRPr="00873B45">
        <w:rPr>
          <w:rStyle w:val="StyleUnderline"/>
        </w:rPr>
        <w:t>is</w:t>
      </w:r>
      <w:r w:rsidRPr="00873B45">
        <w:rPr>
          <w:sz w:val="16"/>
        </w:rPr>
        <w:t xml:space="preserve"> not ‘man as a free and conscious political subject but, above all, man’s </w:t>
      </w:r>
      <w:r w:rsidRPr="00873B45">
        <w:rPr>
          <w:rStyle w:val="StyleUnderline"/>
        </w:rPr>
        <w:t>bare life</w:t>
      </w:r>
      <w:r w:rsidRPr="00873B45">
        <w:rPr>
          <w:sz w:val="16"/>
        </w:rPr>
        <w:t>’ (1998, p. 128).</w:t>
      </w:r>
    </w:p>
    <w:p w14:paraId="65A1B2B3" w14:textId="77777777" w:rsidR="00C861E9" w:rsidRPr="00873B45" w:rsidRDefault="00C861E9" w:rsidP="00C861E9">
      <w:pPr>
        <w:rPr>
          <w:rStyle w:val="StyleUnderline"/>
        </w:rPr>
      </w:pPr>
      <w:r w:rsidRPr="00873B45">
        <w:rPr>
          <w:sz w:val="16"/>
        </w:rPr>
        <w:t xml:space="preserve">If habeas corpus introduces corpus as the bare life founding the body politic, </w:t>
      </w:r>
      <w:r w:rsidRPr="00873B45">
        <w:rPr>
          <w:rStyle w:val="StyleUnderline"/>
          <w:highlight w:val="cyan"/>
        </w:rPr>
        <w:t xml:space="preserve">modern </w:t>
      </w:r>
      <w:r w:rsidRPr="00873B45">
        <w:rPr>
          <w:rStyle w:val="Emphasis"/>
          <w:highlight w:val="cyan"/>
        </w:rPr>
        <w:t>rights declarations identify this body politic with</w:t>
      </w:r>
      <w:r w:rsidRPr="00873B45">
        <w:rPr>
          <w:rStyle w:val="Emphasis"/>
        </w:rPr>
        <w:t xml:space="preserve"> the </w:t>
      </w:r>
      <w:r w:rsidRPr="00873B45">
        <w:rPr>
          <w:rStyle w:val="Emphasis"/>
          <w:highlight w:val="cyan"/>
        </w:rPr>
        <w:t>nation-state</w:t>
      </w:r>
      <w:r w:rsidRPr="00873B45">
        <w:rPr>
          <w:rStyle w:val="StyleUnderline"/>
        </w:rPr>
        <w:t xml:space="preserve"> </w:t>
      </w:r>
      <w:r w:rsidRPr="00873B45">
        <w:rPr>
          <w:sz w:val="16"/>
        </w:rPr>
        <w:t xml:space="preserve">(1998, p. 127; 2000, p. 20). With these declarations, </w:t>
      </w:r>
      <w:r w:rsidRPr="00873B45">
        <w:rPr>
          <w:rStyle w:val="StyleUnderline"/>
          <w:highlight w:val="cyan"/>
        </w:rPr>
        <w:t>natural life</w:t>
      </w:r>
      <w:r w:rsidRPr="00873B45">
        <w:rPr>
          <w:rStyle w:val="StyleUnderline"/>
        </w:rPr>
        <w:t>,</w:t>
      </w:r>
      <w:r w:rsidRPr="00873B45">
        <w:rPr>
          <w:sz w:val="16"/>
        </w:rPr>
        <w:t xml:space="preserve"> which was distinguished as zoe and relegated to the realm of oikos in the classical world, </w:t>
      </w:r>
      <w:r w:rsidRPr="00873B45">
        <w:rPr>
          <w:rStyle w:val="StyleUnderline"/>
          <w:highlight w:val="cyan"/>
        </w:rPr>
        <w:t>becomes</w:t>
      </w:r>
      <w:r w:rsidRPr="00873B45">
        <w:rPr>
          <w:rStyle w:val="StyleUnderline"/>
        </w:rPr>
        <w:t xml:space="preserve"> the ‘</w:t>
      </w:r>
      <w:r w:rsidRPr="00873B45">
        <w:rPr>
          <w:rStyle w:val="StyleUnderline"/>
          <w:highlight w:val="cyan"/>
        </w:rPr>
        <w:t>earthly foundation’ of sovereignty in the modern nation-state</w:t>
      </w:r>
      <w:r w:rsidRPr="00873B45">
        <w:rPr>
          <w:rStyle w:val="StyleUnderline"/>
        </w:rPr>
        <w:t xml:space="preserve"> </w:t>
      </w:r>
      <w:r w:rsidRPr="00873B45">
        <w:rPr>
          <w:sz w:val="16"/>
        </w:rPr>
        <w:t>(1998, p. 127; 2000, p. 20). Through a brief and provocative examination of the 1789 Declaration of the Rights of Man and Citizen, Agamben suggests that ‘</w:t>
      </w:r>
      <w:r w:rsidRPr="00873B45">
        <w:rPr>
          <w:rStyle w:val="StyleUnderline"/>
          <w:highlight w:val="cyan"/>
        </w:rPr>
        <w:t xml:space="preserve">it is precisely </w:t>
      </w:r>
      <w:r w:rsidRPr="00873B45">
        <w:rPr>
          <w:rStyle w:val="Emphasis"/>
          <w:highlight w:val="cyan"/>
        </w:rPr>
        <w:t>bare natural life</w:t>
      </w:r>
      <w:r w:rsidRPr="00873B45">
        <w:rPr>
          <w:sz w:val="16"/>
        </w:rPr>
        <w:t xml:space="preserve"> – which is to say, the pure fact of birth – </w:t>
      </w:r>
      <w:r w:rsidRPr="00873B45">
        <w:rPr>
          <w:rStyle w:val="StyleUnderline"/>
          <w:highlight w:val="cyan"/>
        </w:rPr>
        <w:t xml:space="preserve">that </w:t>
      </w:r>
      <w:r w:rsidRPr="00873B45">
        <w:rPr>
          <w:rStyle w:val="Emphasis"/>
          <w:highlight w:val="cyan"/>
        </w:rPr>
        <w:t>appears</w:t>
      </w:r>
      <w:r w:rsidRPr="00873B45">
        <w:rPr>
          <w:rStyle w:val="StyleUnderline"/>
        </w:rPr>
        <w:t xml:space="preserve"> </w:t>
      </w:r>
      <w:r w:rsidRPr="00873B45">
        <w:rPr>
          <w:sz w:val="16"/>
        </w:rPr>
        <w:t xml:space="preserve">here </w:t>
      </w:r>
      <w:r w:rsidRPr="00873B45">
        <w:rPr>
          <w:rStyle w:val="Emphasis"/>
          <w:highlight w:val="cyan"/>
        </w:rPr>
        <w:t>as</w:t>
      </w:r>
      <w:r w:rsidRPr="00873B45">
        <w:rPr>
          <w:rStyle w:val="Emphasis"/>
        </w:rPr>
        <w:t xml:space="preserve"> the </w:t>
      </w:r>
      <w:r w:rsidRPr="00873B45">
        <w:rPr>
          <w:rStyle w:val="Emphasis"/>
          <w:highlight w:val="cyan"/>
        </w:rPr>
        <w:t>source and bearer of rights’</w:t>
      </w:r>
      <w:r w:rsidRPr="00873B45">
        <w:rPr>
          <w:sz w:val="16"/>
        </w:rPr>
        <w:t xml:space="preserve"> (1998, p. 127). He concludes that these </w:t>
      </w:r>
      <w:r w:rsidRPr="00873B45">
        <w:rPr>
          <w:rStyle w:val="Emphasis"/>
          <w:highlight w:val="cyan"/>
        </w:rPr>
        <w:t>rights declarations inaugurate modern biopolitics</w:t>
      </w:r>
      <w:r w:rsidRPr="00873B45">
        <w:rPr>
          <w:rStyle w:val="StyleUnderline"/>
          <w:highlight w:val="cyan"/>
        </w:rPr>
        <w:t xml:space="preserve">, in which </w:t>
      </w:r>
      <w:r w:rsidRPr="00873B45">
        <w:rPr>
          <w:rStyle w:val="Emphasis"/>
          <w:highlight w:val="cyan"/>
        </w:rPr>
        <w:t xml:space="preserve">bare life moves from </w:t>
      </w:r>
      <w:r w:rsidRPr="00873B45">
        <w:rPr>
          <w:rStyle w:val="Emphasis"/>
        </w:rPr>
        <w:t xml:space="preserve">the </w:t>
      </w:r>
      <w:r w:rsidRPr="00873B45">
        <w:rPr>
          <w:rStyle w:val="Emphasis"/>
          <w:highlight w:val="cyan"/>
        </w:rPr>
        <w:t xml:space="preserve">margins of the political order to </w:t>
      </w:r>
      <w:r w:rsidRPr="00873B45">
        <w:rPr>
          <w:rStyle w:val="Emphasis"/>
        </w:rPr>
        <w:t xml:space="preserve">its </w:t>
      </w:r>
      <w:r w:rsidRPr="00873B45">
        <w:rPr>
          <w:rStyle w:val="Emphasis"/>
          <w:highlight w:val="cyan"/>
        </w:rPr>
        <w:t>center.</w:t>
      </w:r>
    </w:p>
    <w:p w14:paraId="07517298" w14:textId="77777777" w:rsidR="00C861E9" w:rsidRPr="00873B45" w:rsidRDefault="00C861E9" w:rsidP="00C861E9">
      <w:pPr>
        <w:rPr>
          <w:sz w:val="16"/>
        </w:rPr>
      </w:pPr>
      <w:r w:rsidRPr="00873B45">
        <w:rPr>
          <w:sz w:val="16"/>
        </w:rPr>
        <w:t>Agamben’s critique of modern rights declarations draws primarily on Hannah Arendt. Both authors take the problems of human rights, especially the precarious condition of refugees, as their starting point; instead of seeing these problems either as accidental incidents or implementation failures, they take them as symptoms revealing the deeply embedded paradoxes of human rights in a nation-state system. Of particular importance is the following conceptual dilemma at the heart of modern rights declarations: on the one hand, these declarations assume ‘man’ in his natural condition to be the source and bearer of rights that he is born with; on the other hand, they presuppose this man to be a ‘citizen’ with membership in a sovereign nation-state (Agamben, 1998, p. 128; Arendt [1951], 1973, p. 291).</w:t>
      </w:r>
    </w:p>
    <w:p w14:paraId="5AA5E478" w14:textId="77777777" w:rsidR="00C861E9" w:rsidRPr="00873B45" w:rsidRDefault="00C861E9" w:rsidP="00C861E9">
      <w:pPr>
        <w:rPr>
          <w:sz w:val="16"/>
        </w:rPr>
      </w:pPr>
      <w:r w:rsidRPr="00873B45">
        <w:rPr>
          <w:sz w:val="16"/>
        </w:rPr>
        <w:t>Although both Arendt and Agamben have similar starting points, they proceed differently in their critiques and reach divergent conclusions. Arendt presents a more historically oriented inquiry, attending to the effects of important events such as the rise of imperialism on the conceptual paradoxes of human rights. She does not take the rightlessness of the stateless as an inevitable condition given the premises of modern rights declarations or given the conceptual dichotomies of Western metaphysics; instead, she treats it as a historically contingent problem that urges us to inquire into the paradoxes of human rights. Indeed, her critique ends with a call for rethinking, and not abandonment, of human rights (Arendt [1951], 1973, pp. 296–297).</w:t>
      </w:r>
    </w:p>
    <w:p w14:paraId="293AB2BA" w14:textId="77777777" w:rsidR="00C861E9" w:rsidRPr="00873B45" w:rsidRDefault="00C861E9" w:rsidP="00C861E9">
      <w:pPr>
        <w:rPr>
          <w:sz w:val="16"/>
        </w:rPr>
      </w:pPr>
      <w:r w:rsidRPr="00873B45">
        <w:rPr>
          <w:rStyle w:val="StyleUnderline"/>
          <w:highlight w:val="cyan"/>
        </w:rPr>
        <w:t>Agamben</w:t>
      </w:r>
      <w:r w:rsidRPr="00873B45">
        <w:rPr>
          <w:sz w:val="16"/>
        </w:rPr>
        <w:t xml:space="preserve">, however, </w:t>
      </w:r>
      <w:r w:rsidRPr="00873B45">
        <w:rPr>
          <w:rStyle w:val="StyleUnderline"/>
          <w:highlight w:val="cyan"/>
        </w:rPr>
        <w:t>interprets</w:t>
      </w:r>
      <w:r w:rsidRPr="00873B45">
        <w:rPr>
          <w:rStyle w:val="StyleUnderline"/>
        </w:rPr>
        <w:t xml:space="preserve"> the </w:t>
      </w:r>
      <w:r w:rsidRPr="00873B45">
        <w:rPr>
          <w:rStyle w:val="StyleUnderline"/>
          <w:highlight w:val="cyan"/>
        </w:rPr>
        <w:t xml:space="preserve">conceptual dilemma in </w:t>
      </w:r>
      <w:r w:rsidRPr="00873B45">
        <w:rPr>
          <w:rStyle w:val="Emphasis"/>
          <w:highlight w:val="cyan"/>
        </w:rPr>
        <w:t>rights declarations</w:t>
      </w:r>
      <w:r w:rsidRPr="00873B45">
        <w:rPr>
          <w:rStyle w:val="StyleUnderline"/>
        </w:rPr>
        <w:t xml:space="preserve"> – that is, equivocal invocation of man and citizen – </w:t>
      </w:r>
      <w:r w:rsidRPr="00873B45">
        <w:rPr>
          <w:rStyle w:val="StyleUnderline"/>
          <w:highlight w:val="cyan"/>
        </w:rPr>
        <w:t xml:space="preserve">as another instance </w:t>
      </w:r>
      <w:r w:rsidRPr="00873B45">
        <w:rPr>
          <w:rStyle w:val="Emphasis"/>
          <w:highlight w:val="cyan"/>
        </w:rPr>
        <w:t>revealing</w:t>
      </w:r>
      <w:r w:rsidRPr="00873B45">
        <w:rPr>
          <w:rStyle w:val="Emphasis"/>
        </w:rPr>
        <w:t xml:space="preserve"> the </w:t>
      </w:r>
      <w:r w:rsidRPr="00873B45">
        <w:rPr>
          <w:rStyle w:val="Emphasis"/>
          <w:highlight w:val="cyan"/>
        </w:rPr>
        <w:t>biopolitical fracture</w:t>
      </w:r>
      <w:r w:rsidRPr="00873B45">
        <w:rPr>
          <w:rStyle w:val="Emphasis"/>
        </w:rPr>
        <w:t xml:space="preserve"> (bios/zoe) </w:t>
      </w:r>
      <w:r w:rsidRPr="00873B45">
        <w:rPr>
          <w:rStyle w:val="Emphasis"/>
          <w:highlight w:val="cyan"/>
        </w:rPr>
        <w:t>defining Western politics and metaphysics</w:t>
      </w:r>
      <w:r w:rsidRPr="00873B45">
        <w:rPr>
          <w:rStyle w:val="StyleUnderline"/>
        </w:rPr>
        <w:t xml:space="preserve"> for centuries.</w:t>
      </w:r>
      <w:r w:rsidRPr="00873B45">
        <w:rPr>
          <w:sz w:val="16"/>
        </w:rPr>
        <w:t xml:space="preserve"> Hence, he calls for nothing less than a politics that renounces all concepts, including human rights, which hold life in the grip of sovereign power. Indeed, in his account, far from disrupting the logic of biopolitical sovereignty, rights declarations aggravate its violence by politicizing natural life or zoe. As </w:t>
      </w:r>
      <w:r w:rsidRPr="00873B45">
        <w:rPr>
          <w:rStyle w:val="StyleUnderline"/>
          <w:highlight w:val="cyan"/>
        </w:rPr>
        <w:t>modern</w:t>
      </w:r>
      <w:r w:rsidRPr="00873B45">
        <w:rPr>
          <w:rStyle w:val="StyleUnderline"/>
        </w:rPr>
        <w:t xml:space="preserve"> </w:t>
      </w:r>
      <w:r w:rsidRPr="00873B45">
        <w:rPr>
          <w:rStyle w:val="StyleUnderline"/>
          <w:highlight w:val="cyan"/>
        </w:rPr>
        <w:t>democracy attempts to heal</w:t>
      </w:r>
      <w:r w:rsidRPr="00873B45">
        <w:rPr>
          <w:rStyle w:val="StyleUnderline"/>
        </w:rPr>
        <w:t xml:space="preserve"> the </w:t>
      </w:r>
      <w:r w:rsidRPr="00873B45">
        <w:rPr>
          <w:rStyle w:val="StyleUnderline"/>
          <w:highlight w:val="cyan"/>
        </w:rPr>
        <w:t>biopolitical fracture between political and natural life by stipulating</w:t>
      </w:r>
      <w:r w:rsidRPr="00873B45">
        <w:rPr>
          <w:rStyle w:val="StyleUnderline"/>
        </w:rPr>
        <w:t xml:space="preserve"> a </w:t>
      </w:r>
      <w:r w:rsidRPr="00873B45">
        <w:rPr>
          <w:rStyle w:val="StyleUnderline"/>
          <w:highlight w:val="cyan"/>
        </w:rPr>
        <w:t>fictional unity</w:t>
      </w:r>
      <w:r w:rsidRPr="00873B45">
        <w:rPr>
          <w:rStyle w:val="StyleUnderline"/>
        </w:rPr>
        <w:t xml:space="preserve"> </w:t>
      </w:r>
      <w:r w:rsidRPr="00873B45">
        <w:rPr>
          <w:rStyle w:val="StyleUnderline"/>
          <w:highlight w:val="cyan"/>
        </w:rPr>
        <w:t>between man and citizen</w:t>
      </w:r>
      <w:r w:rsidRPr="00873B45">
        <w:rPr>
          <w:sz w:val="16"/>
        </w:rPr>
        <w:t xml:space="preserve">, birth (nascere) and nation, Agamben argues, </w:t>
      </w:r>
      <w:r w:rsidRPr="00873B45">
        <w:rPr>
          <w:rStyle w:val="StyleUnderline"/>
          <w:highlight w:val="cyan"/>
        </w:rPr>
        <w:t xml:space="preserve">it ends up </w:t>
      </w:r>
      <w:r w:rsidRPr="00873B45">
        <w:rPr>
          <w:rStyle w:val="Emphasis"/>
          <w:highlight w:val="cyan"/>
        </w:rPr>
        <w:t>turning</w:t>
      </w:r>
      <w:r w:rsidRPr="00873B45">
        <w:rPr>
          <w:rStyle w:val="StyleUnderline"/>
          <w:highlight w:val="cyan"/>
        </w:rPr>
        <w:t xml:space="preserve"> </w:t>
      </w:r>
      <w:r w:rsidRPr="00873B45">
        <w:rPr>
          <w:rStyle w:val="StyleUnderline"/>
        </w:rPr>
        <w:t xml:space="preserve">virtually </w:t>
      </w:r>
      <w:r w:rsidRPr="00873B45">
        <w:rPr>
          <w:rStyle w:val="Emphasis"/>
          <w:highlight w:val="cyan"/>
        </w:rPr>
        <w:t>everyone into bare life</w:t>
      </w:r>
      <w:r w:rsidRPr="00873B45">
        <w:rPr>
          <w:sz w:val="16"/>
        </w:rPr>
        <w:t xml:space="preserve"> (1998, p. 128). With these declarations, </w:t>
      </w:r>
      <w:r w:rsidRPr="00873B45">
        <w:rPr>
          <w:rStyle w:val="StyleUnderline"/>
        </w:rPr>
        <w:t>questions of inclusion and exclusion</w:t>
      </w:r>
      <w:r w:rsidRPr="00873B45">
        <w:rPr>
          <w:sz w:val="16"/>
        </w:rPr>
        <w:t xml:space="preserve"> – that is, which man is a citizen? – </w:t>
      </w:r>
      <w:r w:rsidRPr="00873B45">
        <w:rPr>
          <w:rStyle w:val="StyleUnderline"/>
        </w:rPr>
        <w:t>become essentially political</w:t>
      </w:r>
      <w:r w:rsidRPr="00873B45">
        <w:rPr>
          <w:sz w:val="16"/>
        </w:rPr>
        <w:t xml:space="preserve"> (1998, p. 131). </w:t>
      </w:r>
      <w:r w:rsidRPr="00873B45">
        <w:rPr>
          <w:rStyle w:val="StyleUnderline"/>
        </w:rPr>
        <w:t>These questions need to be constantly settled by sovereign decisions</w:t>
      </w:r>
      <w:r w:rsidRPr="00873B45">
        <w:rPr>
          <w:sz w:val="16"/>
        </w:rPr>
        <w:t xml:space="preserve"> on the ‘inclusive exclusions’ of the national political community. </w:t>
      </w:r>
      <w:r w:rsidRPr="00873B45">
        <w:rPr>
          <w:rStyle w:val="StyleUnderline"/>
        </w:rPr>
        <w:t>As a result of</w:t>
      </w:r>
      <w:r w:rsidRPr="00873B45">
        <w:rPr>
          <w:sz w:val="16"/>
        </w:rPr>
        <w:t xml:space="preserve"> these </w:t>
      </w:r>
      <w:r w:rsidRPr="00873B45">
        <w:rPr>
          <w:rStyle w:val="StyleUnderline"/>
        </w:rPr>
        <w:t>sovereign exceptions, there are various categories of people who inhabit the nation-state without being entitled to political rights</w:t>
      </w:r>
      <w:r w:rsidRPr="00873B45">
        <w:rPr>
          <w:sz w:val="16"/>
        </w:rPr>
        <w:t xml:space="preserve"> (1998, p. 130).</w:t>
      </w:r>
    </w:p>
    <w:p w14:paraId="4BE748F6" w14:textId="77777777" w:rsidR="00C861E9" w:rsidRPr="00873B45" w:rsidRDefault="00C861E9" w:rsidP="00C861E9">
      <w:pPr>
        <w:rPr>
          <w:sz w:val="14"/>
        </w:rPr>
      </w:pPr>
      <w:r w:rsidRPr="00873B45">
        <w:rPr>
          <w:sz w:val="14"/>
        </w:rPr>
        <w:t xml:space="preserve">As Agamben analyzes the effects of modern biopolitics inaugurated by rights declarations, he puts a particular emphasis on the crisis of the nation-state. Historical developments of early twentieth century, such as mass denationalizations, he argues, dissolved the fictional unity between birth and nation, man and citizen (1998, pp. 128). The crisis of the birth-nation link, however, does not end the politicization of natural life; indeed, it intensifies this process. One of the problematical effects of this crisis is the increasing deployment of human rights outside the context of citizenship as can be seen in modern humanitarianism; as human rights are dissociated from citizenship, they come to stand for the rights of those who are isolated as bare life – for example, refugees (1998, pp. 131–34; see also Fassin, 2005). Another effect of the dissolution of the fictional unity between birth and nation is the regulation and administration of life in the name of its valorization to an unprecedented degree. </w:t>
      </w:r>
      <w:r w:rsidRPr="00873B45">
        <w:rPr>
          <w:rStyle w:val="StyleUnderline"/>
        </w:rPr>
        <w:t>Once the fictional unity loses its ‘mechanical force and power of self-regulation’, nation-states need more than ever to be engaged in sovereign decisions discriminating between ‘a so-to-speak authentic life and a life lacking every political virtue’</w:t>
      </w:r>
      <w:r w:rsidRPr="00873B45">
        <w:rPr>
          <w:sz w:val="14"/>
        </w:rPr>
        <w:t xml:space="preserve"> (1998, p. 132). One of Agamben’s most controversial claims is that these decisions, </w:t>
      </w:r>
      <w:r w:rsidRPr="00873B45">
        <w:rPr>
          <w:rStyle w:val="Emphasis"/>
        </w:rPr>
        <w:t>the lethal consequences</w:t>
      </w:r>
      <w:r w:rsidRPr="00873B45">
        <w:rPr>
          <w:sz w:val="14"/>
        </w:rPr>
        <w:t xml:space="preserve"> of which </w:t>
      </w:r>
      <w:r w:rsidRPr="00873B45">
        <w:rPr>
          <w:rStyle w:val="Emphasis"/>
        </w:rPr>
        <w:t>became most explicit with modern eugenics and concentration camps</w:t>
      </w:r>
      <w:r w:rsidRPr="00873B45">
        <w:rPr>
          <w:sz w:val="14"/>
        </w:rPr>
        <w:t xml:space="preserve">, need to be understood within the context of modern biopolitics inaugurated by rights declarations that invest life with the principle of sovereignty: </w:t>
      </w:r>
      <w:r w:rsidRPr="00873B45">
        <w:rPr>
          <w:rStyle w:val="Emphasis"/>
          <w:highlight w:val="cyan"/>
        </w:rPr>
        <w:t>Life itself can become</w:t>
      </w:r>
      <w:r w:rsidRPr="00873B45">
        <w:rPr>
          <w:rStyle w:val="Emphasis"/>
        </w:rPr>
        <w:t xml:space="preserve"> ‘the </w:t>
      </w:r>
      <w:r w:rsidRPr="00873B45">
        <w:rPr>
          <w:rStyle w:val="Emphasis"/>
          <w:highlight w:val="cyan"/>
        </w:rPr>
        <w:t>place of a sovereign decision’</w:t>
      </w:r>
      <w:r w:rsidRPr="00873B45">
        <w:rPr>
          <w:sz w:val="14"/>
        </w:rPr>
        <w:t xml:space="preserve"> only </w:t>
      </w:r>
      <w:r w:rsidRPr="00873B45">
        <w:rPr>
          <w:rStyle w:val="Emphasis"/>
          <w:highlight w:val="cyan"/>
        </w:rPr>
        <w:t>because it is politicized</w:t>
      </w:r>
      <w:r w:rsidRPr="00873B45">
        <w:rPr>
          <w:sz w:val="14"/>
        </w:rPr>
        <w:t>, valorized, and sacralized to an unprecedented degree in the first place (1998, p. 142).</w:t>
      </w:r>
    </w:p>
    <w:p w14:paraId="4CE33407" w14:textId="77777777" w:rsidR="002003BA" w:rsidRPr="00873B45" w:rsidRDefault="002003BA" w:rsidP="002003BA"/>
    <w:p w14:paraId="434FD147" w14:textId="77777777" w:rsidR="002003BA" w:rsidRPr="00873B45" w:rsidRDefault="002003BA" w:rsidP="002003BA">
      <w:pPr>
        <w:pStyle w:val="Heading4"/>
      </w:pPr>
      <w:r w:rsidRPr="00873B45">
        <w:t xml:space="preserve">Debilitation and slow death are forms of control that emerge in order to avoid the spectacle of casualties; these biopolitical controls are wielded through social institutions, access to basic needs and medical care, and entrapment in cycles of oppression. As long as the state maintains its current power, militarily and economically, there can be no true </w:t>
      </w:r>
      <w:r>
        <w:t>change</w:t>
      </w:r>
      <w:r w:rsidRPr="00873B45">
        <w:t xml:space="preserve">, just the endless shifting of other forms of control to maintain the same violent dynamics </w:t>
      </w:r>
      <w:r>
        <w:t xml:space="preserve">the current social </w:t>
      </w:r>
      <w:r w:rsidRPr="00873B45">
        <w:t xml:space="preserve"> empire necessitates. Puar ‘17</w:t>
      </w:r>
    </w:p>
    <w:p w14:paraId="681C5760" w14:textId="77777777" w:rsidR="002003BA" w:rsidRPr="00873B45" w:rsidRDefault="002003BA" w:rsidP="002003BA">
      <w:r w:rsidRPr="00873B45">
        <w:t>Jasbir Puar 2017 (</w:t>
      </w:r>
      <w:r w:rsidRPr="00873B45">
        <w:rPr>
          <w:u w:val="single"/>
        </w:rPr>
        <w:t xml:space="preserve">The Right To Maim, </w:t>
      </w:r>
      <w:r w:rsidRPr="00873B45">
        <w:t>Duke University Press pg x-xiv)</w:t>
      </w:r>
    </w:p>
    <w:p w14:paraId="2250DBC3" w14:textId="77777777" w:rsidR="002003BA" w:rsidRPr="0021430A" w:rsidRDefault="002003BA" w:rsidP="002003BA">
      <w:pPr>
        <w:rPr>
          <w:sz w:val="12"/>
          <w:szCs w:val="20"/>
        </w:rPr>
      </w:pPr>
      <w:r w:rsidRPr="00873B45">
        <w:rPr>
          <w:sz w:val="12"/>
          <w:szCs w:val="20"/>
        </w:rPr>
        <w:t xml:space="preserve">The might of Israel’s military—one of the most powerful in the world— is built upon the claim of an unchanging ontological vulnerability and precarity, driven by history, geopolitics, and geography. Alongside the “right to kill,” I noted a complementary logic long present in Israeli tactical calculations of settler colonial rule—that of creating injury and maintaining Palestinian populations as perpetually debilitated, and yet alive, in order to control them. The Israeli Defense Forces (idf) have shown a demonstrable pattern over decades of sparing life, of shooting to maim rather than to kill. This is ostensibly a humanitarian practice, leaving many civilians “permanently disabled” in an occupied territory of destroyed hospitals, rationed medical supplies, and scarce resources. This pattern appeared again during Operation Protective Edge; the number of civilian casualties was reported daily and justified through the logic of collateral damage, while the number of injuries was rarely commented upon and never included in reflections of the daily toll of the siege. </w:t>
      </w:r>
      <w:r w:rsidRPr="00873B45">
        <w:rPr>
          <w:rStyle w:val="StyleUnderline"/>
          <w:highlight w:val="cyan"/>
        </w:rPr>
        <w:t>Shooting to maim in order not to kill might appear as minor relief</w:t>
      </w:r>
      <w:r w:rsidRPr="00873B45">
        <w:rPr>
          <w:rStyle w:val="StyleUnderline"/>
        </w:rPr>
        <w:t xml:space="preserve"> </w:t>
      </w:r>
      <w:r w:rsidRPr="00873B45">
        <w:rPr>
          <w:rStyle w:val="StyleUnderline"/>
          <w:highlight w:val="cyan"/>
        </w:rPr>
        <w:t>given</w:t>
      </w:r>
      <w:r w:rsidRPr="00873B45">
        <w:rPr>
          <w:rStyle w:val="StyleUnderline"/>
        </w:rPr>
        <w:t xml:space="preserve"> the </w:t>
      </w:r>
      <w:r w:rsidRPr="00873B45">
        <w:rPr>
          <w:rStyle w:val="StyleUnderline"/>
          <w:highlight w:val="cyan"/>
        </w:rPr>
        <w:t>proclivity to shoot to kill</w:t>
      </w:r>
      <w:r w:rsidRPr="00873B45">
        <w:rPr>
          <w:sz w:val="12"/>
          <w:szCs w:val="20"/>
        </w:rPr>
        <w:t xml:space="preserve">. Why indeed were so many unarmed black victims of police brutality riddled with scores of bullets? </w:t>
      </w:r>
      <w:r w:rsidRPr="00873B45">
        <w:rPr>
          <w:rStyle w:val="StyleUnderline"/>
        </w:rPr>
        <w:t>But oscillations between the right to kill and the right to maim are hardly haphazard or arbitrary. The purportedly humanitarian practice of sparing death by shooting to maim has its biopolitical stakes not through the right to life</w:t>
      </w:r>
      <w:r w:rsidRPr="00873B45">
        <w:rPr>
          <w:sz w:val="12"/>
          <w:szCs w:val="20"/>
        </w:rPr>
        <w:t xml:space="preserve">, or even letting live, </w:t>
      </w:r>
      <w:r w:rsidRPr="00873B45">
        <w:rPr>
          <w:rStyle w:val="StyleUnderline"/>
        </w:rPr>
        <w:t>but rather through the logic of “will not let die.” Both are part of the deliberate debilitation of a population</w:t>
      </w:r>
      <w:r w:rsidRPr="00873B45">
        <w:rPr>
          <w:sz w:val="12"/>
          <w:szCs w:val="20"/>
        </w:rPr>
        <w:t>—whether through the sovereign right to kill or its covert attendant, the right to maim—</w:t>
      </w:r>
      <w:r w:rsidRPr="00873B45">
        <w:rPr>
          <w:rStyle w:val="StyleUnderline"/>
        </w:rPr>
        <w:t>and are key elements in the racializing biopolitical logic of security</w:t>
      </w:r>
      <w:r w:rsidRPr="00873B45">
        <w:rPr>
          <w:sz w:val="12"/>
          <w:szCs w:val="20"/>
        </w:rPr>
        <w:t xml:space="preserve">. Both are mobilized to make power visible on the body. </w:t>
      </w:r>
      <w:r w:rsidRPr="00873B45">
        <w:rPr>
          <w:rStyle w:val="Emphasis"/>
          <w:highlight w:val="cyan"/>
        </w:rPr>
        <w:t>Slated for death or slated for debilitation—both are forms of</w:t>
      </w:r>
      <w:r w:rsidRPr="00873B45">
        <w:rPr>
          <w:rStyle w:val="Emphasis"/>
        </w:rPr>
        <w:t xml:space="preserve"> the </w:t>
      </w:r>
      <w:r w:rsidRPr="00873B45">
        <w:rPr>
          <w:rStyle w:val="Emphasis"/>
          <w:highlight w:val="cyan"/>
        </w:rPr>
        <w:t>racialization of individuals and populations that liberal</w:t>
      </w:r>
      <w:r w:rsidRPr="00873B45">
        <w:rPr>
          <w:rStyle w:val="Emphasis"/>
        </w:rPr>
        <w:t xml:space="preserve"> </w:t>
      </w:r>
      <w:r w:rsidRPr="00873B45">
        <w:rPr>
          <w:sz w:val="12"/>
          <w:szCs w:val="20"/>
        </w:rPr>
        <w:t xml:space="preserve">(disability) </w:t>
      </w:r>
      <w:r w:rsidRPr="00873B45">
        <w:rPr>
          <w:rStyle w:val="Emphasis"/>
          <w:highlight w:val="cyan"/>
        </w:rPr>
        <w:t>rights frameworks</w:t>
      </w:r>
      <w:r w:rsidRPr="00873B45">
        <w:rPr>
          <w:rStyle w:val="Emphasis"/>
        </w:rPr>
        <w:t xml:space="preserve">, advocating for social accommodation, access, acceptance, pride, and empowerment, </w:t>
      </w:r>
      <w:r w:rsidRPr="00873B45">
        <w:rPr>
          <w:rStyle w:val="Emphasis"/>
          <w:highlight w:val="cyan"/>
        </w:rPr>
        <w:t>are unable to account for, much less disrupt</w:t>
      </w:r>
      <w:r w:rsidRPr="00873B45">
        <w:rPr>
          <w:sz w:val="12"/>
          <w:szCs w:val="20"/>
        </w:rPr>
        <w:t xml:space="preserve">. Fast-forward to the summer of 2016. July 10, 2016, was the fourth day of Black Lives Matter protests going on in New York City, as well as in many other locations across the United States. During the previous week, Hands Up, Don’t Shoot! xi the police shootings of Philando Castile in St. Paul, Minnesota, and Alton Sterling in Baton Rouge, Louisiana, had galvanized protests all around the country. The shooting and killing of five police officers during a Black Lives Matter rally in Dallas had only amplified the lines of battle between civilians and law enforcement. The June 12 shooting in an Orlando queer club magnified a homonationalist discourse that posits Muslim homophobes as the primary danger to queer liberals of all colors, resulting in increased policing of lgbtq pride events during the summer. Bombings by isis in the previous month had targeted Nice, Istanbul, and Dhaka. Protesters started gathering at Standing Rock to fight the Dakota Access Pipeline. There were more shootings of black bodies to come. On this particular day, the main Black Lives Matter protest in New York City was happening in Times Square. Not far from this location, the Second Annual Disability Pride parade, marketed as a festival and celebration, was marching on Broadway from Union Square to Madison Square Park. International in scope, the parade included veterans and actors involved in the development of the United Nations Convention on the Rights of Persons with Disabilities. I was in a part of Manhattan equidistant from both activities, one being an action and the other being an event. The relationship between the two confounded me. I recalled that on June 24, Black Lives Matter withdrew from the San Francisco Pride Parade, citing fear of increased police presence in the parade post-Orlando. On July 3, Black Lives Matter, selected as the Toronto Pride Parade’s Honored Group, brought the parade to a complete halt in order to demand a series of conditions, including banning police from marching in the parade. I was struck by the discord between an increasingly visible disability empowerment discourse in human rights platforms, cultural productions, and public discourse, and the divestment of Black Lives Matter from narratives of pride, with dominant messaging at Black Lives Matter actions including: “Hands up, don’t shoot!” and “I can’t breathe!” I remained in the middle, perplexed. This is not an either/or situation, but neither is it resolved by the commonsense logic of both/and. </w:t>
      </w:r>
      <w:r w:rsidRPr="00873B45">
        <w:rPr>
          <w:rStyle w:val="StyleUnderline"/>
        </w:rPr>
        <w:t>Disability empowerment and pride are part of rights discourses even as expressions of maiming, debilitation, and disabling are central to economies and vocabularies of violence and exploitation</w:t>
      </w:r>
      <w:r w:rsidRPr="00873B45">
        <w:rPr>
          <w:sz w:val="12"/>
          <w:szCs w:val="20"/>
        </w:rPr>
        <w:t xml:space="preserve">. What kinds of biopolitical fissures produce a spectacle of disability empowerment and pride mere blocks from a movement protesting the targeted debilitation of an entire racialized population, contesting the production of disability that is central to state securitization practices? The New York City branch of the Peoples Power Assemblies (ppa), a part of the Movement for Black Lives, organizes a presence yearly at the Disability Pride March. Participants carry Black Disabled Lives Matter banners, signs that say “Stop the War on Black America” and “Support the Black Lives Matter Movement,” and placards noting that more than 50 percent of police shootings of black bodies involve individuals with disabilities. It is a direct action rather than a pride celebration, one demanding attention to both targeting of the disabled and targeting to disable, with distinctly dif­ferent terms from empowerment and pride rhetorics. As ppa member Colin Ashley put it, “Those on the sidelines either get it automatically and really cheer, or seem completely mystified as to why we would be in the march. We feel it is necessary to go in order to disrupt the normative messaging.”1 For its part, Black Lives Matter has been clear that people with disabilities are both survivors of injustice and also part of their assembly. Alicia Garcia writes that “Black Lives Matter affirms the lives of Black queer and trans folks, disabled folks, Black-undocumented folks, folks with records, women, and all Black lives along the gender spectrum. It centers those that have been marginalized within Black liberation movements. It is a tactic to (re)build fig. pref.1. Peoples Power Assemblies providing powerful counternarratives at the NYC Disability Pride March, July 10, 2016. the Black liberation movement.”2 And yet, the Movement for Black Lives received important feedback, specifically from the Harriet Tubman Collective, “A Collective of Black Deaf &amp; Black Disabled organizers, community builders, activists, dreamers, lovers striving for radical inclusion and collective liberation,” about the absence of any acknowledgment of or discussion about the impact of disability in black communities in their six-point platform released in August 2016. 3 The intervention from the Harriet Tubman Collective not only highlights ableist frameworks of resistance; it also raises questions about how, in this time of political upheaval and dissent, meetings, protests, and actions could become more accessible to people with varying debilities, capacities, and disabilities. Today the solidarity pathways between Black Lives Matter and Free Palestine are rhizomatic and bountiful.4 Pro-Palestinian antiwar activists will join ppa next year, protesting both the targeting of disabled Palestinians by the idf and the targeting to debilitate, part of a biopolitics not of disability alone but a biopolitics of debilitation. I contend that the </w:t>
      </w:r>
      <w:r w:rsidRPr="00873B45">
        <w:rPr>
          <w:rStyle w:val="StyleUnderline"/>
          <w:highlight w:val="cyan"/>
        </w:rPr>
        <w:t>term “debilitation” is distinct</w:t>
      </w:r>
      <w:r w:rsidRPr="00873B45">
        <w:rPr>
          <w:rStyle w:val="StyleUnderline"/>
        </w:rPr>
        <w:t xml:space="preserve"> </w:t>
      </w:r>
      <w:r w:rsidRPr="00873B45">
        <w:rPr>
          <w:rStyle w:val="StyleUnderline"/>
          <w:highlight w:val="cyan"/>
        </w:rPr>
        <w:t>from</w:t>
      </w:r>
      <w:r w:rsidRPr="00873B45">
        <w:rPr>
          <w:rStyle w:val="StyleUnderline"/>
        </w:rPr>
        <w:t xml:space="preserve"> the term “</w:t>
      </w:r>
      <w:r w:rsidRPr="00873B45">
        <w:rPr>
          <w:rStyle w:val="StyleUnderline"/>
          <w:highlight w:val="cyan"/>
        </w:rPr>
        <w:t>disablement” because it foregrounds</w:t>
      </w:r>
      <w:r w:rsidRPr="00873B45">
        <w:rPr>
          <w:rStyle w:val="StyleUnderline"/>
        </w:rPr>
        <w:t xml:space="preserve"> the slow </w:t>
      </w:r>
      <w:r w:rsidRPr="00873B45">
        <w:rPr>
          <w:rStyle w:val="StyleUnderline"/>
          <w:highlight w:val="cyan"/>
        </w:rPr>
        <w:t>wearing down of populations instead of</w:t>
      </w:r>
      <w:r w:rsidRPr="00873B45">
        <w:rPr>
          <w:rStyle w:val="StyleUnderline"/>
        </w:rPr>
        <w:t xml:space="preserve"> the </w:t>
      </w:r>
      <w:r w:rsidRPr="00873B45">
        <w:rPr>
          <w:rStyle w:val="StyleUnderline"/>
          <w:highlight w:val="cyan"/>
        </w:rPr>
        <w:t>event of becoming disabled</w:t>
      </w:r>
      <w:r w:rsidRPr="00873B45">
        <w:rPr>
          <w:sz w:val="12"/>
          <w:szCs w:val="20"/>
        </w:rPr>
        <w:t xml:space="preserve">. While the latter concept creates and hinges on a narrative of before and after for individuals who will eventually be identified as disabled, </w:t>
      </w:r>
      <w:r w:rsidRPr="00873B45">
        <w:rPr>
          <w:rStyle w:val="StyleUnderline"/>
        </w:rPr>
        <w:t>the former comprehends those bodies that are sustained in a perpetual state of debilitation precisely through foreclosing the social, cultural, and political translation to disability</w:t>
      </w:r>
      <w:r w:rsidRPr="00873B45">
        <w:rPr>
          <w:sz w:val="12"/>
          <w:szCs w:val="20"/>
        </w:rPr>
        <w:t xml:space="preserve">. It is this tension, the tension between targeting the disabled and targeting to debilitate, the tension between being and becoming, this is the understated alliance that I push in this project. The first presumes a legitimate identification with disability that is manifest through state, market, and institutional recognition, if not subjective position: I call myself disabled. But this cannot be the end of the story, because what counts as a disability is already overdetermined by “white fragility” on one side and the racialization of bodies that are expected to endure pain, suffering, and injury on the other.5 As such, the latter is an understanding of biopolitical risk: to extrapolate a bit from Claudia Rankine’s prose: “I am in death’s position.”6 And to expand: I am in debility’s position. </w:t>
      </w:r>
      <w:r w:rsidRPr="00873B45">
        <w:rPr>
          <w:rStyle w:val="StyleUnderline"/>
        </w:rPr>
        <w:t xml:space="preserve">The </w:t>
      </w:r>
      <w:r w:rsidRPr="00873B45">
        <w:rPr>
          <w:rStyle w:val="StyleUnderline"/>
          <w:highlight w:val="cyan"/>
        </w:rPr>
        <w:t>biopolitics of debilitation is not intended to advocate</w:t>
      </w:r>
      <w:r w:rsidRPr="00873B45">
        <w:rPr>
          <w:rStyle w:val="StyleUnderline"/>
        </w:rPr>
        <w:t xml:space="preserve"> a </w:t>
      </w:r>
      <w:r w:rsidRPr="00873B45">
        <w:rPr>
          <w:rStyle w:val="StyleUnderline"/>
          <w:highlight w:val="cyan"/>
        </w:rPr>
        <w:t>facile democratization of disability</w:t>
      </w:r>
      <w:r w:rsidRPr="00873B45">
        <w:rPr>
          <w:sz w:val="12"/>
          <w:szCs w:val="20"/>
        </w:rPr>
        <w:t xml:space="preserve">, as if to rehash the familiar cant that tells us we will all be disabled if we live long enough. In fact, depending on where we live, what resources we have, what traumas we have endured, what color our skin is, what access we have to clean water, air, and decent food, what type of health care we have, what kind of work we do . . . we will not all be disabled. </w:t>
      </w:r>
      <w:r w:rsidRPr="00CD3454">
        <w:rPr>
          <w:rStyle w:val="StyleUnderline"/>
        </w:rPr>
        <w:t>Some of us will simply not live long enough, embedded in a distribution of risk already factored into the calculus of debilitation. Death’s position. Others, at risk because of seeming risky, may encounter disability in ways that compound the debilitating effects of biopolitics.</w:t>
      </w:r>
    </w:p>
    <w:p w14:paraId="130B922C" w14:textId="77777777" w:rsidR="002003BA" w:rsidRDefault="002003BA" w:rsidP="002003BA">
      <w:pPr>
        <w:pStyle w:val="Heading4"/>
      </w:pPr>
      <w:r>
        <w:t>The violence of the community and the government culminates in overkill which uniquely outweighs extinction under any utilitarian framework since it doesn’t only end the pleasure and happiness in life, it erases the previous value of life.  Stanley ‘11</w:t>
      </w:r>
    </w:p>
    <w:p w14:paraId="3DF35CA7" w14:textId="77777777" w:rsidR="002003BA" w:rsidRPr="00082326" w:rsidRDefault="002003BA" w:rsidP="002003BA">
      <w:r>
        <w:t>[</w:t>
      </w:r>
      <w:r w:rsidRPr="00440228">
        <w:t>Stanley, E. (2011). Near Life, Queer Death. Social Text, 29(2), 1–19. doi:10.1215/01642472-1259461 </w:t>
      </w:r>
      <w:r>
        <w:t>]kitkat</w:t>
      </w:r>
    </w:p>
    <w:p w14:paraId="3C365520" w14:textId="77777777" w:rsidR="002003BA" w:rsidRPr="003E4115" w:rsidRDefault="002003BA" w:rsidP="002003BA"/>
    <w:p w14:paraId="0B6C7A08" w14:textId="77777777" w:rsidR="002003BA" w:rsidRPr="008B1D11" w:rsidRDefault="002003BA" w:rsidP="002003BA">
      <w:pPr>
        <w:rPr>
          <w:sz w:val="12"/>
        </w:rPr>
      </w:pPr>
      <w:r w:rsidRPr="00BB6C1A">
        <w:rPr>
          <w:highlight w:val="cyan"/>
          <w:u w:val="single"/>
        </w:rPr>
        <w:t>Overkill</w:t>
      </w:r>
      <w:r w:rsidRPr="00FA7D76">
        <w:rPr>
          <w:u w:val="single"/>
        </w:rPr>
        <w:t xml:space="preserve"> is a term used to indicate such excessive violence that it </w:t>
      </w:r>
      <w:r w:rsidRPr="00BB6C1A">
        <w:rPr>
          <w:highlight w:val="cyan"/>
          <w:u w:val="single"/>
        </w:rPr>
        <w:t>pushes a body beyond death</w:t>
      </w:r>
      <w:r w:rsidRPr="00FA7D76">
        <w:rPr>
          <w:u w:val="single"/>
        </w:rPr>
        <w:t>.</w:t>
      </w:r>
      <w:r w:rsidRPr="008B1D11">
        <w:rPr>
          <w:sz w:val="12"/>
        </w:rPr>
        <w:t xml:space="preserve"> Overkill is often </w:t>
      </w:r>
      <w:r w:rsidRPr="00D66868">
        <w:rPr>
          <w:u w:val="single"/>
        </w:rPr>
        <w:t>determined by the postmortem removal of body parts</w:t>
      </w:r>
      <w:r w:rsidRPr="008B1D11">
        <w:rPr>
          <w:sz w:val="12"/>
        </w:rPr>
        <w:t xml:space="preserve">, as with the </w:t>
      </w:r>
      <w:r w:rsidRPr="00D66868">
        <w:rPr>
          <w:u w:val="single"/>
        </w:rPr>
        <w:t>partial decapitation in the case of Lauryn Paige and the dissection of Rashawn Brazell.</w:t>
      </w:r>
      <w:r w:rsidRPr="008B1D11">
        <w:rPr>
          <w:sz w:val="12"/>
        </w:rPr>
        <w:t xml:space="preserve"> The </w:t>
      </w:r>
      <w:r w:rsidRPr="00BB6C1A">
        <w:rPr>
          <w:b/>
          <w:bCs/>
          <w:highlight w:val="cyan"/>
          <w:u w:val="single"/>
        </w:rPr>
        <w:t>temporality of violence</w:t>
      </w:r>
      <w:r w:rsidRPr="00D66868">
        <w:rPr>
          <w:b/>
          <w:bCs/>
          <w:u w:val="single"/>
        </w:rPr>
        <w:t xml:space="preserve">, the </w:t>
      </w:r>
      <w:r w:rsidRPr="00BB6C1A">
        <w:rPr>
          <w:b/>
          <w:bCs/>
          <w:highlight w:val="cyan"/>
          <w:u w:val="single"/>
        </w:rPr>
        <w:t>biological time when</w:t>
      </w:r>
      <w:r w:rsidRPr="00D66868">
        <w:rPr>
          <w:b/>
          <w:bCs/>
          <w:u w:val="single"/>
        </w:rPr>
        <w:t xml:space="preserve"> the </w:t>
      </w:r>
      <w:r w:rsidRPr="00BB6C1A">
        <w:rPr>
          <w:b/>
          <w:bCs/>
          <w:highlight w:val="cyan"/>
          <w:u w:val="single"/>
        </w:rPr>
        <w:t>heart stops</w:t>
      </w:r>
      <w:r w:rsidRPr="00D66868">
        <w:rPr>
          <w:b/>
          <w:bCs/>
          <w:u w:val="single"/>
        </w:rPr>
        <w:t xml:space="preserve"> pushing and pulling blood, </w:t>
      </w:r>
      <w:r w:rsidRPr="00BB6C1A">
        <w:rPr>
          <w:b/>
          <w:bCs/>
          <w:highlight w:val="cyan"/>
          <w:u w:val="single"/>
        </w:rPr>
        <w:t>yet the killing is not finished</w:t>
      </w:r>
      <w:r w:rsidRPr="00D66868">
        <w:rPr>
          <w:b/>
          <w:bCs/>
          <w:u w:val="single"/>
        </w:rPr>
        <w:t xml:space="preserve">, suggests </w:t>
      </w:r>
      <w:r w:rsidRPr="00BB6C1A">
        <w:rPr>
          <w:b/>
          <w:bCs/>
          <w:highlight w:val="cyan"/>
          <w:u w:val="single"/>
        </w:rPr>
        <w:t>the aim is not</w:t>
      </w:r>
      <w:r w:rsidRPr="00D66868">
        <w:rPr>
          <w:b/>
          <w:bCs/>
          <w:u w:val="single"/>
        </w:rPr>
        <w:t xml:space="preserve"> simply the </w:t>
      </w:r>
      <w:r w:rsidRPr="00BB6C1A">
        <w:rPr>
          <w:b/>
          <w:bCs/>
          <w:highlight w:val="cyan"/>
          <w:u w:val="single"/>
        </w:rPr>
        <w:t>end of a</w:t>
      </w:r>
      <w:r w:rsidRPr="00D66868">
        <w:rPr>
          <w:b/>
          <w:bCs/>
          <w:u w:val="single"/>
        </w:rPr>
        <w:t xml:space="preserve"> specific </w:t>
      </w:r>
      <w:r w:rsidRPr="00BB6C1A">
        <w:rPr>
          <w:b/>
          <w:bCs/>
          <w:highlight w:val="cyan"/>
          <w:u w:val="single"/>
        </w:rPr>
        <w:t>life</w:t>
      </w:r>
      <w:r w:rsidRPr="00D66868">
        <w:rPr>
          <w:b/>
          <w:bCs/>
          <w:u w:val="single"/>
        </w:rPr>
        <w:t xml:space="preserve">, </w:t>
      </w:r>
      <w:r w:rsidRPr="00BB6C1A">
        <w:rPr>
          <w:b/>
          <w:bCs/>
          <w:highlight w:val="cyan"/>
          <w:u w:val="single"/>
        </w:rPr>
        <w:t>but</w:t>
      </w:r>
      <w:r w:rsidRPr="00D66868">
        <w:rPr>
          <w:b/>
          <w:bCs/>
          <w:u w:val="single"/>
        </w:rPr>
        <w:t xml:space="preserve"> the ending </w:t>
      </w:r>
      <w:r w:rsidRPr="00BB6C1A">
        <w:rPr>
          <w:b/>
          <w:bCs/>
          <w:highlight w:val="cyan"/>
          <w:u w:val="single"/>
        </w:rPr>
        <w:t>of all queer</w:t>
      </w:r>
      <w:r w:rsidRPr="00D66868">
        <w:rPr>
          <w:b/>
          <w:bCs/>
          <w:u w:val="single"/>
        </w:rPr>
        <w:t xml:space="preserve"> </w:t>
      </w:r>
      <w:r w:rsidRPr="00BB6C1A">
        <w:rPr>
          <w:b/>
          <w:bCs/>
          <w:highlight w:val="cyan"/>
          <w:u w:val="single"/>
        </w:rPr>
        <w:t>life</w:t>
      </w:r>
      <w:r w:rsidRPr="00D66868">
        <w:rPr>
          <w:b/>
          <w:bCs/>
          <w:u w:val="single"/>
        </w:rPr>
        <w:t xml:space="preserve">. </w:t>
      </w:r>
      <w:r w:rsidRPr="008B1D11">
        <w:rPr>
          <w:sz w:val="12"/>
        </w:rPr>
        <w:t xml:space="preserve">This is the time of queer death, when the </w:t>
      </w:r>
      <w:r w:rsidRPr="00D66868">
        <w:rPr>
          <w:u w:val="single"/>
        </w:rPr>
        <w:t>utility of violence gives way to the pleasure in the other’s mortality.</w:t>
      </w:r>
      <w:r w:rsidRPr="008B1D11">
        <w:rPr>
          <w:sz w:val="12"/>
        </w:rPr>
        <w:t xml:space="preserve"> If queers, along with others, approximate nothing, then the task of ending, of killing, that which is nothing must go beyond normative times of life and death. In other words, </w:t>
      </w:r>
      <w:r w:rsidRPr="00BB6C1A">
        <w:rPr>
          <w:b/>
          <w:bCs/>
          <w:highlight w:val="cyan"/>
          <w:u w:val="single"/>
        </w:rPr>
        <w:t>if Lauryn was dead after the first</w:t>
      </w:r>
      <w:r w:rsidRPr="00D66868">
        <w:rPr>
          <w:b/>
          <w:bCs/>
          <w:u w:val="single"/>
        </w:rPr>
        <w:t xml:space="preserve"> </w:t>
      </w:r>
      <w:r w:rsidRPr="00BB6C1A">
        <w:rPr>
          <w:b/>
          <w:bCs/>
          <w:highlight w:val="cyan"/>
          <w:u w:val="single"/>
        </w:rPr>
        <w:t>few stab</w:t>
      </w:r>
      <w:r w:rsidRPr="00D66868">
        <w:rPr>
          <w:b/>
          <w:bCs/>
          <w:u w:val="single"/>
        </w:rPr>
        <w:t xml:space="preserve"> wound</w:t>
      </w:r>
      <w:r w:rsidRPr="00BB6C1A">
        <w:rPr>
          <w:b/>
          <w:bCs/>
          <w:highlight w:val="cyan"/>
          <w:u w:val="single"/>
        </w:rPr>
        <w:t>s</w:t>
      </w:r>
      <w:r w:rsidRPr="00D66868">
        <w:rPr>
          <w:b/>
          <w:bCs/>
          <w:u w:val="single"/>
        </w:rPr>
        <w:t xml:space="preserve"> to the throat, then </w:t>
      </w:r>
      <w:r w:rsidRPr="00BB6C1A">
        <w:rPr>
          <w:b/>
          <w:bCs/>
          <w:highlight w:val="cyan"/>
          <w:u w:val="single"/>
        </w:rPr>
        <w:t>what do the remaining fifty</w:t>
      </w:r>
      <w:r w:rsidRPr="00D66868">
        <w:rPr>
          <w:b/>
          <w:bCs/>
          <w:u w:val="single"/>
        </w:rPr>
        <w:t xml:space="preserve"> wounds </w:t>
      </w:r>
      <w:r w:rsidRPr="00BB6C1A">
        <w:rPr>
          <w:b/>
          <w:bCs/>
          <w:highlight w:val="cyan"/>
          <w:u w:val="single"/>
        </w:rPr>
        <w:t>signify</w:t>
      </w:r>
      <w:r w:rsidRPr="008B1D11">
        <w:rPr>
          <w:sz w:val="12"/>
        </w:rPr>
        <w:t xml:space="preserve">? </w:t>
      </w:r>
      <w:r w:rsidRPr="00D66868">
        <w:rPr>
          <w:b/>
          <w:bCs/>
          <w:u w:val="single"/>
        </w:rPr>
        <w:t xml:space="preserve">The </w:t>
      </w:r>
      <w:r w:rsidRPr="00BB6C1A">
        <w:rPr>
          <w:b/>
          <w:bCs/>
          <w:highlight w:val="cyan"/>
          <w:u w:val="single"/>
        </w:rPr>
        <w:t>legal theory</w:t>
      </w:r>
      <w:r w:rsidRPr="00D66868">
        <w:rPr>
          <w:b/>
          <w:bCs/>
          <w:u w:val="single"/>
        </w:rPr>
        <w:t xml:space="preserve"> that is offered to nullify the practice of overkill often functions under the name of the trans- or gay-panic defense</w:t>
      </w:r>
      <w:r w:rsidRPr="008B1D11">
        <w:rPr>
          <w:sz w:val="12"/>
        </w:rPr>
        <w:t xml:space="preserve">. </w:t>
      </w:r>
      <w:r w:rsidRPr="00D66868">
        <w:rPr>
          <w:u w:val="single"/>
        </w:rPr>
        <w:t xml:space="preserve">Both of these </w:t>
      </w:r>
      <w:r w:rsidRPr="00BB6C1A">
        <w:rPr>
          <w:highlight w:val="cyan"/>
          <w:u w:val="single"/>
        </w:rPr>
        <w:t>defense strategies argue</w:t>
      </w:r>
      <w:r w:rsidRPr="00D66868">
        <w:rPr>
          <w:u w:val="single"/>
        </w:rPr>
        <w:t xml:space="preserve"> that the </w:t>
      </w:r>
      <w:r w:rsidRPr="00BB6C1A">
        <w:rPr>
          <w:highlight w:val="cyan"/>
          <w:u w:val="single"/>
        </w:rPr>
        <w:t>murderer became</w:t>
      </w:r>
      <w:r w:rsidRPr="00D66868">
        <w:rPr>
          <w:u w:val="single"/>
        </w:rPr>
        <w:t xml:space="preserve"> so </w:t>
      </w:r>
      <w:r w:rsidRPr="00BB6C1A">
        <w:rPr>
          <w:highlight w:val="cyan"/>
          <w:u w:val="single"/>
        </w:rPr>
        <w:t>enraged</w:t>
      </w:r>
      <w:r w:rsidRPr="00D66868">
        <w:rPr>
          <w:u w:val="single"/>
        </w:rPr>
        <w:t xml:space="preserve"> after the “discovery” of either genitalia or someone’s sexuality </w:t>
      </w:r>
      <w:r w:rsidRPr="00BB6C1A">
        <w:rPr>
          <w:highlight w:val="cyan"/>
          <w:u w:val="single"/>
        </w:rPr>
        <w:t xml:space="preserve">they were </w:t>
      </w:r>
      <w:r w:rsidRPr="00BB6C1A">
        <w:rPr>
          <w:b/>
          <w:bCs/>
          <w:highlight w:val="cyan"/>
          <w:u w:val="single"/>
        </w:rPr>
        <w:t xml:space="preserve">forced to protect themselves from </w:t>
      </w:r>
      <w:r w:rsidRPr="00BB6C1A">
        <w:rPr>
          <w:b/>
          <w:bCs/>
          <w:u w:val="single"/>
        </w:rPr>
        <w:t xml:space="preserve">the </w:t>
      </w:r>
      <w:r w:rsidRPr="00BB6C1A">
        <w:rPr>
          <w:b/>
          <w:bCs/>
          <w:highlight w:val="cyan"/>
          <w:u w:val="single"/>
        </w:rPr>
        <w:t>threat of queerness</w:t>
      </w:r>
      <w:r w:rsidRPr="00D66868">
        <w:rPr>
          <w:u w:val="single"/>
        </w:rPr>
        <w:t>.</w:t>
      </w:r>
      <w:r w:rsidRPr="008B1D11">
        <w:rPr>
          <w:sz w:val="12"/>
        </w:rPr>
        <w:t xml:space="preserve">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w:t>
      </w:r>
      <w:r w:rsidRPr="00D66868">
        <w:rPr>
          <w:u w:val="single"/>
        </w:rPr>
        <w:t xml:space="preserve">The logic of the trans-panic defense as an explanation for overkill, in its gory semiotics, offers us a way of understanding queers as the nothing of Mbembe’s query. </w:t>
      </w:r>
      <w:r w:rsidRPr="00872F09">
        <w:rPr>
          <w:highlight w:val="cyan"/>
          <w:u w:val="single"/>
        </w:rPr>
        <w:t>Overkill</w:t>
      </w:r>
      <w:r w:rsidRPr="00D66868">
        <w:rPr>
          <w:u w:val="single"/>
        </w:rPr>
        <w:t xml:space="preserve"> </w:t>
      </w:r>
      <w:r w:rsidRPr="00872F09">
        <w:rPr>
          <w:highlight w:val="cyan"/>
          <w:u w:val="single"/>
        </w:rPr>
        <w:t>names</w:t>
      </w:r>
      <w:r w:rsidRPr="00D66868">
        <w:rPr>
          <w:u w:val="single"/>
        </w:rPr>
        <w:t xml:space="preserve"> the </w:t>
      </w:r>
      <w:r w:rsidRPr="00872F09">
        <w:rPr>
          <w:highlight w:val="cyan"/>
          <w:u w:val="single"/>
        </w:rPr>
        <w:t xml:space="preserve">technologies necessary to do away with </w:t>
      </w:r>
      <w:r w:rsidRPr="00872F09">
        <w:rPr>
          <w:b/>
          <w:bCs/>
          <w:highlight w:val="cyan"/>
          <w:u w:val="single"/>
        </w:rPr>
        <w:t>that which is already gone</w:t>
      </w:r>
      <w:r w:rsidRPr="008B1D11">
        <w:rPr>
          <w:u w:val="single"/>
        </w:rPr>
        <w:t xml:space="preserve">. </w:t>
      </w:r>
      <w:r w:rsidRPr="00872F09">
        <w:rPr>
          <w:highlight w:val="cyan"/>
          <w:u w:val="single"/>
        </w:rPr>
        <w:t>Queers</w:t>
      </w:r>
      <w:r w:rsidRPr="008B1D11">
        <w:rPr>
          <w:u w:val="single"/>
        </w:rPr>
        <w:t xml:space="preserve"> then </w:t>
      </w:r>
      <w:r w:rsidRPr="00872F09">
        <w:rPr>
          <w:highlight w:val="cyan"/>
          <w:u w:val="single"/>
        </w:rPr>
        <w:t>are the specters of life</w:t>
      </w:r>
      <w:r w:rsidRPr="008B1D11">
        <w:rPr>
          <w:u w:val="single"/>
        </w:rPr>
        <w:t xml:space="preserve"> </w:t>
      </w:r>
      <w:r w:rsidRPr="00872F09">
        <w:rPr>
          <w:highlight w:val="cyan"/>
          <w:u w:val="single"/>
        </w:rPr>
        <w:t>whose threat is so unimaginable that one is “forced</w:t>
      </w:r>
      <w:r w:rsidRPr="008B1D11">
        <w:rPr>
          <w:u w:val="single"/>
        </w:rPr>
        <w:t xml:space="preserve">,” </w:t>
      </w:r>
      <w:r w:rsidRPr="00AB5D98">
        <w:rPr>
          <w:u w:val="single"/>
        </w:rPr>
        <w:t>not simply to murder, but</w:t>
      </w:r>
      <w:r w:rsidRPr="00872F09">
        <w:rPr>
          <w:highlight w:val="cyan"/>
          <w:u w:val="single"/>
        </w:rPr>
        <w:t xml:space="preserve"> to push them</w:t>
      </w:r>
      <w:r w:rsidRPr="008B1D11">
        <w:rPr>
          <w:u w:val="single"/>
        </w:rPr>
        <w:t xml:space="preserve"> backward </w:t>
      </w:r>
      <w:r w:rsidRPr="00872F09">
        <w:rPr>
          <w:highlight w:val="cyan"/>
          <w:u w:val="single"/>
        </w:rPr>
        <w:t>out of time,</w:t>
      </w:r>
      <w:r w:rsidRPr="008B1D11">
        <w:rPr>
          <w:u w:val="single"/>
        </w:rPr>
        <w:t xml:space="preserve"> out of </w:t>
      </w:r>
      <w:r w:rsidRPr="00872F09">
        <w:rPr>
          <w:highlight w:val="cyan"/>
          <w:u w:val="single"/>
        </w:rPr>
        <w:t>History</w:t>
      </w:r>
      <w:r w:rsidRPr="008B1D11">
        <w:rPr>
          <w:u w:val="single"/>
        </w:rPr>
        <w:t xml:space="preserve">, and </w:t>
      </w:r>
      <w:r w:rsidRPr="00872F09">
        <w:rPr>
          <w:highlight w:val="cyan"/>
          <w:u w:val="single"/>
        </w:rPr>
        <w:t>into</w:t>
      </w:r>
      <w:r w:rsidRPr="008B1D11">
        <w:rPr>
          <w:u w:val="single"/>
        </w:rPr>
        <w:t xml:space="preserve"> that which comes </w:t>
      </w:r>
      <w:r w:rsidRPr="00872F09">
        <w:rPr>
          <w:highlight w:val="cyan"/>
          <w:u w:val="single"/>
        </w:rPr>
        <w:t>before</w:t>
      </w:r>
      <w:r w:rsidRPr="008B1D11">
        <w:rPr>
          <w:u w:val="single"/>
        </w:rPr>
        <w:t>.</w:t>
      </w:r>
      <w:r w:rsidRPr="008B1D11">
        <w:rPr>
          <w:sz w:val="12"/>
        </w:rPr>
        <w:t xml:space="preserve"> 27 In thinking the overkill of Paige and Brazell, I return to Mbembe’s query, “But </w:t>
      </w:r>
      <w:r w:rsidRPr="00872F09">
        <w:rPr>
          <w:b/>
          <w:bCs/>
          <w:highlight w:val="cyan"/>
          <w:u w:val="single"/>
        </w:rPr>
        <w:t>what does it mean to</w:t>
      </w:r>
      <w:r w:rsidRPr="008B1D11">
        <w:rPr>
          <w:b/>
          <w:bCs/>
          <w:u w:val="single"/>
        </w:rPr>
        <w:t xml:space="preserve"> </w:t>
      </w:r>
      <w:r w:rsidRPr="00872F09">
        <w:rPr>
          <w:b/>
          <w:bCs/>
          <w:highlight w:val="cyan"/>
          <w:u w:val="single"/>
        </w:rPr>
        <w:t>do violence to what is nothing</w:t>
      </w:r>
      <w:r w:rsidRPr="008B1D11">
        <w:rPr>
          <w:b/>
          <w:bCs/>
          <w:u w:val="single"/>
        </w:rPr>
        <w:t>?”</w:t>
      </w:r>
      <w:r w:rsidRPr="008B1D11">
        <w:rPr>
          <w:sz w:val="12"/>
        </w:rPr>
        <w:t>28 This question in its elegant brutality repeats with each case I offer</w:t>
      </w:r>
      <w:r w:rsidRPr="008B1D11">
        <w:rPr>
          <w:u w:val="single"/>
        </w:rPr>
        <w:t>. By resituating this question in the positive, the “something” that is more often than not translated as the human is made to appear.</w:t>
      </w:r>
      <w:r w:rsidRPr="008B1D11">
        <w:rPr>
          <w:sz w:val="12"/>
        </w:rPr>
        <w:t xml:space="preserve"> Of interest here, the category of the human assumes generality, yet can only be activated through the specificity of historical and politically located intersection. To this end</w:t>
      </w:r>
      <w:r w:rsidRPr="008B1D11">
        <w:rPr>
          <w:u w:val="single"/>
        </w:rPr>
        <w:t xml:space="preserve">, </w:t>
      </w:r>
      <w:r w:rsidRPr="00872F09">
        <w:rPr>
          <w:highlight w:val="cyan"/>
          <w:u w:val="single"/>
        </w:rPr>
        <w:t>the human</w:t>
      </w:r>
      <w:r w:rsidRPr="008B1D11">
        <w:rPr>
          <w:sz w:val="12"/>
        </w:rPr>
        <w:t xml:space="preserve">, the “something” of this query, </w:t>
      </w:r>
      <w:r w:rsidRPr="00872F09">
        <w:rPr>
          <w:highlight w:val="cyan"/>
          <w:u w:val="single"/>
        </w:rPr>
        <w:t>within the</w:t>
      </w:r>
      <w:r w:rsidRPr="008B1D11">
        <w:rPr>
          <w:u w:val="single"/>
        </w:rPr>
        <w:t xml:space="preserve"> context of the </w:t>
      </w:r>
      <w:r w:rsidRPr="00872F09">
        <w:rPr>
          <w:highlight w:val="cyan"/>
          <w:u w:val="single"/>
        </w:rPr>
        <w:t>liberal democracy</w:t>
      </w:r>
      <w:r w:rsidRPr="008B1D11">
        <w:rPr>
          <w:u w:val="single"/>
        </w:rPr>
        <w:t>, names rights-bearing subjects, or those who can stand as subjects before the law.</w:t>
      </w:r>
      <w:r w:rsidRPr="008B1D11">
        <w:rPr>
          <w:sz w:val="12"/>
        </w:rPr>
        <w:t xml:space="preserve"> </w:t>
      </w:r>
      <w:r w:rsidRPr="008B1D11">
        <w:rPr>
          <w:b/>
          <w:bCs/>
          <w:u w:val="single"/>
        </w:rPr>
        <w:t xml:space="preserve">The human, then, </w:t>
      </w:r>
      <w:r w:rsidRPr="00872F09">
        <w:rPr>
          <w:b/>
          <w:bCs/>
          <w:highlight w:val="cyan"/>
          <w:u w:val="single"/>
        </w:rPr>
        <w:t xml:space="preserve">makes the nothing </w:t>
      </w:r>
      <w:r w:rsidRPr="00872F09">
        <w:rPr>
          <w:b/>
          <w:bCs/>
          <w:u w:val="single"/>
        </w:rPr>
        <w:t xml:space="preserve">not only possible but </w:t>
      </w:r>
      <w:r w:rsidRPr="00872F09">
        <w:rPr>
          <w:b/>
          <w:bCs/>
          <w:highlight w:val="cyan"/>
          <w:u w:val="single"/>
        </w:rPr>
        <w:t>necessary</w:t>
      </w:r>
      <w:r w:rsidRPr="008B1D11">
        <w:rPr>
          <w:b/>
          <w:bCs/>
          <w:u w:val="single"/>
        </w:rPr>
        <w:t>.</w:t>
      </w:r>
      <w:r w:rsidRPr="008B1D11">
        <w:rPr>
          <w:sz w:val="12"/>
        </w:rPr>
        <w:t xml:space="preserve"> Following this logic, the work of death, of the death that is already nothing, not quite human, binds the categorical (mis)recognition of humanity. The </w:t>
      </w:r>
      <w:r w:rsidRPr="008B1D11">
        <w:rPr>
          <w:u w:val="single"/>
        </w:rPr>
        <w:t>human, then, resides in the space of life and under the domain of rights, whereas the queer inhabits the place of compromised personhood and the zone of death.</w:t>
      </w:r>
      <w:r w:rsidRPr="008B1D11">
        <w:rPr>
          <w:sz w:val="12"/>
        </w:rPr>
        <w:t xml:space="preserve"> </w:t>
      </w:r>
      <w:r w:rsidRPr="008B1D11">
        <w:rPr>
          <w:b/>
          <w:bCs/>
          <w:u w:val="single"/>
        </w:rPr>
        <w:t xml:space="preserve">As perpetual and axiomatic threat to the human, </w:t>
      </w:r>
      <w:r w:rsidRPr="00872F09">
        <w:rPr>
          <w:b/>
          <w:bCs/>
          <w:highlight w:val="cyan"/>
          <w:u w:val="single"/>
        </w:rPr>
        <w:t>the queer is the negated double of the subject of liberal democracy</w:t>
      </w:r>
      <w:r w:rsidRPr="008B1D11">
        <w:rPr>
          <w:b/>
          <w:bCs/>
          <w:u w:val="single"/>
        </w:rPr>
        <w:t xml:space="preserve">. </w:t>
      </w:r>
      <w:r w:rsidRPr="008B1D11">
        <w:rPr>
          <w:sz w:val="12"/>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overkill is precisely not outside of, but is that which constitutes liberal democracy as such. </w:t>
      </w:r>
      <w:r w:rsidRPr="008B1D11">
        <w:rPr>
          <w:b/>
          <w:bCs/>
          <w:u w:val="single"/>
        </w:rPr>
        <w:t xml:space="preserve">Overkill then is the proper expression to the riddle of the queer nothingness. </w:t>
      </w:r>
      <w:r w:rsidRPr="008B1D11">
        <w:rPr>
          <w:sz w:val="12"/>
        </w:rPr>
        <w:t xml:space="preserve">Put another way, the spectacular material-semiotics of overkill should not be read as (only) individual pathology; these vicious acts must indict the very social worlds of which they are ambassadors. </w:t>
      </w:r>
      <w:r w:rsidRPr="00872F09">
        <w:rPr>
          <w:b/>
          <w:bCs/>
          <w:highlight w:val="cyan"/>
          <w:u w:val="single"/>
        </w:rPr>
        <w:t>Overkill is what it means</w:t>
      </w:r>
      <w:r w:rsidRPr="008B1D11">
        <w:rPr>
          <w:sz w:val="12"/>
        </w:rPr>
        <w:t xml:space="preserve">, what it must mean, </w:t>
      </w:r>
      <w:r w:rsidRPr="00872F09">
        <w:rPr>
          <w:b/>
          <w:bCs/>
          <w:highlight w:val="cyan"/>
          <w:u w:val="single"/>
        </w:rPr>
        <w:t>to do violence to what is nothing</w:t>
      </w:r>
      <w:r w:rsidRPr="00872F09">
        <w:rPr>
          <w:sz w:val="12"/>
          <w:highlight w:val="cyan"/>
        </w:rPr>
        <w:t>.</w:t>
      </w:r>
    </w:p>
    <w:p w14:paraId="5B922A5E" w14:textId="77777777" w:rsidR="002003BA" w:rsidRPr="00873B45" w:rsidRDefault="002003BA" w:rsidP="002003BA">
      <w:pPr>
        <w:pStyle w:val="Heading4"/>
      </w:pPr>
      <w:r w:rsidRPr="00873B45">
        <w:t>The collective resistance of the Stonewall riots is a spirit we need to recapture –</w:t>
      </w:r>
      <w:r>
        <w:t xml:space="preserve"> embrace the mindset and</w:t>
      </w:r>
      <w:r w:rsidRPr="00873B45">
        <w:t xml:space="preserve"> radical</w:t>
      </w:r>
      <w:r>
        <w:t>ly</w:t>
      </w:r>
      <w:r w:rsidRPr="00873B45">
        <w:t xml:space="preserve"> refus</w:t>
      </w:r>
      <w:r>
        <w:t xml:space="preserve">e </w:t>
      </w:r>
      <w:r w:rsidRPr="00873B45">
        <w:t>the police state is the only way to prevent the continuation of state violence towards the queer Other and the death of the revolutionary spirit</w:t>
      </w:r>
    </w:p>
    <w:p w14:paraId="11705176" w14:textId="77777777" w:rsidR="002003BA" w:rsidRPr="00873B45" w:rsidRDefault="002003BA" w:rsidP="002003BA">
      <w:r w:rsidRPr="00873B45">
        <w:rPr>
          <w:b/>
          <w:bCs/>
        </w:rPr>
        <w:t xml:space="preserve">Stanley 11 </w:t>
      </w:r>
      <w:r w:rsidRPr="00873B45">
        <w:t>Stanley, E. A., &amp; Smith, N. (2011). Captive genders: Trans embodiment and the prison industrial complex. Oakland, CA: AK Press.</w:t>
      </w:r>
    </w:p>
    <w:p w14:paraId="1CF1D245" w14:textId="77777777" w:rsidR="002003BA" w:rsidRPr="00873B45" w:rsidRDefault="002003BA" w:rsidP="002003BA">
      <w:pPr>
        <w:rPr>
          <w:sz w:val="16"/>
        </w:rPr>
      </w:pPr>
      <w:r w:rsidRPr="00873B45">
        <w:rPr>
          <w:sz w:val="16"/>
        </w:rPr>
        <w:t xml:space="preserve">Bright lights shattered the dark anonymity of the dance floor. The </w:t>
      </w:r>
      <w:r w:rsidRPr="00873B45">
        <w:rPr>
          <w:u w:val="single"/>
        </w:rPr>
        <w:t>flicker warned</w:t>
      </w:r>
      <w:r w:rsidRPr="00873B45">
        <w:rPr>
          <w:sz w:val="16"/>
        </w:rPr>
        <w:t xml:space="preserve"> of the danger </w:t>
      </w:r>
      <w:r w:rsidRPr="00873B45">
        <w:rPr>
          <w:u w:val="single"/>
        </w:rPr>
        <w:t>of the coming raid</w:t>
      </w:r>
      <w:r w:rsidRPr="00873B45">
        <w:rPr>
          <w:sz w:val="16"/>
        </w:rPr>
        <w:t xml:space="preserve">. </w:t>
      </w:r>
      <w:r w:rsidRPr="00873B45">
        <w:rPr>
          <w:u w:val="single"/>
        </w:rPr>
        <w:t>Well experienced, people stopped dancing, changed clothing,</w:t>
      </w:r>
      <w:r w:rsidRPr="00873B45">
        <w:rPr>
          <w:sz w:val="16"/>
        </w:rPr>
        <w:t xml:space="preserve"> removed or applied makeup,</w:t>
      </w:r>
      <w:r w:rsidRPr="00873B45">
        <w:rPr>
          <w:u w:val="single"/>
        </w:rPr>
        <w:t xml:space="preserve"> and got ready.</w:t>
      </w:r>
      <w:r w:rsidRPr="00873B45">
        <w:rPr>
          <w:sz w:val="16"/>
        </w:rPr>
        <w:t xml:space="preserve"> </w:t>
      </w:r>
      <w:r w:rsidRPr="00873B45">
        <w:rPr>
          <w:highlight w:val="cyan"/>
          <w:u w:val="single"/>
        </w:rPr>
        <w:t xml:space="preserve">The police </w:t>
      </w:r>
      <w:r w:rsidRPr="00873B45">
        <w:rPr>
          <w:u w:val="single"/>
        </w:rPr>
        <w:t>entered</w:t>
      </w:r>
      <w:r w:rsidRPr="00873B45">
        <w:rPr>
          <w:sz w:val="16"/>
        </w:rPr>
        <w:t xml:space="preserve">, began </w:t>
      </w:r>
      <w:r w:rsidRPr="00873B45">
        <w:rPr>
          <w:u w:val="single"/>
        </w:rPr>
        <w:t xml:space="preserve">examining everyone’s IDs, and </w:t>
      </w:r>
      <w:r w:rsidRPr="00873B45">
        <w:rPr>
          <w:highlight w:val="cyan"/>
          <w:u w:val="single"/>
        </w:rPr>
        <w:t xml:space="preserve">lined up </w:t>
      </w:r>
      <w:r w:rsidRPr="00873B45">
        <w:rPr>
          <w:u w:val="single"/>
        </w:rPr>
        <w:t xml:space="preserve">the </w:t>
      </w:r>
      <w:r w:rsidRPr="00873B45">
        <w:rPr>
          <w:highlight w:val="cyan"/>
          <w:u w:val="single"/>
        </w:rPr>
        <w:t>trans/gender-non-conforming folks to be “checked</w:t>
      </w:r>
      <w:r w:rsidRPr="00AB5D98">
        <w:rPr>
          <w:u w:val="single"/>
        </w:rPr>
        <w:t xml:space="preserve">” by an officer </w:t>
      </w:r>
      <w:r w:rsidRPr="00873B45">
        <w:rPr>
          <w:u w:val="single"/>
        </w:rPr>
        <w:t xml:space="preserve">in the restroom </w:t>
      </w:r>
      <w:r w:rsidRPr="00873B45">
        <w:rPr>
          <w:highlight w:val="cyan"/>
          <w:u w:val="single"/>
        </w:rPr>
        <w:t>to ensure</w:t>
      </w:r>
      <w:r w:rsidRPr="00873B45">
        <w:rPr>
          <w:sz w:val="16"/>
        </w:rPr>
        <w:t xml:space="preserve"> that </w:t>
      </w:r>
      <w:r w:rsidRPr="00873B45">
        <w:rPr>
          <w:highlight w:val="cyan"/>
          <w:u w:val="single"/>
        </w:rPr>
        <w:t xml:space="preserve">they were wearing </w:t>
      </w:r>
      <w:r w:rsidRPr="00873B45">
        <w:rPr>
          <w:u w:val="single"/>
        </w:rPr>
        <w:t xml:space="preserve">the </w:t>
      </w:r>
      <w:r w:rsidRPr="00CD3454">
        <w:rPr>
          <w:u w:val="single"/>
        </w:rPr>
        <w:t>legally mandated</w:t>
      </w:r>
      <w:r w:rsidRPr="00873B45">
        <w:rPr>
          <w:u w:val="single"/>
        </w:rPr>
        <w:t xml:space="preserve"> three pieces of </w:t>
      </w:r>
      <w:r w:rsidRPr="00873B45">
        <w:rPr>
          <w:highlight w:val="cyan"/>
          <w:u w:val="single"/>
        </w:rPr>
        <w:t>“gender appropriate clothing.”</w:t>
      </w:r>
      <w:r w:rsidRPr="00873B45">
        <w:rPr>
          <w:sz w:val="16"/>
        </w:rPr>
        <w:t xml:space="preserve"> Simultaneously the </w:t>
      </w:r>
      <w:r w:rsidRPr="00CD3454">
        <w:rPr>
          <w:u w:val="single"/>
        </w:rPr>
        <w:t>cops started roughing up people</w:t>
      </w:r>
      <w:r w:rsidRPr="00873B45">
        <w:rPr>
          <w:u w:val="single"/>
        </w:rPr>
        <w:t xml:space="preserve">, dragging them out front to the awaiting paddy wagon. </w:t>
      </w:r>
      <w:r w:rsidRPr="00F7434A">
        <w:rPr>
          <w:u w:val="single"/>
        </w:rPr>
        <w:t>In other words</w:t>
      </w:r>
      <w:r w:rsidRPr="00873B45">
        <w:rPr>
          <w:highlight w:val="cyan"/>
          <w:u w:val="single"/>
        </w:rPr>
        <w:t>, it was a regular</w:t>
      </w:r>
      <w:r w:rsidRPr="00873B45">
        <w:rPr>
          <w:u w:val="single"/>
        </w:rPr>
        <w:t xml:space="preserve"> June </w:t>
      </w:r>
      <w:r w:rsidRPr="00873B45">
        <w:rPr>
          <w:highlight w:val="cyan"/>
          <w:u w:val="single"/>
        </w:rPr>
        <w:t>night</w:t>
      </w:r>
      <w:r w:rsidRPr="00873B45">
        <w:rPr>
          <w:u w:val="single"/>
        </w:rPr>
        <w:t xml:space="preserve"> out on the town </w:t>
      </w:r>
      <w:r w:rsidRPr="00873B45">
        <w:rPr>
          <w:highlight w:val="cyan"/>
          <w:u w:val="single"/>
        </w:rPr>
        <w:t>for trans and queer folks in 1969</w:t>
      </w:r>
      <w:r w:rsidRPr="00873B45">
        <w:rPr>
          <w:u w:val="single"/>
        </w:rPr>
        <w:t xml:space="preserve"> New York City.</w:t>
      </w:r>
      <w:r w:rsidRPr="00873B45">
        <w:rPr>
          <w:sz w:val="16"/>
        </w:rPr>
        <w:t xml:space="preserve"> As the legend goes, </w:t>
      </w:r>
      <w:r w:rsidRPr="00873B45">
        <w:rPr>
          <w:u w:val="single"/>
        </w:rPr>
        <w:t>that night the cops did not receive their payoff or they wanted to remind the patrons of their precarious existence</w:t>
      </w:r>
      <w:r w:rsidRPr="00873B45">
        <w:rPr>
          <w:sz w:val="16"/>
        </w:rPr>
        <w:t xml:space="preserve">. </w:t>
      </w:r>
      <w:r w:rsidRPr="00873B45">
        <w:rPr>
          <w:u w:val="single"/>
        </w:rPr>
        <w:t>In</w:t>
      </w:r>
      <w:r w:rsidRPr="00873B45">
        <w:rPr>
          <w:sz w:val="16"/>
        </w:rPr>
        <w:t xml:space="preserve"> the shadows of New York nightlife</w:t>
      </w:r>
      <w:r w:rsidRPr="00873B45">
        <w:rPr>
          <w:u w:val="single"/>
        </w:rPr>
        <w:t xml:space="preserve">, </w:t>
      </w:r>
      <w:r w:rsidRPr="00873B45">
        <w:rPr>
          <w:highlight w:val="cyan"/>
          <w:u w:val="single"/>
        </w:rPr>
        <w:t xml:space="preserve">[at] the </w:t>
      </w:r>
      <w:r w:rsidRPr="00873B45">
        <w:rPr>
          <w:b/>
          <w:bCs/>
          <w:highlight w:val="cyan"/>
          <w:u w:val="single"/>
        </w:rPr>
        <w:t>Stonewall</w:t>
      </w:r>
      <w:r w:rsidRPr="00873B45">
        <w:rPr>
          <w:highlight w:val="cyan"/>
          <w:u w:val="single"/>
        </w:rPr>
        <w:t xml:space="preserve"> Inn</w:t>
      </w:r>
      <w:r w:rsidRPr="00873B45">
        <w:rPr>
          <w:u w:val="single"/>
        </w:rPr>
        <w:t>, like most other “</w:t>
      </w:r>
      <w:r w:rsidRPr="00873B45">
        <w:rPr>
          <w:b/>
          <w:bCs/>
          <w:highlight w:val="cyan"/>
          <w:u w:val="single"/>
        </w:rPr>
        <w:t>gay bar</w:t>
      </w:r>
      <w:r w:rsidRPr="00873B45">
        <w:rPr>
          <w:b/>
          <w:bCs/>
          <w:u w:val="single"/>
        </w:rPr>
        <w:t>s</w:t>
      </w:r>
      <w:r w:rsidRPr="00873B45">
        <w:rPr>
          <w:u w:val="single"/>
        </w:rPr>
        <w:t>,” was owned and run by the mafia, which tended to have the connections within local government</w:t>
      </w:r>
      <w:r w:rsidRPr="00873B45">
        <w:rPr>
          <w:sz w:val="16"/>
        </w:rPr>
        <w:t xml:space="preserve"> and the vice squad to know </w:t>
      </w:r>
      <w:r w:rsidRPr="00873B45">
        <w:rPr>
          <w:u w:val="single"/>
        </w:rPr>
        <w:t>who</w:t>
      </w:r>
      <w:r w:rsidRPr="00873B45">
        <w:rPr>
          <w:sz w:val="16"/>
        </w:rPr>
        <w:t xml:space="preserve"> to </w:t>
      </w:r>
      <w:r w:rsidRPr="00873B45">
        <w:rPr>
          <w:u w:val="single"/>
        </w:rPr>
        <w:t>bribe in order to keep the bar raids at a minimum and the cash flowing</w:t>
      </w:r>
      <w:r w:rsidRPr="00873B45">
        <w:rPr>
          <w:sz w:val="16"/>
        </w:rPr>
        <w:t xml:space="preserve">. </w:t>
      </w:r>
      <w:r w:rsidRPr="00873B45">
        <w:rPr>
          <w:highlight w:val="cyan"/>
          <w:u w:val="single"/>
        </w:rPr>
        <w:t>As the first few captured queers were forced into the paddy wagon, people</w:t>
      </w:r>
      <w:r w:rsidRPr="00873B45">
        <w:rPr>
          <w:sz w:val="16"/>
        </w:rPr>
        <w:t xml:space="preserve"> hanging around </w:t>
      </w:r>
      <w:r w:rsidRPr="00AB5D98">
        <w:rPr>
          <w:u w:val="single"/>
        </w:rPr>
        <w:t xml:space="preserve">outside the bar </w:t>
      </w:r>
      <w:r w:rsidRPr="00873B45">
        <w:rPr>
          <w:highlight w:val="cyan"/>
          <w:u w:val="single"/>
        </w:rPr>
        <w:t xml:space="preserve">began </w:t>
      </w:r>
      <w:r w:rsidRPr="00873B45">
        <w:rPr>
          <w:sz w:val="26"/>
          <w:szCs w:val="26"/>
          <w:highlight w:val="cyan"/>
          <w:u w:val="single"/>
        </w:rPr>
        <w:t xml:space="preserve">throwing pocket change at the </w:t>
      </w:r>
      <w:r w:rsidRPr="00873B45">
        <w:rPr>
          <w:sz w:val="26"/>
          <w:szCs w:val="26"/>
          <w:u w:val="single"/>
        </w:rPr>
        <w:t xml:space="preserve">arresting </w:t>
      </w:r>
      <w:r w:rsidRPr="00873B45">
        <w:rPr>
          <w:b/>
          <w:bCs/>
          <w:sz w:val="26"/>
          <w:szCs w:val="26"/>
          <w:highlight w:val="cyan"/>
          <w:u w:val="single"/>
        </w:rPr>
        <w:t>officers</w:t>
      </w:r>
      <w:r w:rsidRPr="00873B45">
        <w:rPr>
          <w:sz w:val="26"/>
          <w:szCs w:val="26"/>
          <w:highlight w:val="cyan"/>
          <w:u w:val="single"/>
        </w:rPr>
        <w:t>; then</w:t>
      </w:r>
      <w:r w:rsidRPr="00873B45">
        <w:rPr>
          <w:sz w:val="26"/>
          <w:szCs w:val="26"/>
          <w:u w:val="single"/>
        </w:rPr>
        <w:t xml:space="preserve"> the </w:t>
      </w:r>
      <w:r w:rsidRPr="00873B45">
        <w:rPr>
          <w:sz w:val="26"/>
          <w:szCs w:val="26"/>
          <w:highlight w:val="cyan"/>
          <w:u w:val="single"/>
        </w:rPr>
        <w:t>bottles</w:t>
      </w:r>
      <w:r w:rsidRPr="00873B45">
        <w:rPr>
          <w:sz w:val="26"/>
          <w:szCs w:val="26"/>
          <w:u w:val="single"/>
        </w:rPr>
        <w:t xml:space="preserve"> started flying </w:t>
      </w:r>
      <w:r w:rsidRPr="00873B45">
        <w:rPr>
          <w:sz w:val="26"/>
          <w:szCs w:val="26"/>
          <w:highlight w:val="cyan"/>
          <w:u w:val="single"/>
        </w:rPr>
        <w:t xml:space="preserve">and </w:t>
      </w:r>
      <w:r w:rsidRPr="00873B45">
        <w:rPr>
          <w:sz w:val="26"/>
          <w:szCs w:val="26"/>
          <w:u w:val="single"/>
        </w:rPr>
        <w:t xml:space="preserve">then the </w:t>
      </w:r>
      <w:r w:rsidRPr="00873B45">
        <w:rPr>
          <w:b/>
          <w:bCs/>
          <w:sz w:val="26"/>
          <w:szCs w:val="26"/>
          <w:highlight w:val="cyan"/>
          <w:u w:val="single"/>
        </w:rPr>
        <w:t>bricks</w:t>
      </w:r>
      <w:r w:rsidRPr="00873B45">
        <w:rPr>
          <w:u w:val="single"/>
        </w:rPr>
        <w:t>.</w:t>
      </w:r>
      <w:r w:rsidRPr="00873B45">
        <w:rPr>
          <w:sz w:val="16"/>
        </w:rPr>
        <w:t xml:space="preserve"> With the majority of the patrons now outside the bar, </w:t>
      </w:r>
      <w:r w:rsidRPr="00873B45">
        <w:rPr>
          <w:highlight w:val="cyan"/>
          <w:u w:val="single"/>
        </w:rPr>
        <w:t>a</w:t>
      </w:r>
      <w:r w:rsidRPr="00873B45">
        <w:rPr>
          <w:u w:val="single"/>
        </w:rPr>
        <w:t xml:space="preserve"> </w:t>
      </w:r>
      <w:r w:rsidRPr="00873B45">
        <w:rPr>
          <w:b/>
          <w:bCs/>
          <w:highlight w:val="cyan"/>
          <w:u w:val="single"/>
        </w:rPr>
        <w:t xml:space="preserve">crowd of angry trans/queer folks </w:t>
      </w:r>
      <w:r w:rsidRPr="00873B45">
        <w:rPr>
          <w:b/>
          <w:bCs/>
          <w:u w:val="single"/>
        </w:rPr>
        <w:t xml:space="preserve">had gathered and </w:t>
      </w:r>
      <w:r w:rsidRPr="00873B45">
        <w:rPr>
          <w:b/>
          <w:bCs/>
          <w:highlight w:val="cyan"/>
          <w:u w:val="single"/>
        </w:rPr>
        <w:t>forced the police to retreat</w:t>
      </w:r>
      <w:r w:rsidRPr="00873B45">
        <w:rPr>
          <w:b/>
          <w:bCs/>
          <w:u w:val="single"/>
        </w:rPr>
        <w:t xml:space="preserve"> </w:t>
      </w:r>
      <w:r w:rsidRPr="00873B45">
        <w:rPr>
          <w:sz w:val="16"/>
        </w:rPr>
        <w:t>back</w:t>
      </w:r>
      <w:r w:rsidRPr="00873B45">
        <w:rPr>
          <w:b/>
          <w:bCs/>
          <w:u w:val="single"/>
        </w:rPr>
        <w:t xml:space="preserve"> </w:t>
      </w:r>
      <w:r w:rsidRPr="00873B45">
        <w:rPr>
          <w:b/>
          <w:bCs/>
          <w:highlight w:val="cyan"/>
          <w:u w:val="single"/>
        </w:rPr>
        <w:t>into the Stonewall</w:t>
      </w:r>
      <w:r w:rsidRPr="00873B45">
        <w:rPr>
          <w:sz w:val="16"/>
        </w:rPr>
        <w:t xml:space="preserve">. </w:t>
      </w:r>
      <w:r w:rsidRPr="00873B45">
        <w:rPr>
          <w:b/>
          <w:bCs/>
          <w:highlight w:val="cyan"/>
          <w:u w:val="single"/>
        </w:rPr>
        <w:t xml:space="preserve">As their collective fury grew, </w:t>
      </w:r>
      <w:r w:rsidRPr="00873B45">
        <w:rPr>
          <w:b/>
          <w:bCs/>
          <w:u w:val="single"/>
        </w:rPr>
        <w:t xml:space="preserve">a </w:t>
      </w:r>
      <w:r w:rsidRPr="00873B45">
        <w:rPr>
          <w:sz w:val="16"/>
        </w:rPr>
        <w:t>few people uprooted a parking meter and used it as a battering ram in hopes of knocking down the bar’s door and escalating the physical confrontation with the cops. A tactical team was called to rescue the vice squad now barricaded inside the Stonewall. They eventually arrived, and the street battle raged for two more nights</w:t>
      </w:r>
      <w:r w:rsidRPr="00873B45">
        <w:rPr>
          <w:b/>
          <w:bCs/>
          <w:highlight w:val="cyan"/>
          <w:u w:val="single"/>
        </w:rPr>
        <w:t>. In a</w:t>
      </w:r>
      <w:r w:rsidRPr="00873B45">
        <w:rPr>
          <w:sz w:val="16"/>
        </w:rPr>
        <w:t xml:space="preserve"> blast of </w:t>
      </w:r>
      <w:r w:rsidRPr="00873B45">
        <w:rPr>
          <w:b/>
          <w:bCs/>
          <w:highlight w:val="cyan"/>
          <w:u w:val="single"/>
        </w:rPr>
        <w:t>radical collectivity</w:t>
      </w:r>
      <w:r w:rsidRPr="00873B45">
        <w:rPr>
          <w:sz w:val="16"/>
        </w:rPr>
        <w:t xml:space="preserve">, </w:t>
      </w:r>
      <w:r w:rsidRPr="00873B45">
        <w:rPr>
          <w:highlight w:val="cyan"/>
          <w:u w:val="single"/>
        </w:rPr>
        <w:t xml:space="preserve">trans/gender-non-conforming folks, queers of color, butches, drag queens, hair-fairies, homeless street youth, sex workers, </w:t>
      </w:r>
      <w:r w:rsidRPr="00873B45">
        <w:rPr>
          <w:u w:val="single"/>
        </w:rPr>
        <w:t xml:space="preserve">and others </w:t>
      </w:r>
      <w:r w:rsidRPr="00873B45">
        <w:rPr>
          <w:b/>
          <w:bCs/>
          <w:highlight w:val="cyan"/>
          <w:u w:val="single"/>
        </w:rPr>
        <w:t xml:space="preserve">took up arms and </w:t>
      </w:r>
      <w:r w:rsidRPr="00873B45">
        <w:rPr>
          <w:b/>
          <w:bCs/>
          <w:sz w:val="26"/>
          <w:szCs w:val="26"/>
          <w:highlight w:val="cyan"/>
          <w:u w:val="single"/>
        </w:rPr>
        <w:t>fought back against</w:t>
      </w:r>
      <w:r w:rsidRPr="00873B45">
        <w:rPr>
          <w:u w:val="single"/>
        </w:rPr>
        <w:t xml:space="preserve"> the </w:t>
      </w:r>
      <w:r w:rsidRPr="00873B45">
        <w:rPr>
          <w:b/>
          <w:bCs/>
          <w:sz w:val="26"/>
          <w:szCs w:val="26"/>
          <w:highlight w:val="cyan"/>
          <w:u w:val="single"/>
        </w:rPr>
        <w:t>generations of oppression</w:t>
      </w:r>
      <w:r w:rsidRPr="00873B45">
        <w:rPr>
          <w:u w:val="single"/>
        </w:rPr>
        <w:t xml:space="preserve"> that they were forced to survive</w:t>
      </w:r>
      <w:r w:rsidRPr="00873B45">
        <w:rPr>
          <w:sz w:val="16"/>
        </w:rPr>
        <w:t xml:space="preserve">.[1] Forty years later, on a similarly muggy June night </w:t>
      </w:r>
      <w:r w:rsidRPr="00873B45">
        <w:rPr>
          <w:highlight w:val="cyan"/>
          <w:u w:val="single"/>
        </w:rPr>
        <w:t>in 2009</w:t>
      </w:r>
      <w:r w:rsidRPr="00873B45">
        <w:rPr>
          <w:sz w:val="16"/>
          <w:highlight w:val="cyan"/>
        </w:rPr>
        <w:t>,</w:t>
      </w:r>
      <w:r w:rsidRPr="00873B45">
        <w:rPr>
          <w:sz w:val="16"/>
        </w:rPr>
        <w:t xml:space="preserve"> history repeated itself. </w:t>
      </w:r>
      <w:r w:rsidRPr="00873B45">
        <w:rPr>
          <w:highlight w:val="cyan"/>
          <w:u w:val="single"/>
        </w:rPr>
        <w:t>At the Rainbow Lounge,</w:t>
      </w:r>
      <w:r w:rsidRPr="00873B45">
        <w:rPr>
          <w:u w:val="single"/>
        </w:rPr>
        <w:t xml:space="preserve"> a</w:t>
      </w:r>
      <w:r w:rsidRPr="00873B45">
        <w:rPr>
          <w:sz w:val="16"/>
        </w:rPr>
        <w:t xml:space="preserve"> newly opened </w:t>
      </w:r>
      <w:r w:rsidRPr="00873B45">
        <w:rPr>
          <w:highlight w:val="cyan"/>
          <w:u w:val="single"/>
        </w:rPr>
        <w:t>gay bar</w:t>
      </w:r>
      <w:r w:rsidRPr="00873B45">
        <w:rPr>
          <w:sz w:val="16"/>
        </w:rPr>
        <w:t xml:space="preserve"> in Fort Worth, Texas, the </w:t>
      </w:r>
      <w:r w:rsidRPr="00873B45">
        <w:rPr>
          <w:highlight w:val="cyan"/>
          <w:u w:val="single"/>
        </w:rPr>
        <w:t>police staged a raid</w:t>
      </w:r>
      <w:r w:rsidRPr="00873B45">
        <w:rPr>
          <w:sz w:val="16"/>
        </w:rPr>
        <w:t xml:space="preserve">, verbally harassing patrons, calling them “faggots” and </w:t>
      </w:r>
      <w:r w:rsidRPr="00873B45">
        <w:rPr>
          <w:highlight w:val="cyan"/>
          <w:u w:val="single"/>
        </w:rPr>
        <w:t>beating</w:t>
      </w:r>
      <w:r w:rsidRPr="00873B45">
        <w:rPr>
          <w:u w:val="single"/>
        </w:rPr>
        <w:t xml:space="preserve"> </w:t>
      </w:r>
      <w:r w:rsidRPr="00873B45">
        <w:rPr>
          <w:sz w:val="16"/>
        </w:rPr>
        <w:t xml:space="preserve">a number of </w:t>
      </w:r>
      <w:r w:rsidRPr="00873B45">
        <w:rPr>
          <w:highlight w:val="cyan"/>
          <w:u w:val="single"/>
        </w:rPr>
        <w:t>customers</w:t>
      </w:r>
      <w:r w:rsidRPr="00873B45">
        <w:rPr>
          <w:sz w:val="16"/>
        </w:rPr>
        <w:t xml:space="preserve">. One patron was slammed against the floor, sending him to the hospital with brain injuries, while seven others were arrested. These instances of brutal force and the administrative surveillance that trans and queer folks face today are not significantly less prevalent nor less traumatic than those experienced by </w:t>
      </w:r>
      <w:r w:rsidRPr="00873B45">
        <w:rPr>
          <w:highlight w:val="cyan"/>
          <w:u w:val="single"/>
        </w:rPr>
        <w:t>the</w:t>
      </w:r>
      <w:r w:rsidRPr="00873B45">
        <w:rPr>
          <w:sz w:val="16"/>
        </w:rPr>
        <w:t xml:space="preserve"> </w:t>
      </w:r>
      <w:r w:rsidRPr="00873B45">
        <w:rPr>
          <w:highlight w:val="cyan"/>
          <w:u w:val="single"/>
        </w:rPr>
        <w:t>Stonewall riot[s]</w:t>
      </w:r>
      <w:r w:rsidRPr="00873B45">
        <w:rPr>
          <w:u w:val="single"/>
        </w:rPr>
        <w:t xml:space="preserve"> ers of 1969</w:t>
      </w:r>
      <w:r w:rsidRPr="00873B45">
        <w:rPr>
          <w:sz w:val="16"/>
        </w:rPr>
        <w:t xml:space="preserve">, however the </w:t>
      </w:r>
      <w:r w:rsidRPr="00873B45">
        <w:rPr>
          <w:highlight w:val="cyan"/>
          <w:u w:val="single"/>
        </w:rPr>
        <w:t>way</w:t>
      </w:r>
      <w:r w:rsidRPr="00873B45">
        <w:rPr>
          <w:u w:val="single"/>
        </w:rPr>
        <w:t xml:space="preserve"> </w:t>
      </w:r>
      <w:r w:rsidRPr="00873B45">
        <w:rPr>
          <w:highlight w:val="cyan"/>
          <w:u w:val="single"/>
        </w:rPr>
        <w:t>[of]</w:t>
      </w:r>
      <w:r w:rsidRPr="00873B45">
        <w:rPr>
          <w:u w:val="single"/>
        </w:rPr>
        <w:t xml:space="preserve"> s</w:t>
      </w:r>
      <w:r w:rsidRPr="00873B45">
        <w:rPr>
          <w:sz w:val="16"/>
        </w:rPr>
        <w:t xml:space="preserve"> this violence is currently </w:t>
      </w:r>
      <w:r w:rsidRPr="00873B45">
        <w:rPr>
          <w:highlight w:val="cyan"/>
          <w:u w:val="single"/>
        </w:rPr>
        <w:t>underst[anding violence]</w:t>
      </w:r>
      <w:r w:rsidRPr="00873B45">
        <w:rPr>
          <w:u w:val="single"/>
        </w:rPr>
        <w:t xml:space="preserve"> </w:t>
      </w:r>
      <w:r w:rsidRPr="00873B45">
        <w:rPr>
          <w:sz w:val="16"/>
        </w:rPr>
        <w:t xml:space="preserve">ood </w:t>
      </w:r>
      <w:r w:rsidRPr="00873B45">
        <w:rPr>
          <w:highlight w:val="cyan"/>
          <w:u w:val="single"/>
        </w:rPr>
        <w:t>is</w:t>
      </w:r>
      <w:r w:rsidRPr="00873B45">
        <w:rPr>
          <w:u w:val="single"/>
        </w:rPr>
        <w:t xml:space="preserve"> quite </w:t>
      </w:r>
      <w:r w:rsidRPr="00873B45">
        <w:rPr>
          <w:highlight w:val="cyan"/>
          <w:u w:val="single"/>
        </w:rPr>
        <w:t>different.[from the Rainbow Lounge]</w:t>
      </w:r>
      <w:r w:rsidRPr="00873B45">
        <w:rPr>
          <w:sz w:val="16"/>
        </w:rPr>
        <w:t xml:space="preserve"> While community vigils and public forums were held </w:t>
      </w:r>
      <w:r w:rsidRPr="00873B45">
        <w:rPr>
          <w:highlight w:val="cyan"/>
          <w:u w:val="single"/>
        </w:rPr>
        <w:t>in</w:t>
      </w:r>
      <w:r w:rsidRPr="00873B45">
        <w:rPr>
          <w:sz w:val="16"/>
        </w:rPr>
        <w:t xml:space="preserve"> the wake </w:t>
      </w:r>
      <w:r w:rsidRPr="00873B45">
        <w:rPr>
          <w:sz w:val="16"/>
          <w:szCs w:val="16"/>
        </w:rPr>
        <w:t>of</w:t>
      </w:r>
      <w:r w:rsidRPr="00873B45">
        <w:rPr>
          <w:u w:val="single"/>
        </w:rPr>
        <w:t xml:space="preserve"> </w:t>
      </w:r>
      <w:r w:rsidRPr="00873B45">
        <w:rPr>
          <w:highlight w:val="cyan"/>
          <w:u w:val="single"/>
        </w:rPr>
        <w:t>the Rainbow Lounge</w:t>
      </w:r>
      <w:r w:rsidRPr="00873B45">
        <w:rPr>
          <w:sz w:val="16"/>
          <w:highlight w:val="cyan"/>
        </w:rPr>
        <w:t xml:space="preserve"> </w:t>
      </w:r>
      <w:r w:rsidRPr="00873B45">
        <w:rPr>
          <w:highlight w:val="cyan"/>
          <w:u w:val="single"/>
        </w:rPr>
        <w:t>raid</w:t>
      </w:r>
      <w:r w:rsidRPr="00873B45">
        <w:rPr>
          <w:sz w:val="16"/>
          <w:highlight w:val="cyan"/>
        </w:rPr>
        <w:t xml:space="preserve">, </w:t>
      </w:r>
      <w:r w:rsidRPr="00F7434A">
        <w:rPr>
          <w:u w:val="single"/>
        </w:rPr>
        <w:t xml:space="preserve">the </w:t>
      </w:r>
      <w:r w:rsidRPr="00873B45">
        <w:rPr>
          <w:highlight w:val="cyan"/>
          <w:u w:val="single"/>
        </w:rPr>
        <w:t xml:space="preserve">immediate response was </w:t>
      </w:r>
      <w:r w:rsidRPr="00873B45">
        <w:rPr>
          <w:b/>
          <w:bCs/>
          <w:i/>
          <w:iCs/>
          <w:highlight w:val="cyan"/>
          <w:u w:val="single"/>
        </w:rPr>
        <w:t>not to fight back</w:t>
      </w:r>
      <w:r w:rsidRPr="00873B45">
        <w:rPr>
          <w:highlight w:val="cyan"/>
          <w:u w:val="single"/>
        </w:rPr>
        <w:t>,</w:t>
      </w:r>
      <w:r w:rsidRPr="00873B45">
        <w:rPr>
          <w:u w:val="single"/>
        </w:rPr>
        <w:t xml:space="preserve"> </w:t>
      </w:r>
      <w:r w:rsidRPr="00873B45">
        <w:rPr>
          <w:b/>
          <w:bCs/>
          <w:i/>
          <w:iCs/>
          <w:highlight w:val="cyan"/>
          <w:u w:val="single"/>
        </w:rPr>
        <w:t>nor</w:t>
      </w:r>
      <w:r w:rsidRPr="00873B45">
        <w:rPr>
          <w:b/>
          <w:bCs/>
          <w:i/>
          <w:iCs/>
          <w:u w:val="single"/>
        </w:rPr>
        <w:t xml:space="preserve"> </w:t>
      </w:r>
      <w:r w:rsidRPr="00873B45">
        <w:rPr>
          <w:b/>
          <w:bCs/>
          <w:i/>
          <w:iCs/>
          <w:highlight w:val="cyan"/>
          <w:u w:val="single"/>
        </w:rPr>
        <w:t>has there</w:t>
      </w:r>
      <w:r w:rsidRPr="00873B45">
        <w:rPr>
          <w:b/>
          <w:bCs/>
          <w:i/>
          <w:iCs/>
          <w:u w:val="single"/>
        </w:rPr>
        <w:t xml:space="preserve"> </w:t>
      </w:r>
      <w:r w:rsidRPr="00873B45">
        <w:rPr>
          <w:b/>
          <w:bCs/>
          <w:i/>
          <w:iCs/>
          <w:highlight w:val="cyan"/>
          <w:u w:val="single"/>
        </w:rPr>
        <w:t>been</w:t>
      </w:r>
      <w:r w:rsidRPr="00873B45">
        <w:rPr>
          <w:b/>
          <w:bCs/>
          <w:i/>
          <w:iCs/>
          <w:u w:val="single"/>
        </w:rPr>
        <w:t xml:space="preserve"> </w:t>
      </w:r>
      <w:r w:rsidRPr="00873B45">
        <w:rPr>
          <w:u w:val="single"/>
        </w:rPr>
        <w:t xml:space="preserve">much </w:t>
      </w:r>
      <w:r w:rsidRPr="00873B45">
        <w:rPr>
          <w:highlight w:val="cyan"/>
          <w:u w:val="single"/>
        </w:rPr>
        <w:t>attempt to understand the raid in the broader context</w:t>
      </w:r>
      <w:r w:rsidRPr="00873B45">
        <w:rPr>
          <w:u w:val="single"/>
        </w:rPr>
        <w:t xml:space="preserve"> </w:t>
      </w:r>
      <w:r w:rsidRPr="00873B45">
        <w:rPr>
          <w:highlight w:val="cyan"/>
          <w:u w:val="single"/>
        </w:rPr>
        <w:t>of</w:t>
      </w:r>
      <w:r w:rsidRPr="00873B45">
        <w:rPr>
          <w:u w:val="single"/>
        </w:rPr>
        <w:t xml:space="preserve"> the </w:t>
      </w:r>
      <w:r w:rsidRPr="00873B45">
        <w:rPr>
          <w:highlight w:val="cyan"/>
          <w:u w:val="single"/>
        </w:rPr>
        <w:t>systematic violence trans and queer people face under</w:t>
      </w:r>
      <w:r w:rsidRPr="00873B45">
        <w:rPr>
          <w:u w:val="single"/>
        </w:rPr>
        <w:t xml:space="preserve"> the relentless </w:t>
      </w:r>
      <w:r w:rsidRPr="00873B45">
        <w:rPr>
          <w:highlight w:val="cyan"/>
          <w:u w:val="single"/>
        </w:rPr>
        <w:t>force of the prison industrial complex</w:t>
      </w:r>
      <w:r w:rsidRPr="00873B45">
        <w:rPr>
          <w:sz w:val="16"/>
        </w:rPr>
        <w:t xml:space="preserve"> (PIC).[2] Captive Genders is in part an attempt to think about </w:t>
      </w:r>
      <w:r w:rsidRPr="00873B45">
        <w:rPr>
          <w:u w:val="single"/>
        </w:rPr>
        <w:t xml:space="preserve">the historical and political ideologies that </w:t>
      </w:r>
      <w:r w:rsidRPr="00873B45">
        <w:rPr>
          <w:sz w:val="16"/>
        </w:rPr>
        <w:t xml:space="preserve">continually </w:t>
      </w:r>
      <w:r w:rsidRPr="00873B45">
        <w:rPr>
          <w:u w:val="single"/>
        </w:rPr>
        <w:t xml:space="preserve">naturalize the abusive force of the police with such power as to make them appear ordinary. </w:t>
      </w:r>
      <w:r w:rsidRPr="00873B45">
        <w:rPr>
          <w:sz w:val="16"/>
          <w:szCs w:val="16"/>
        </w:rPr>
        <w:t>This is not to argue that the types of resistance present at the Stonewall riots were commonplace during that time, nor to suggest that trans and queer folks do not fight back today;</w:t>
      </w:r>
      <w:r w:rsidRPr="00873B45">
        <w:rPr>
          <w:sz w:val="16"/>
        </w:rPr>
        <w:t xml:space="preserve"> nonetheless one of </w:t>
      </w:r>
      <w:r w:rsidRPr="00873B45">
        <w:rPr>
          <w:highlight w:val="cyan"/>
          <w:u w:val="single"/>
        </w:rPr>
        <w:t>our aims is to chart</w:t>
      </w:r>
      <w:r w:rsidRPr="00873B45">
        <w:rPr>
          <w:sz w:val="16"/>
        </w:rPr>
        <w:t xml:space="preserve"> the multiple ways that trans and queer folks are subjugated by the police, along with </w:t>
      </w:r>
      <w:r w:rsidRPr="00873B45">
        <w:rPr>
          <w:highlight w:val="cyan"/>
          <w:u w:val="single"/>
        </w:rPr>
        <w:t>the</w:t>
      </w:r>
      <w:r w:rsidRPr="00873B45">
        <w:rPr>
          <w:sz w:val="16"/>
        </w:rPr>
        <w:t xml:space="preserve"> multiple </w:t>
      </w:r>
      <w:r w:rsidRPr="00873B45">
        <w:rPr>
          <w:highlight w:val="cyan"/>
          <w:u w:val="single"/>
        </w:rPr>
        <w:t>ways</w:t>
      </w:r>
      <w:r w:rsidRPr="00873B45">
        <w:rPr>
          <w:sz w:val="16"/>
        </w:rPr>
        <w:t xml:space="preserve"> that we have and that </w:t>
      </w:r>
      <w:r w:rsidRPr="00873B45">
        <w:rPr>
          <w:b/>
          <w:bCs/>
          <w:highlight w:val="cyan"/>
          <w:u w:val="single"/>
        </w:rPr>
        <w:t>we continue to resist in the face of these overwhelming structures</w:t>
      </w:r>
      <w:r w:rsidRPr="00873B45">
        <w:rPr>
          <w:sz w:val="16"/>
        </w:rPr>
        <w:t xml:space="preserve">.[3] I start </w:t>
      </w:r>
      <w:r w:rsidRPr="00873B45">
        <w:rPr>
          <w:b/>
          <w:bCs/>
          <w:u w:val="single"/>
        </w:rPr>
        <w:t xml:space="preserve">with </w:t>
      </w:r>
      <w:r w:rsidRPr="00873B45">
        <w:rPr>
          <w:b/>
          <w:bCs/>
          <w:sz w:val="26"/>
          <w:szCs w:val="26"/>
          <w:highlight w:val="cyan"/>
          <w:u w:val="single"/>
        </w:rPr>
        <w:t>the Stonewall riot</w:t>
      </w:r>
      <w:r w:rsidRPr="00873B45">
        <w:rPr>
          <w:sz w:val="16"/>
        </w:rPr>
        <w:t xml:space="preserve"> not because it </w:t>
      </w:r>
      <w:r w:rsidRPr="00873B45">
        <w:rPr>
          <w:b/>
          <w:bCs/>
          <w:sz w:val="26"/>
          <w:szCs w:val="26"/>
          <w:highlight w:val="cyan"/>
          <w:u w:val="single"/>
        </w:rPr>
        <w:t>was</w:t>
      </w:r>
      <w:r w:rsidRPr="00873B45">
        <w:rPr>
          <w:sz w:val="16"/>
          <w:szCs w:val="26"/>
        </w:rPr>
        <w:t xml:space="preserve"> </w:t>
      </w:r>
      <w:r w:rsidRPr="00873B45">
        <w:rPr>
          <w:b/>
          <w:bCs/>
          <w:sz w:val="26"/>
          <w:szCs w:val="26"/>
          <w:highlight w:val="cyan"/>
          <w:u w:val="single"/>
        </w:rPr>
        <w:t>the</w:t>
      </w:r>
      <w:r w:rsidRPr="00873B45">
        <w:rPr>
          <w:sz w:val="16"/>
        </w:rPr>
        <w:t xml:space="preserve"> first, most important, or last instance of </w:t>
      </w:r>
      <w:r w:rsidRPr="00873B45">
        <w:rPr>
          <w:b/>
          <w:bCs/>
          <w:sz w:val="26"/>
          <w:szCs w:val="26"/>
          <w:highlight w:val="cyan"/>
          <w:u w:val="single"/>
        </w:rPr>
        <w:t>radical refusal of the police state.</w:t>
      </w:r>
      <w:r w:rsidRPr="00873B45">
        <w:rPr>
          <w:sz w:val="16"/>
        </w:rPr>
        <w:t xml:space="preserve"> Indeed, the riots at San Francisco’s Compton’s Cafeteria in 1966 and at Los Angeles’s Cooper’s Doughnuts in 1959 remind us that the history of resistance is as long as the history of oppression. However, </w:t>
      </w:r>
      <w:r w:rsidRPr="00873B45">
        <w:rPr>
          <w:u w:val="single"/>
        </w:rPr>
        <w:t xml:space="preserve">what is unique about </w:t>
      </w:r>
      <w:r w:rsidRPr="00873B45">
        <w:rPr>
          <w:sz w:val="16"/>
        </w:rPr>
        <w:t>the</w:t>
      </w:r>
      <w:r w:rsidRPr="00873B45">
        <w:rPr>
          <w:u w:val="single"/>
        </w:rPr>
        <w:t xml:space="preserve"> Stonewall </w:t>
      </w:r>
      <w:r w:rsidRPr="00873B45">
        <w:rPr>
          <w:sz w:val="16"/>
        </w:rPr>
        <w:t>uprising</w:t>
      </w:r>
      <w:r w:rsidRPr="00873B45">
        <w:rPr>
          <w:u w:val="single"/>
        </w:rPr>
        <w:t xml:space="preserve"> is that, within the U</w:t>
      </w:r>
      <w:r w:rsidRPr="00873B45">
        <w:rPr>
          <w:sz w:val="16"/>
        </w:rPr>
        <w:t>nited</w:t>
      </w:r>
      <w:r w:rsidRPr="00873B45">
        <w:rPr>
          <w:u w:val="single"/>
        </w:rPr>
        <w:t xml:space="preserve"> S</w:t>
      </w:r>
      <w:r w:rsidRPr="00873B45">
        <w:rPr>
          <w:sz w:val="16"/>
        </w:rPr>
        <w:t>tates</w:t>
      </w:r>
      <w:r w:rsidRPr="00873B45">
        <w:rPr>
          <w:u w:val="single"/>
        </w:rPr>
        <w:t xml:space="preserve"> </w:t>
      </w:r>
      <w:r w:rsidRPr="00873B45">
        <w:rPr>
          <w:sz w:val="16"/>
        </w:rPr>
        <w:t>context</w:t>
      </w:r>
      <w:r w:rsidRPr="00873B45">
        <w:rPr>
          <w:u w:val="single"/>
        </w:rPr>
        <w:t>, it is made to symbolize the “birth of the gay rights movement.”</w:t>
      </w:r>
      <w:r w:rsidRPr="00873B45">
        <w:rPr>
          <w:sz w:val="16"/>
        </w:rPr>
        <w:t xml:space="preserve"> Furthermore, dominant lesbian, gay, bisexual, and transgender </w:t>
      </w:r>
      <w:r w:rsidRPr="00873B45">
        <w:rPr>
          <w:sz w:val="16"/>
          <w:szCs w:val="16"/>
        </w:rPr>
        <w:t>(LGBT) political organizations like the Human Rights Campaign (HRC) and the National Gay and Lesbian Task Force (NGLTF) attempt to build an arc of progress starting with the oppression of the Stonewall moment and ending in the current time of “</w:t>
      </w:r>
      <w:r w:rsidRPr="00873B45">
        <w:rPr>
          <w:i/>
          <w:iCs/>
          <w:sz w:val="16"/>
          <w:szCs w:val="16"/>
        </w:rPr>
        <w:t>equality</w:t>
      </w:r>
      <w:r w:rsidRPr="00873B45">
        <w:rPr>
          <w:sz w:val="16"/>
          <w:szCs w:val="16"/>
        </w:rPr>
        <w:t xml:space="preserve">” evidenced by </w:t>
      </w:r>
      <w:r w:rsidRPr="00873B45">
        <w:rPr>
          <w:sz w:val="16"/>
        </w:rPr>
        <w:t xml:space="preserve">campaigns for </w:t>
      </w:r>
      <w:r w:rsidRPr="00873B45">
        <w:rPr>
          <w:u w:val="single"/>
        </w:rPr>
        <w:t>gay marriage</w:t>
      </w:r>
      <w:r w:rsidRPr="00873B45">
        <w:rPr>
          <w:sz w:val="16"/>
        </w:rPr>
        <w:t xml:space="preserve">, hate crimes legislation, and gays in the military. Captive Genders works to </w:t>
      </w:r>
      <w:r w:rsidRPr="00873B45">
        <w:rPr>
          <w:highlight w:val="cyan"/>
          <w:u w:val="single"/>
        </w:rPr>
        <w:t>undo this narrative of progress</w:t>
      </w:r>
      <w:r w:rsidRPr="00873B45">
        <w:rPr>
          <w:u w:val="single"/>
        </w:rPr>
        <w:t xml:space="preserve">, assimilation, </w:t>
      </w:r>
      <w:r w:rsidRPr="00873B45">
        <w:rPr>
          <w:highlight w:val="cyan"/>
          <w:u w:val="single"/>
        </w:rPr>
        <w:t xml:space="preserve">and police cooperation by building an analysis that highlights the </w:t>
      </w:r>
      <w:r w:rsidRPr="00873B45">
        <w:rPr>
          <w:b/>
          <w:bCs/>
          <w:highlight w:val="cyan"/>
          <w:u w:val="single"/>
        </w:rPr>
        <w:t>historical and contemporary antagonisms between trans/queer folks and the police state</w:t>
      </w:r>
      <w:r w:rsidRPr="00873B45">
        <w:rPr>
          <w:u w:val="single"/>
        </w:rPr>
        <w:t>.</w:t>
      </w:r>
      <w:r w:rsidRPr="00873B45">
        <w:rPr>
          <w:sz w:val="16"/>
        </w:rPr>
        <w:t xml:space="preserve">[4] This collection argues that </w:t>
      </w:r>
      <w:r w:rsidRPr="00873B45">
        <w:rPr>
          <w:b/>
          <w:bCs/>
          <w:u w:val="single"/>
        </w:rPr>
        <w:t>prison abolition must be one of the centers of trans and queer liberation struggles</w:t>
      </w:r>
      <w:r w:rsidRPr="00873B45">
        <w:rPr>
          <w:sz w:val="16"/>
        </w:rPr>
        <w:t>. Starting with abolition we open questions often disappeared by both mainstream LGBT and anti-prison movements. Among these many silences are the radical trans/queer arguments against the proliferation of hate crimes enhancements. Mainstream LGBT organizations, in collaboration with the state, have been working hard to make us believe that hate crimes enhancements are a necessary and useful way to make trans and queer people safer. Hate crimes enhancements are used to add time to a person’s sentence if the offense is deemed to target a group of people. However, hate crimes enhancements ignore the roots of harm, do not act as deterrents, and reproduce the force of the PIC, which produces more, not less harm. Not surprisingly, in October 2009, when President Obama signed the Matthew Shepard and James Byrd, Jr. Hate Crimes Prevention Act into law, extending existing hate crimes enhancements to include “gender and sexuality,” there was no mention by the LGBT mainstream of the historical and contemporary ways that the legal system itself works to deaden trans and queer lives. As antidote, this collection works to understand how gender, sexuality, race, ability, class, nationality, and other markers of difference are constricted, often to the point of liquidation, in the name of a normative carceral state. Among the most volatile points of contact between state violence and one’s body is the domain of gender. An understanding of these connections has produced much important activism and research that explores how non-trans women are uniquely harmed through disproportionate prison sentences, sexual assault while in custody, and nonexistent medical care, coupled with other forms of violence. This work was and continues to be a necessary intervention in the ways that prison studies and activism have historically imagined the prisoner as always male and have until recently rarely attended to the ways that gendered difference produces carceral differences. Similarly, queer studies and political organizing, along with the growing body of work that might be called trans studies— while attending to the work of gender, sexuality, and more recently to race and nationality—has (with important exceptions) had little to say about the force of imprisonment or about trans/queer prisoners. Productively, we see this as both an absence and an opening for those of us working in trans/queer studies to attend—in a way that centers the experiences of those most directly impacted</w:t>
      </w:r>
      <w:r w:rsidRPr="00873B45">
        <w:rPr>
          <w:sz w:val="16"/>
          <w:szCs w:val="16"/>
        </w:rPr>
        <w:t>—to the ways that the prison must emerge as one of the major sites of trans/queer scholarship and political organizing.[</w:t>
      </w:r>
      <w:r w:rsidRPr="00873B45">
        <w:rPr>
          <w:sz w:val="16"/>
        </w:rPr>
        <w:t>5] In moments of frustration, excitement, isolation, and solidarity, Captive Genders grew out of this friction as a rogue text, a necessarily unstable</w:t>
      </w:r>
      <w:r w:rsidRPr="00873B45">
        <w:rPr>
          <w:u w:val="single"/>
        </w:rPr>
        <w:t xml:space="preserve"> collection of voices, stories, analysis, and plans for action</w:t>
      </w:r>
      <w:r w:rsidRPr="00873B45">
        <w:rPr>
          <w:sz w:val="16"/>
        </w:rPr>
        <w:t xml:space="preserve">. </w:t>
      </w:r>
      <w:r w:rsidRPr="00873B45">
        <w:rPr>
          <w:u w:val="single"/>
        </w:rPr>
        <w:t>What these pieces all have in common is that they suggest that gender, ability, and sexuality as written through race, class, and nationality must figure into any and all accounts of incarceration</w:t>
      </w:r>
      <w:r w:rsidRPr="00873B45">
        <w:rPr>
          <w:sz w:val="16"/>
        </w:rPr>
        <w:t xml:space="preserve">, even when they seem to be nonexistent. Indeed, the </w:t>
      </w:r>
      <w:r w:rsidRPr="00873B45">
        <w:rPr>
          <w:b/>
          <w:bCs/>
          <w:sz w:val="26"/>
          <w:szCs w:val="26"/>
          <w:u w:val="single"/>
        </w:rPr>
        <w:t xml:space="preserve">oftentimes ghosted ways that gender and heteronormativity function most forcefully are in their presumed absence. </w:t>
      </w:r>
      <w:r w:rsidRPr="00873B45">
        <w:rPr>
          <w:sz w:val="16"/>
        </w:rPr>
        <w:t xml:space="preserve">In collaboration and sometimes in contestation, this project offers vital ways of understanding not only the specific experience of trans and queer prisoners, but also more broadly the ways that regimes of normative sexuality and gender are organizing structures of the prison industrial complex. To be clear, Captive Genders is not offered as a definitive collection. Our hope is that it will work as a space where conversations and connections can multiply with the aim of making abolition flourish. </w:t>
      </w:r>
    </w:p>
    <w:p w14:paraId="10AA20AB" w14:textId="3B22B925" w:rsidR="00110DC2" w:rsidRDefault="006B4D76" w:rsidP="006B4D76">
      <w:pPr>
        <w:pStyle w:val="Heading2"/>
      </w:pPr>
      <w:r>
        <w:t>Case</w:t>
      </w:r>
    </w:p>
    <w:p w14:paraId="3E25885F" w14:textId="2264C9DA" w:rsidR="001948F6" w:rsidRPr="001948F6" w:rsidRDefault="001948F6" w:rsidP="001948F6">
      <w:r>
        <w:t>Iff racial cap is the issue why don’t they</w:t>
      </w:r>
    </w:p>
    <w:p w14:paraId="0ED74E1A" w14:textId="77777777" w:rsidR="003B3DD4" w:rsidRDefault="003B3DD4" w:rsidP="003B3DD4">
      <w:pPr>
        <w:pStyle w:val="Heading4"/>
      </w:pPr>
      <w:r>
        <w:t>Reductions in IP do not improve accessibility, and some protections are necessary for balancing public and private interests.</w:t>
      </w:r>
    </w:p>
    <w:p w14:paraId="74DBFB35" w14:textId="77777777" w:rsidR="003B3DD4" w:rsidRPr="002466D2" w:rsidRDefault="003B3DD4" w:rsidP="003B3DD4">
      <w:r>
        <w:rPr>
          <w:rStyle w:val="Style13ptBold"/>
        </w:rPr>
        <w:t>Krattiger ‘13</w:t>
      </w:r>
      <w:r w:rsidRPr="002466D2">
        <w:t xml:space="preserve"> (Anatole Krattiger,; Adjunct Professor, School of Integrative Plant Science Plant Breeding and Genetics Section</w:t>
      </w:r>
      <w:r>
        <w:t xml:space="preserve"> </w:t>
      </w:r>
      <w:r w:rsidRPr="002466D2">
        <w:t xml:space="preserve">; </w:t>
      </w:r>
      <w:r>
        <w:t>September 2013</w:t>
      </w:r>
      <w:r w:rsidRPr="002466D2">
        <w:t xml:space="preserve">; "Promoting access to medical innovation"; https://www.wipo.int/wipo_magazine/en/2013/05/article_0002.html, </w:t>
      </w:r>
      <w:r>
        <w:t>WIP Magazine</w:t>
      </w:r>
      <w:r w:rsidRPr="002466D2">
        <w:t>, accessed 7-29-2021; JPark)</w:t>
      </w:r>
    </w:p>
    <w:p w14:paraId="36411033" w14:textId="1192FC64" w:rsidR="003B3DD4" w:rsidRDefault="003B3DD4" w:rsidP="003B3DD4">
      <w:pPr>
        <w:rPr>
          <w:b/>
          <w:bCs/>
          <w:u w:val="single"/>
        </w:rPr>
      </w:pPr>
      <w:r w:rsidRPr="00D46573">
        <w:rPr>
          <w:sz w:val="14"/>
        </w:rPr>
        <w:t xml:space="preserve">The </w:t>
      </w:r>
      <w:r w:rsidRPr="002164D6">
        <w:rPr>
          <w:highlight w:val="cyan"/>
          <w:u w:val="single"/>
        </w:rPr>
        <w:t>rationale of</w:t>
      </w:r>
      <w:r w:rsidRPr="00E65C15">
        <w:rPr>
          <w:u w:val="single"/>
        </w:rPr>
        <w:t xml:space="preserve"> the intellectual property (</w:t>
      </w:r>
      <w:r w:rsidRPr="002164D6">
        <w:rPr>
          <w:highlight w:val="cyan"/>
          <w:u w:val="single"/>
        </w:rPr>
        <w:t>IP) system</w:t>
      </w:r>
      <w:r w:rsidRPr="00E65C15">
        <w:rPr>
          <w:u w:val="single"/>
        </w:rPr>
        <w:t xml:space="preserve"> in general, and the patent system in particular</w:t>
      </w:r>
      <w:r w:rsidRPr="002164D6">
        <w:rPr>
          <w:highlight w:val="cyan"/>
          <w:u w:val="single"/>
        </w:rPr>
        <w:t>, is to make investment in</w:t>
      </w:r>
      <w:r w:rsidRPr="00E65C15">
        <w:rPr>
          <w:u w:val="single"/>
        </w:rPr>
        <w:t xml:space="preserve"> </w:t>
      </w:r>
      <w:r w:rsidRPr="002164D6">
        <w:rPr>
          <w:highlight w:val="cyan"/>
          <w:u w:val="single"/>
        </w:rPr>
        <w:t>innovation attractive and to offer</w:t>
      </w:r>
      <w:r w:rsidRPr="00E65C15">
        <w:rPr>
          <w:u w:val="single"/>
        </w:rPr>
        <w:t xml:space="preserve"> a </w:t>
      </w:r>
      <w:r w:rsidRPr="002164D6">
        <w:rPr>
          <w:highlight w:val="cyan"/>
          <w:u w:val="single"/>
        </w:rPr>
        <w:t>mechanism which ensures tha</w:t>
      </w:r>
      <w:r w:rsidRPr="00E65C15">
        <w:rPr>
          <w:u w:val="single"/>
        </w:rPr>
        <w:t xml:space="preserve">t the </w:t>
      </w:r>
      <w:r w:rsidRPr="002164D6">
        <w:rPr>
          <w:highlight w:val="cyan"/>
          <w:u w:val="single"/>
        </w:rPr>
        <w:t>knowledge contained in patent applications is</w:t>
      </w:r>
      <w:r w:rsidRPr="00E65C15">
        <w:rPr>
          <w:u w:val="single"/>
        </w:rPr>
        <w:t xml:space="preserve"> </w:t>
      </w:r>
      <w:r w:rsidRPr="002164D6">
        <w:rPr>
          <w:highlight w:val="cyan"/>
          <w:u w:val="single"/>
        </w:rPr>
        <w:t>accessible</w:t>
      </w:r>
      <w:r w:rsidRPr="00E65C15">
        <w:rPr>
          <w:u w:val="single"/>
        </w:rPr>
        <w:t xml:space="preserve"> to society.</w:t>
      </w:r>
      <w:r w:rsidRPr="00D46573">
        <w:rPr>
          <w:sz w:val="14"/>
        </w:rPr>
        <w:t xml:space="preserve"> In this way</w:t>
      </w:r>
      <w:r w:rsidRPr="00E65C15">
        <w:rPr>
          <w:b/>
          <w:bCs/>
          <w:u w:val="single"/>
        </w:rPr>
        <w:t xml:space="preserve">, it </w:t>
      </w:r>
      <w:r w:rsidRPr="002164D6">
        <w:rPr>
          <w:b/>
          <w:bCs/>
          <w:highlight w:val="cyan"/>
          <w:u w:val="single"/>
        </w:rPr>
        <w:t>seeks to balance competing private and public interests</w:t>
      </w:r>
      <w:r w:rsidRPr="00D46573">
        <w:rPr>
          <w:sz w:val="14"/>
        </w:rPr>
        <w:t xml:space="preserve">. </w:t>
      </w:r>
      <w:r w:rsidRPr="00E65C15">
        <w:rPr>
          <w:rFonts w:hint="eastAsia"/>
          <w:u w:val="single"/>
        </w:rPr>
        <w:t>Anyone applying for a patent is required to disclose the details of their technology so that the public is aware of, and can eventually use, the knowledge contained in patent documents</w:t>
      </w:r>
      <w:r w:rsidRPr="00D46573">
        <w:rPr>
          <w:rFonts w:hint="eastAsia"/>
          <w:sz w:val="14"/>
        </w:rPr>
        <w:t>. Patent information available through public databases, such as WIPO</w:t>
      </w:r>
      <w:r w:rsidRPr="00D46573">
        <w:rPr>
          <w:rFonts w:hint="eastAsia"/>
          <w:sz w:val="14"/>
        </w:rPr>
        <w:t>′</w:t>
      </w:r>
      <w:r w:rsidRPr="00D46573">
        <w:rPr>
          <w:rFonts w:hint="eastAsia"/>
          <w:sz w:val="14"/>
        </w:rPr>
        <w:t xml:space="preserve">s </w:t>
      </w:r>
      <w:r w:rsidRPr="00D46573">
        <w:rPr>
          <w:sz w:val="14"/>
        </w:rPr>
        <w:t xml:space="preserve">PATENTSCOPE, offers useful insights about innovation trends and freedom-to-operate, and can help shape patenting and licensing strategies. </w:t>
      </w:r>
      <w:r w:rsidRPr="002164D6">
        <w:rPr>
          <w:b/>
          <w:bCs/>
          <w:highlight w:val="cyan"/>
          <w:u w:val="single"/>
        </w:rPr>
        <w:t>Data indicate</w:t>
      </w:r>
      <w:r w:rsidRPr="00E65C15">
        <w:rPr>
          <w:b/>
          <w:bCs/>
          <w:u w:val="single"/>
        </w:rPr>
        <w:t xml:space="preserve"> overall </w:t>
      </w:r>
      <w:r w:rsidRPr="002164D6">
        <w:rPr>
          <w:b/>
          <w:bCs/>
          <w:highlight w:val="cyan"/>
          <w:u w:val="single"/>
        </w:rPr>
        <w:t>long-term growth in patenting</w:t>
      </w:r>
      <w:r w:rsidRPr="00E65C15">
        <w:rPr>
          <w:b/>
          <w:bCs/>
          <w:u w:val="single"/>
        </w:rPr>
        <w:t xml:space="preserve"> of medical technologies (a sign of renewed investment in this area) and that an increasingly diverse range of public and private users (see Figures 2 and 3), including from emerging economies, are </w:t>
      </w:r>
      <w:r w:rsidRPr="002164D6">
        <w:rPr>
          <w:b/>
          <w:bCs/>
          <w:highlight w:val="cyan"/>
          <w:u w:val="single"/>
        </w:rPr>
        <w:t>using the international patent system</w:t>
      </w:r>
      <w:r w:rsidRPr="00E65C15">
        <w:rPr>
          <w:b/>
          <w:bCs/>
          <w:u w:val="single"/>
        </w:rPr>
        <w:t>.</w:t>
      </w:r>
      <w:r w:rsidRPr="00D46573">
        <w:rPr>
          <w:sz w:val="14"/>
        </w:rPr>
        <w:t xml:space="preserve"> </w:t>
      </w:r>
      <w:r w:rsidRPr="00E65C15">
        <w:rPr>
          <w:b/>
          <w:bCs/>
          <w:u w:val="single"/>
        </w:rPr>
        <w:t xml:space="preserve">While the patent system is designed to promote innovation by providing an incentive to invest in R&amp;D, </w:t>
      </w:r>
      <w:r w:rsidRPr="002164D6">
        <w:rPr>
          <w:b/>
          <w:bCs/>
          <w:highlight w:val="cyan"/>
          <w:u w:val="single"/>
        </w:rPr>
        <w:t>the impact of patents on</w:t>
      </w:r>
      <w:r w:rsidRPr="00E65C15">
        <w:rPr>
          <w:b/>
          <w:bCs/>
          <w:u w:val="single"/>
        </w:rPr>
        <w:t xml:space="preserve"> </w:t>
      </w:r>
      <w:r w:rsidRPr="002164D6">
        <w:rPr>
          <w:b/>
          <w:bCs/>
          <w:highlight w:val="cyan"/>
          <w:u w:val="single"/>
        </w:rPr>
        <w:t>access to medical tech</w:t>
      </w:r>
      <w:r w:rsidRPr="00E65C15">
        <w:rPr>
          <w:b/>
          <w:bCs/>
          <w:u w:val="single"/>
        </w:rPr>
        <w:t xml:space="preserve">nologies </w:t>
      </w:r>
      <w:r w:rsidRPr="002164D6">
        <w:rPr>
          <w:b/>
          <w:bCs/>
          <w:highlight w:val="cyan"/>
          <w:u w:val="single"/>
        </w:rPr>
        <w:t>is complex</w:t>
      </w:r>
      <w:r w:rsidRPr="00E65C15">
        <w:rPr>
          <w:b/>
          <w:bCs/>
          <w:u w:val="single"/>
        </w:rPr>
        <w:t xml:space="preserve"> and much debated.</w:t>
      </w:r>
      <w:r w:rsidRPr="00D46573">
        <w:rPr>
          <w:sz w:val="14"/>
        </w:rPr>
        <w:t xml:space="preserve"> Just as the existence of a patent need not be a barrier to access, th</w:t>
      </w:r>
      <w:r w:rsidRPr="00D46573">
        <w:rPr>
          <w:rFonts w:hint="eastAsia"/>
          <w:sz w:val="14"/>
        </w:rPr>
        <w:t>e absence of a patent right does not guarantee effective access. As noted in the WHO</w:t>
      </w:r>
      <w:r w:rsidRPr="00D46573">
        <w:rPr>
          <w:rFonts w:hint="eastAsia"/>
          <w:sz w:val="14"/>
        </w:rPr>
        <w:t>′</w:t>
      </w:r>
      <w:r w:rsidRPr="00D46573">
        <w:rPr>
          <w:rFonts w:hint="eastAsia"/>
          <w:sz w:val="14"/>
        </w:rPr>
        <w:t>s Framework for Access to Medicines, access to medicines is rarely dependent on a single factor; it also includes rational selection and use of medicines, affordable price</w:t>
      </w:r>
      <w:r w:rsidRPr="00D46573">
        <w:rPr>
          <w:sz w:val="14"/>
        </w:rPr>
        <w:t xml:space="preserve">s, sustainable financing and reliable health and supply systems, among others. Striking an appropriate balance </w:t>
      </w:r>
      <w:r w:rsidRPr="002164D6">
        <w:rPr>
          <w:highlight w:val="cyan"/>
          <w:u w:val="single"/>
        </w:rPr>
        <w:t>Striking</w:t>
      </w:r>
      <w:r w:rsidRPr="00D46573">
        <w:rPr>
          <w:u w:val="single"/>
        </w:rPr>
        <w:t xml:space="preserve"> an appropriate </w:t>
      </w:r>
      <w:r w:rsidRPr="002164D6">
        <w:rPr>
          <w:highlight w:val="cyan"/>
          <w:u w:val="single"/>
        </w:rPr>
        <w:t>balance between encouraging medical innovation and enabling access</w:t>
      </w:r>
      <w:r w:rsidRPr="00D46573">
        <w:rPr>
          <w:u w:val="single"/>
        </w:rPr>
        <w:t xml:space="preserve"> to it </w:t>
      </w:r>
      <w:r w:rsidRPr="002164D6">
        <w:rPr>
          <w:highlight w:val="cyan"/>
          <w:u w:val="single"/>
        </w:rPr>
        <w:t>has been</w:t>
      </w:r>
      <w:r w:rsidRPr="00D46573">
        <w:rPr>
          <w:u w:val="single"/>
        </w:rPr>
        <w:t xml:space="preserve"> a </w:t>
      </w:r>
      <w:r w:rsidRPr="002164D6">
        <w:rPr>
          <w:highlight w:val="cyan"/>
          <w:u w:val="single"/>
        </w:rPr>
        <w:t>major preoccupation of</w:t>
      </w:r>
      <w:r w:rsidRPr="00D46573">
        <w:rPr>
          <w:u w:val="single"/>
        </w:rPr>
        <w:t xml:space="preserve"> </w:t>
      </w:r>
      <w:r w:rsidRPr="002164D6">
        <w:rPr>
          <w:highlight w:val="cyan"/>
          <w:u w:val="single"/>
        </w:rPr>
        <w:t>policymakers</w:t>
      </w:r>
      <w:r w:rsidRPr="00D46573">
        <w:rPr>
          <w:u w:val="single"/>
        </w:rPr>
        <w:t>, health activists and the private sector, since the 1990s when concerns about access came to the fore in relatio</w:t>
      </w:r>
      <w:r w:rsidRPr="00D46573">
        <w:rPr>
          <w:rFonts w:hint="eastAsia"/>
          <w:u w:val="single"/>
        </w:rPr>
        <w:t>n to the treatment of HIV/AIDS in many African countries. The WTO</w:t>
      </w:r>
      <w:r w:rsidRPr="00D46573">
        <w:rPr>
          <w:rFonts w:hint="eastAsia"/>
          <w:u w:val="single"/>
        </w:rPr>
        <w:t>′</w:t>
      </w:r>
      <w:r w:rsidRPr="00D46573">
        <w:rPr>
          <w:rFonts w:hint="eastAsia"/>
          <w:u w:val="single"/>
        </w:rPr>
        <w:t xml:space="preserve">s Doha Declaration on the TRIPs Agreement and Public Health of 2001, clarified a number of rules specific to IP and helped reassure the global community that IP should not prevent access to </w:t>
      </w:r>
      <w:r w:rsidRPr="00D46573">
        <w:rPr>
          <w:u w:val="single"/>
        </w:rPr>
        <w:t>the medicines needed in developing countries</w:t>
      </w:r>
      <w:r w:rsidRPr="00D46573">
        <w:rPr>
          <w:sz w:val="14"/>
        </w:rPr>
        <w:t xml:space="preserve">. Medical technologies are usually very expensive to develop but relatively cheap to reproduce. </w:t>
      </w:r>
      <w:r w:rsidRPr="002164D6">
        <w:rPr>
          <w:b/>
          <w:bCs/>
          <w:highlight w:val="cyan"/>
          <w:u w:val="single"/>
        </w:rPr>
        <w:t>Without</w:t>
      </w:r>
      <w:r w:rsidRPr="00D46573">
        <w:rPr>
          <w:b/>
          <w:bCs/>
          <w:u w:val="single"/>
        </w:rPr>
        <w:t xml:space="preserve"> the </w:t>
      </w:r>
      <w:r w:rsidRPr="002164D6">
        <w:rPr>
          <w:b/>
          <w:bCs/>
          <w:highlight w:val="cyan"/>
          <w:u w:val="single"/>
        </w:rPr>
        <w:t>protection conferred by</w:t>
      </w:r>
      <w:r w:rsidRPr="00D46573">
        <w:rPr>
          <w:b/>
          <w:bCs/>
          <w:u w:val="single"/>
        </w:rPr>
        <w:t xml:space="preserve"> a </w:t>
      </w:r>
      <w:r w:rsidRPr="002164D6">
        <w:rPr>
          <w:b/>
          <w:bCs/>
          <w:highlight w:val="cyan"/>
          <w:u w:val="single"/>
        </w:rPr>
        <w:t>patent</w:t>
      </w:r>
      <w:r w:rsidRPr="00D46573">
        <w:rPr>
          <w:b/>
          <w:bCs/>
          <w:u w:val="single"/>
        </w:rPr>
        <w:t xml:space="preserve"> it </w:t>
      </w:r>
      <w:r w:rsidRPr="002164D6">
        <w:rPr>
          <w:b/>
          <w:bCs/>
          <w:highlight w:val="cyan"/>
          <w:u w:val="single"/>
        </w:rPr>
        <w:t>would not be financially viable for companies to continue</w:t>
      </w:r>
      <w:r w:rsidRPr="00D46573">
        <w:rPr>
          <w:b/>
          <w:bCs/>
          <w:u w:val="single"/>
        </w:rPr>
        <w:t xml:space="preserve"> </w:t>
      </w:r>
      <w:r w:rsidRPr="002164D6">
        <w:rPr>
          <w:b/>
          <w:bCs/>
          <w:highlight w:val="cyan"/>
          <w:u w:val="single"/>
        </w:rPr>
        <w:t>investing in research</w:t>
      </w:r>
      <w:r w:rsidRPr="00D46573">
        <w:rPr>
          <w:b/>
          <w:bCs/>
          <w:u w:val="single"/>
        </w:rPr>
        <w:t xml:space="preserve">, product development and regulatory approval. If competitors could “free ride” on the cost of developing a product and were able to immediately introduce their own versions, the inventor would not get the expected financial returns thereby </w:t>
      </w:r>
      <w:r w:rsidRPr="002164D6">
        <w:rPr>
          <w:b/>
          <w:bCs/>
          <w:highlight w:val="cyan"/>
          <w:u w:val="single"/>
        </w:rPr>
        <w:t>weakening any incentive to develop new products</w:t>
      </w:r>
      <w:r w:rsidRPr="00D46573">
        <w:rPr>
          <w:b/>
          <w:bCs/>
          <w:u w:val="single"/>
        </w:rPr>
        <w:t>.</w:t>
      </w:r>
    </w:p>
    <w:p w14:paraId="63690DDC" w14:textId="77777777" w:rsidR="00AB0712" w:rsidRDefault="00AB0712" w:rsidP="00AB0712">
      <w:pPr>
        <w:pStyle w:val="Heading4"/>
      </w:pPr>
      <w:r>
        <w:t>Flexibilites exist in the status quo.</w:t>
      </w:r>
    </w:p>
    <w:p w14:paraId="5045ADC0" w14:textId="77777777" w:rsidR="00AB0712" w:rsidRPr="0036197A" w:rsidRDefault="00AB0712" w:rsidP="00AB0712">
      <w:r w:rsidRPr="0036197A">
        <w:rPr>
          <w:rStyle w:val="Style13ptBold"/>
        </w:rPr>
        <w:t>Crosby et al. '21</w:t>
      </w:r>
      <w:r w:rsidRPr="0036197A">
        <w:t xml:space="preserve"> (Daniel Crosby, Evan Diamond, Isabel Fernandez De La Cuesta, Jamieson Greer, Jeffrey Telep, Brian White; Crosby specializes in international trade, investment and matters related to public international law. Diamond is a partner on our Intellectual Property, Patent, Trademark and Copyright Litigation team</w:t>
      </w:r>
      <w:r>
        <w:t>.</w:t>
      </w:r>
      <w:r w:rsidRPr="0036197A">
        <w:t>; 3-5-2021; "Group of Nearly 60 WTO Members Seek Unprecedented Waiver from WTO Intellectual Property Protection for COVID-related Medical Products"; https://www.jdsupra.com/legalnews/group-of-nearly-60-wto-members-seek-2523821/, JD Supra, accessed 7-21-2021; JPark)</w:t>
      </w:r>
    </w:p>
    <w:p w14:paraId="1C27901E" w14:textId="77777777" w:rsidR="00AB0712" w:rsidRPr="00FF5549" w:rsidRDefault="00AB0712" w:rsidP="00AB0712">
      <w:pPr>
        <w:rPr>
          <w:sz w:val="16"/>
        </w:rPr>
      </w:pPr>
      <w:r w:rsidRPr="0097301F">
        <w:rPr>
          <w:b/>
          <w:bCs/>
          <w:highlight w:val="cyan"/>
          <w:u w:val="single"/>
        </w:rPr>
        <w:t>Existing flexibilities for developing countries</w:t>
      </w:r>
      <w:r w:rsidRPr="00FF5549">
        <w:rPr>
          <w:b/>
          <w:bCs/>
          <w:u w:val="single"/>
        </w:rPr>
        <w:t xml:space="preserve">. </w:t>
      </w:r>
      <w:r w:rsidRPr="00FF5549">
        <w:rPr>
          <w:sz w:val="16"/>
        </w:rPr>
        <w:t xml:space="preserve">The </w:t>
      </w:r>
      <w:r w:rsidRPr="0097301F">
        <w:rPr>
          <w:highlight w:val="cyan"/>
          <w:u w:val="single"/>
        </w:rPr>
        <w:t>WTO Agreement</w:t>
      </w:r>
      <w:r w:rsidRPr="00FF5549">
        <w:rPr>
          <w:u w:val="single"/>
        </w:rPr>
        <w:t xml:space="preserve"> on Trade-Related Aspects of Intellectual Property Rights (TRIPS Agreement) </w:t>
      </w:r>
      <w:r w:rsidRPr="0097301F">
        <w:rPr>
          <w:highlight w:val="cyan"/>
          <w:u w:val="single"/>
        </w:rPr>
        <w:t>protects intellectual property, and recognizes</w:t>
      </w:r>
      <w:r w:rsidRPr="00FF5549">
        <w:rPr>
          <w:u w:val="single"/>
        </w:rPr>
        <w:t xml:space="preserve"> that </w:t>
      </w:r>
      <w:r w:rsidRPr="0097301F">
        <w:rPr>
          <w:highlight w:val="cyan"/>
          <w:u w:val="single"/>
        </w:rPr>
        <w:t>patents can be licensed either voluntarily on</w:t>
      </w:r>
      <w:r w:rsidRPr="00FF5549">
        <w:rPr>
          <w:u w:val="single"/>
        </w:rPr>
        <w:t xml:space="preserve"> </w:t>
      </w:r>
      <w:r w:rsidRPr="0097301F">
        <w:rPr>
          <w:highlight w:val="cyan"/>
          <w:u w:val="single"/>
        </w:rPr>
        <w:t>commercial terms, or without</w:t>
      </w:r>
      <w:r w:rsidRPr="00FF5549">
        <w:rPr>
          <w:u w:val="single"/>
        </w:rPr>
        <w:t xml:space="preserve"> the </w:t>
      </w:r>
      <w:r w:rsidRPr="0097301F">
        <w:rPr>
          <w:highlight w:val="cyan"/>
          <w:u w:val="single"/>
        </w:rPr>
        <w:t>authorization of</w:t>
      </w:r>
      <w:r w:rsidRPr="00FF5549">
        <w:rPr>
          <w:u w:val="single"/>
        </w:rPr>
        <w:t xml:space="preserve"> the </w:t>
      </w:r>
      <w:r w:rsidRPr="0097301F">
        <w:rPr>
          <w:highlight w:val="cyan"/>
          <w:u w:val="single"/>
        </w:rPr>
        <w:t>rights holder under “compulsory licenses</w:t>
      </w:r>
      <w:r w:rsidRPr="00FF5549">
        <w:rPr>
          <w:u w:val="single"/>
        </w:rPr>
        <w:t>” where “the proposed user has made efforts to obtain authorization from the right holder on reasonable commercial terms and conditions and that such efforts have not been successful within a reasonable period of time.”</w:t>
      </w:r>
      <w:r w:rsidRPr="00FF5549">
        <w:rPr>
          <w:sz w:val="16"/>
        </w:rPr>
        <w:t xml:space="preserve"> (TRIPS Agreement, Article 31(b).) </w:t>
      </w:r>
      <w:r w:rsidRPr="0097301F">
        <w:rPr>
          <w:b/>
          <w:bCs/>
          <w:highlight w:val="cyan"/>
          <w:u w:val="single"/>
        </w:rPr>
        <w:t>Countries are not</w:t>
      </w:r>
      <w:r w:rsidRPr="00FF5549">
        <w:rPr>
          <w:b/>
          <w:bCs/>
          <w:u w:val="single"/>
        </w:rPr>
        <w:t xml:space="preserve"> </w:t>
      </w:r>
      <w:r w:rsidRPr="0097301F">
        <w:rPr>
          <w:b/>
          <w:bCs/>
          <w:highlight w:val="cyan"/>
          <w:u w:val="single"/>
        </w:rPr>
        <w:t>required to request authorization</w:t>
      </w:r>
      <w:r w:rsidRPr="00FF5549">
        <w:rPr>
          <w:b/>
          <w:bCs/>
          <w:u w:val="single"/>
        </w:rPr>
        <w:t xml:space="preserve"> “</w:t>
      </w:r>
      <w:r w:rsidRPr="0097301F">
        <w:rPr>
          <w:b/>
          <w:bCs/>
          <w:highlight w:val="cyan"/>
          <w:u w:val="single"/>
        </w:rPr>
        <w:t>in</w:t>
      </w:r>
      <w:r w:rsidRPr="00FF5549">
        <w:rPr>
          <w:b/>
          <w:bCs/>
          <w:u w:val="single"/>
        </w:rPr>
        <w:t xml:space="preserve"> the </w:t>
      </w:r>
      <w:r w:rsidRPr="0097301F">
        <w:rPr>
          <w:b/>
          <w:bCs/>
          <w:highlight w:val="cyan"/>
          <w:u w:val="single"/>
        </w:rPr>
        <w:t>case</w:t>
      </w:r>
      <w:r w:rsidRPr="00FF5549">
        <w:rPr>
          <w:b/>
          <w:bCs/>
          <w:u w:val="single"/>
        </w:rPr>
        <w:t xml:space="preserve"> </w:t>
      </w:r>
      <w:r w:rsidRPr="0097301F">
        <w:rPr>
          <w:b/>
          <w:bCs/>
          <w:highlight w:val="cyan"/>
          <w:u w:val="single"/>
        </w:rPr>
        <w:t>of</w:t>
      </w:r>
      <w:r w:rsidRPr="00FF5549">
        <w:rPr>
          <w:b/>
          <w:bCs/>
          <w:u w:val="single"/>
        </w:rPr>
        <w:t xml:space="preserve"> a </w:t>
      </w:r>
      <w:r w:rsidRPr="0097301F">
        <w:rPr>
          <w:b/>
          <w:bCs/>
          <w:highlight w:val="cyan"/>
          <w:u w:val="single"/>
        </w:rPr>
        <w:t>national emergency or other circumstances of extreme urgency or in</w:t>
      </w:r>
      <w:r w:rsidRPr="00FF5549">
        <w:rPr>
          <w:b/>
          <w:bCs/>
          <w:u w:val="single"/>
        </w:rPr>
        <w:t xml:space="preserve"> </w:t>
      </w:r>
      <w:r w:rsidRPr="0097301F">
        <w:rPr>
          <w:b/>
          <w:bCs/>
          <w:highlight w:val="cyan"/>
          <w:u w:val="single"/>
        </w:rPr>
        <w:t>cases of public non-commercial use</w:t>
      </w:r>
      <w:r w:rsidRPr="00FF5549">
        <w:rPr>
          <w:b/>
          <w:bCs/>
          <w:u w:val="single"/>
        </w:rPr>
        <w:t>,” but must notify rights holders “as soon as reasonably practicable;” and in any case must pay “adequate remuneration” to the right holder.</w:t>
      </w:r>
      <w:r w:rsidRPr="00FF5549">
        <w:rPr>
          <w:sz w:val="16"/>
        </w:rPr>
        <w:t xml:space="preserve"> Notably, intellectual property rights may be protected pursuant to bilateral investment treaties or free trade agreements that protect covered investments in certain circumstances. </w:t>
      </w:r>
      <w:r w:rsidRPr="00FF5549">
        <w:rPr>
          <w:u w:val="single"/>
        </w:rPr>
        <w:t>Some such treaties reference the TRIPS Agreement while others do not.</w:t>
      </w:r>
    </w:p>
    <w:p w14:paraId="34D0A1EC" w14:textId="77777777" w:rsidR="00AB0712" w:rsidRDefault="00AB0712" w:rsidP="00AB0712">
      <w:pPr>
        <w:pStyle w:val="Heading4"/>
      </w:pPr>
      <w:r>
        <w:t>Efforts exist to increase equitable distribution of medicine.</w:t>
      </w:r>
    </w:p>
    <w:p w14:paraId="42E0981A" w14:textId="77777777" w:rsidR="00AB0712" w:rsidRPr="0036197A" w:rsidRDefault="00AB0712" w:rsidP="00AB0712">
      <w:r w:rsidRPr="0036197A">
        <w:rPr>
          <w:rStyle w:val="Style13ptBold"/>
        </w:rPr>
        <w:t>Crosby et al. '21</w:t>
      </w:r>
      <w:r w:rsidRPr="0036197A">
        <w:t xml:space="preserve"> (Daniel Crosby, Evan Diamond, Isabel Fernandez De La Cuesta, Jamieson Greer, Jeffrey Telep, Brian White; Crosby specializes in international trade, investment and matters related to public international law. Diamond is a partner on our Intellectual Property, Patent, Trademark and Copyright Litigation team</w:t>
      </w:r>
      <w:r>
        <w:t>.</w:t>
      </w:r>
      <w:r w:rsidRPr="0036197A">
        <w:t>; 3-5-2021; "Group of Nearly 60 WTO Members Seek Unprecedented Waiver from WTO Intellectual Property Protection for COVID-related Medical Products"; https://www.jdsupra.com/legalnews/group-of-nearly-60-wto-members-seek-2523821/, JD Supra, accessed 7-21-2021; JPark)</w:t>
      </w:r>
    </w:p>
    <w:p w14:paraId="3D37EE38" w14:textId="77777777" w:rsidR="00AB0712" w:rsidRPr="00CD5EE4" w:rsidRDefault="00AB0712" w:rsidP="00AB0712">
      <w:pPr>
        <w:rPr>
          <w:sz w:val="16"/>
        </w:rPr>
      </w:pPr>
      <w:r w:rsidRPr="00020832">
        <w:rPr>
          <w:b/>
          <w:bCs/>
          <w:highlight w:val="cyan"/>
          <w:u w:val="single"/>
        </w:rPr>
        <w:t>Efforts to develop, produce, and equitably distribute medical products.</w:t>
      </w:r>
      <w:r w:rsidRPr="00020832">
        <w:rPr>
          <w:sz w:val="16"/>
          <w:highlight w:val="cyan"/>
        </w:rPr>
        <w:t xml:space="preserve"> </w:t>
      </w:r>
      <w:r w:rsidRPr="00020832">
        <w:rPr>
          <w:b/>
          <w:bCs/>
          <w:highlight w:val="cyan"/>
          <w:u w:val="single"/>
        </w:rPr>
        <w:t>WTO Members recognize</w:t>
      </w:r>
      <w:r w:rsidRPr="00283593">
        <w:rPr>
          <w:b/>
          <w:bCs/>
          <w:u w:val="single"/>
        </w:rPr>
        <w:t xml:space="preserve"> that </w:t>
      </w:r>
      <w:r w:rsidRPr="00020832">
        <w:rPr>
          <w:b/>
          <w:bCs/>
          <w:highlight w:val="cyan"/>
          <w:u w:val="single"/>
        </w:rPr>
        <w:t>unprecedented</w:t>
      </w:r>
      <w:r w:rsidRPr="00283593">
        <w:rPr>
          <w:b/>
          <w:bCs/>
          <w:u w:val="single"/>
        </w:rPr>
        <w:t xml:space="preserve"> </w:t>
      </w:r>
      <w:r w:rsidRPr="00020832">
        <w:rPr>
          <w:b/>
          <w:bCs/>
          <w:highlight w:val="cyan"/>
          <w:u w:val="single"/>
        </w:rPr>
        <w:t>demand</w:t>
      </w:r>
      <w:r w:rsidRPr="00283593">
        <w:rPr>
          <w:b/>
          <w:bCs/>
          <w:u w:val="single"/>
        </w:rPr>
        <w:t xml:space="preserve"> for medical products </w:t>
      </w:r>
      <w:r w:rsidRPr="00020832">
        <w:rPr>
          <w:b/>
          <w:bCs/>
          <w:highlight w:val="cyan"/>
          <w:u w:val="single"/>
        </w:rPr>
        <w:t>used in</w:t>
      </w:r>
      <w:r w:rsidRPr="00283593">
        <w:rPr>
          <w:b/>
          <w:bCs/>
          <w:u w:val="single"/>
        </w:rPr>
        <w:t xml:space="preserve"> the </w:t>
      </w:r>
      <w:r w:rsidRPr="00020832">
        <w:rPr>
          <w:b/>
          <w:bCs/>
          <w:highlight w:val="cyan"/>
          <w:u w:val="single"/>
        </w:rPr>
        <w:t>fight against COVID-19 has</w:t>
      </w:r>
      <w:r w:rsidRPr="00283593">
        <w:rPr>
          <w:b/>
          <w:bCs/>
          <w:u w:val="single"/>
        </w:rPr>
        <w:t xml:space="preserve"> far </w:t>
      </w:r>
      <w:r w:rsidRPr="00020832">
        <w:rPr>
          <w:b/>
          <w:bCs/>
          <w:highlight w:val="cyan"/>
          <w:u w:val="single"/>
        </w:rPr>
        <w:t>outstripped supply of required supplies</w:t>
      </w:r>
      <w:r w:rsidRPr="00CD5EE4">
        <w:rPr>
          <w:sz w:val="16"/>
        </w:rPr>
        <w:t xml:space="preserve">. Several </w:t>
      </w:r>
      <w:r w:rsidRPr="00CD5EE4">
        <w:rPr>
          <w:u w:val="single"/>
        </w:rPr>
        <w:t>WTO Members have pointed out that intellectual property protections have not limited production of vaccines and other medical products.</w:t>
      </w:r>
      <w:r w:rsidRPr="00CD5EE4">
        <w:rPr>
          <w:sz w:val="16"/>
        </w:rPr>
        <w:t xml:space="preserve"> Rather</w:t>
      </w:r>
      <w:r w:rsidRPr="00CD5EE4">
        <w:rPr>
          <w:u w:val="single"/>
        </w:rPr>
        <w:t>, these Members have argued that intellectual property protection has incentivized the research, development and production of the necessary vaccines, treatments and products</w:t>
      </w:r>
      <w:r w:rsidRPr="00CD5EE4">
        <w:rPr>
          <w:sz w:val="16"/>
        </w:rPr>
        <w:t xml:space="preserve">. Moreover, the </w:t>
      </w:r>
      <w:r w:rsidRPr="00020832">
        <w:rPr>
          <w:highlight w:val="cyan"/>
          <w:u w:val="single"/>
        </w:rPr>
        <w:t>international community is</w:t>
      </w:r>
      <w:r w:rsidRPr="00CD5EE4">
        <w:rPr>
          <w:u w:val="single"/>
        </w:rPr>
        <w:t xml:space="preserve"> </w:t>
      </w:r>
      <w:r w:rsidRPr="00020832">
        <w:rPr>
          <w:highlight w:val="cyan"/>
          <w:u w:val="single"/>
        </w:rPr>
        <w:t>coordinating and funding equitable COVID-19 vaccine distribution</w:t>
      </w:r>
      <w:r w:rsidRPr="00CD5EE4">
        <w:rPr>
          <w:u w:val="single"/>
        </w:rPr>
        <w:t xml:space="preserve"> globally </w:t>
      </w:r>
      <w:r w:rsidRPr="00020832">
        <w:rPr>
          <w:highlight w:val="cyan"/>
          <w:u w:val="single"/>
        </w:rPr>
        <w:t>through COVAX</w:t>
      </w:r>
      <w:r w:rsidRPr="00CD5EE4">
        <w:rPr>
          <w:u w:val="single"/>
        </w:rPr>
        <w:t xml:space="preserve">, which is </w:t>
      </w:r>
      <w:r w:rsidRPr="00020832">
        <w:rPr>
          <w:highlight w:val="cyan"/>
          <w:u w:val="single"/>
        </w:rPr>
        <w:t>organized by Gavi</w:t>
      </w:r>
      <w:r w:rsidRPr="00CD5EE4">
        <w:rPr>
          <w:u w:val="single"/>
        </w:rPr>
        <w:t xml:space="preserve">, the </w:t>
      </w:r>
      <w:r w:rsidRPr="00020832">
        <w:rPr>
          <w:highlight w:val="cyan"/>
          <w:u w:val="single"/>
        </w:rPr>
        <w:t>Vaccine Alliance</w:t>
      </w:r>
      <w:r w:rsidRPr="00CD5EE4">
        <w:rPr>
          <w:u w:val="single"/>
        </w:rPr>
        <w:t xml:space="preserve">, the </w:t>
      </w:r>
      <w:r w:rsidRPr="00020832">
        <w:rPr>
          <w:highlight w:val="cyan"/>
          <w:u w:val="single"/>
        </w:rPr>
        <w:t>World Health Organization</w:t>
      </w:r>
      <w:r w:rsidRPr="00CD5EE4">
        <w:rPr>
          <w:u w:val="single"/>
        </w:rPr>
        <w:t xml:space="preserve"> and </w:t>
      </w:r>
      <w:r w:rsidRPr="00020832">
        <w:rPr>
          <w:highlight w:val="cyan"/>
          <w:u w:val="single"/>
        </w:rPr>
        <w:t>the Coalition for Epidemic Preparedness Innovations</w:t>
      </w:r>
      <w:r w:rsidRPr="00CD5EE4">
        <w:rPr>
          <w:sz w:val="16"/>
        </w:rPr>
        <w:t>. Despite these facts, less developed countries continue to push for a waiver of all intellectual property protection for medical products related to the pandemic.</w:t>
      </w:r>
    </w:p>
    <w:p w14:paraId="4EE9337C" w14:textId="77777777" w:rsidR="00AB0712" w:rsidRPr="00D46573" w:rsidRDefault="00AB0712" w:rsidP="003B3DD4">
      <w:pPr>
        <w:rPr>
          <w:b/>
          <w:bCs/>
          <w:u w:val="single"/>
        </w:rPr>
      </w:pPr>
    </w:p>
    <w:p w14:paraId="651E9B7E" w14:textId="77777777" w:rsidR="005E2DA7" w:rsidRPr="005E2DA7" w:rsidRDefault="005E2DA7" w:rsidP="005E2DA7"/>
    <w:sectPr w:rsidR="005E2DA7" w:rsidRPr="005E2D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42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5AB"/>
    <w:rsid w:val="000D26A6"/>
    <w:rsid w:val="000D2B90"/>
    <w:rsid w:val="000D6ED8"/>
    <w:rsid w:val="000D717B"/>
    <w:rsid w:val="00100B28"/>
    <w:rsid w:val="00110DC2"/>
    <w:rsid w:val="00117316"/>
    <w:rsid w:val="001209B4"/>
    <w:rsid w:val="001761FC"/>
    <w:rsid w:val="00182655"/>
    <w:rsid w:val="001840F2"/>
    <w:rsid w:val="00185134"/>
    <w:rsid w:val="001856C6"/>
    <w:rsid w:val="00191B5F"/>
    <w:rsid w:val="00192487"/>
    <w:rsid w:val="00193416"/>
    <w:rsid w:val="001948F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3BA"/>
    <w:rsid w:val="002005A8"/>
    <w:rsid w:val="00203DD8"/>
    <w:rsid w:val="00204E1D"/>
    <w:rsid w:val="002059BD"/>
    <w:rsid w:val="00207FD8"/>
    <w:rsid w:val="00210FAF"/>
    <w:rsid w:val="00213B1E"/>
    <w:rsid w:val="00215284"/>
    <w:rsid w:val="002168F2"/>
    <w:rsid w:val="0022589F"/>
    <w:rsid w:val="002343FE"/>
    <w:rsid w:val="00235F7B"/>
    <w:rsid w:val="002502CF"/>
    <w:rsid w:val="0026423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DD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DA7"/>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D7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712"/>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1E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33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926C46"/>
  <w14:defaultImageDpi w14:val="300"/>
  <w15:docId w15:val="{8CDCA19E-50BA-8447-BC61-61FA49FA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42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42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42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42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642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42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4231"/>
  </w:style>
  <w:style w:type="character" w:customStyle="1" w:styleId="Heading1Char">
    <w:name w:val="Heading 1 Char"/>
    <w:aliases w:val="Pocket Char"/>
    <w:basedOn w:val="DefaultParagraphFont"/>
    <w:link w:val="Heading1"/>
    <w:uiPriority w:val="9"/>
    <w:rsid w:val="002642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42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423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642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4231"/>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
    <w:basedOn w:val="DefaultParagraphFont"/>
    <w:uiPriority w:val="1"/>
    <w:qFormat/>
    <w:rsid w:val="0026423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642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423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264231"/>
    <w:rPr>
      <w:color w:val="auto"/>
      <w:u w:val="none"/>
    </w:rPr>
  </w:style>
  <w:style w:type="paragraph" w:styleId="DocumentMap">
    <w:name w:val="Document Map"/>
    <w:basedOn w:val="Normal"/>
    <w:link w:val="DocumentMapChar"/>
    <w:uiPriority w:val="99"/>
    <w:semiHidden/>
    <w:unhideWhenUsed/>
    <w:rsid w:val="002642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4231"/>
    <w:rPr>
      <w:rFonts w:ascii="Lucida Grande" w:hAnsi="Lucida Grande" w:cs="Lucida Grande"/>
    </w:rPr>
  </w:style>
  <w:style w:type="paragraph" w:customStyle="1" w:styleId="textbold">
    <w:name w:val="text bold"/>
    <w:basedOn w:val="Normal"/>
    <w:link w:val="Emphasis"/>
    <w:uiPriority w:val="20"/>
    <w:qFormat/>
    <w:rsid w:val="002003B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8775</Words>
  <Characters>50020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11</cp:revision>
  <dcterms:created xsi:type="dcterms:W3CDTF">2021-09-05T00:25:00Z</dcterms:created>
  <dcterms:modified xsi:type="dcterms:W3CDTF">2021-09-05T00:54:00Z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