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F015C" w14:textId="77777777" w:rsidR="005619BC" w:rsidRPr="005619BC" w:rsidRDefault="005619BC" w:rsidP="005619BC"/>
    <w:p w14:paraId="319AE6C7" w14:textId="5D956D6E" w:rsidR="00E42E4C" w:rsidRDefault="0089556B" w:rsidP="0089556B">
      <w:pPr>
        <w:pStyle w:val="Heading1"/>
      </w:pPr>
      <w:r>
        <w:lastRenderedPageBreak/>
        <w:t>1NC</w:t>
      </w:r>
    </w:p>
    <w:p w14:paraId="18080648" w14:textId="466CDCB5" w:rsidR="0089556B" w:rsidRDefault="0065209A" w:rsidP="0065209A">
      <w:pPr>
        <w:pStyle w:val="Heading2"/>
      </w:pPr>
      <w:r>
        <w:lastRenderedPageBreak/>
        <w:t>1</w:t>
      </w:r>
    </w:p>
    <w:p w14:paraId="0F506AB4" w14:textId="77777777" w:rsidR="0065209A" w:rsidRPr="005A29A5" w:rsidRDefault="0065209A" w:rsidP="0065209A">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1B1A2DF8" w14:textId="77777777" w:rsidR="0065209A" w:rsidRDefault="0065209A" w:rsidP="0065209A">
      <w:pPr>
        <w:rPr>
          <w:rStyle w:val="Style13ptBold"/>
        </w:rPr>
      </w:pPr>
      <w:r>
        <w:rPr>
          <w:rStyle w:val="Style13ptBold"/>
        </w:rPr>
        <w:t>Grove ‘19</w:t>
      </w:r>
    </w:p>
    <w:p w14:paraId="56624DDF" w14:textId="77777777" w:rsidR="0065209A" w:rsidRDefault="0065209A" w:rsidP="0065209A">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1452487E" w14:textId="77777777" w:rsidR="0065209A" w:rsidRPr="00347BF9" w:rsidRDefault="0065209A" w:rsidP="0065209A">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33B3D381" w14:textId="77777777" w:rsidR="0065209A" w:rsidRPr="00937F8D" w:rsidRDefault="0065209A" w:rsidP="0065209A">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14C5CB84" w14:textId="77777777" w:rsidR="0065209A" w:rsidRPr="00347BF9" w:rsidRDefault="0065209A" w:rsidP="0065209A">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w:t>
      </w:r>
      <w:r w:rsidRPr="00347BF9">
        <w:rPr>
          <w:sz w:val="12"/>
          <w:szCs w:val="8"/>
        </w:rPr>
        <w:lastRenderedPageBreak/>
        <w:t xml:space="preserve">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031D3DA8" w14:textId="77777777" w:rsidR="0065209A" w:rsidRPr="00937F8D" w:rsidRDefault="0065209A" w:rsidP="0065209A">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13D2FA13" w14:textId="77777777" w:rsidR="0065209A" w:rsidRPr="00937F8D" w:rsidRDefault="0065209A" w:rsidP="0065209A">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1FD06C8B" w14:textId="77777777" w:rsidR="0065209A" w:rsidRPr="00937F8D" w:rsidRDefault="0065209A" w:rsidP="0065209A">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19E0DF79" w14:textId="77777777" w:rsidR="0065209A" w:rsidRPr="00937F8D" w:rsidRDefault="0065209A" w:rsidP="0065209A">
      <w:pPr>
        <w:rPr>
          <w:sz w:val="12"/>
        </w:rPr>
      </w:pPr>
      <w:r w:rsidRPr="00937F8D">
        <w:rPr>
          <w:sz w:val="12"/>
        </w:rPr>
        <w:lastRenderedPageBreak/>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62E9E9AA" w14:textId="77777777" w:rsidR="0065209A" w:rsidRPr="00347BF9" w:rsidRDefault="0065209A" w:rsidP="0065209A">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42B60E40" w14:textId="77777777" w:rsidR="0065209A" w:rsidRPr="00E5364A" w:rsidRDefault="0065209A" w:rsidP="0065209A">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5D4D91E1" w14:textId="77777777" w:rsidR="0065209A" w:rsidRPr="00E5364A" w:rsidRDefault="0065209A" w:rsidP="0065209A">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03E23C69" w14:textId="77777777" w:rsidR="0065209A" w:rsidRPr="00E5364A" w:rsidRDefault="0065209A" w:rsidP="0065209A">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19342931" w14:textId="77777777" w:rsidR="0065209A" w:rsidRPr="00204A62" w:rsidRDefault="0065209A" w:rsidP="0065209A">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678B805A" w14:textId="77777777" w:rsidR="00EB1BE9" w:rsidRDefault="00EB1BE9" w:rsidP="00EB1BE9">
      <w:pPr>
        <w:pStyle w:val="Heading4"/>
      </w:pPr>
      <w:r>
        <w:t xml:space="preserve">Framing China as an irresponsible power in space is tied to fear of </w:t>
      </w:r>
      <w:r w:rsidRPr="00056218">
        <w:rPr>
          <w:u w:val="single"/>
        </w:rPr>
        <w:t>loss of control</w:t>
      </w:r>
      <w:r>
        <w:t xml:space="preserve"> over the “new American way of war” and the frontier of outer space – that creates </w:t>
      </w:r>
      <w:r w:rsidRPr="00056218">
        <w:rPr>
          <w:u w:val="single"/>
        </w:rPr>
        <w:t>new instantiations</w:t>
      </w:r>
      <w:r>
        <w:t xml:space="preserve"> that force conflict.</w:t>
      </w:r>
    </w:p>
    <w:p w14:paraId="6DC7F1F5" w14:textId="77777777" w:rsidR="00EB1BE9" w:rsidRDefault="00EB1BE9" w:rsidP="00EB1BE9">
      <w:pPr>
        <w:rPr>
          <w:rStyle w:val="Style13ptBold"/>
        </w:rPr>
      </w:pPr>
      <w:r>
        <w:rPr>
          <w:rStyle w:val="Style13ptBold"/>
        </w:rPr>
        <w:t xml:space="preserve">Hunter ‘18 </w:t>
      </w:r>
    </w:p>
    <w:p w14:paraId="2A9A281C" w14:textId="77777777" w:rsidR="00EB1BE9" w:rsidRPr="000A130A" w:rsidRDefault="00EB1BE9" w:rsidP="000A130A">
      <w:pPr>
        <w:rPr>
          <w:sz w:val="16"/>
          <w:szCs w:val="16"/>
        </w:rPr>
      </w:pPr>
      <w:r w:rsidRPr="000A130A">
        <w:rPr>
          <w:sz w:val="16"/>
          <w:szCs w:val="16"/>
        </w:rPr>
        <w:lastRenderedPageBreak/>
        <w:t xml:space="preserve">(Cameron Hunter, PhD from the University of Bristol, MA in International Security and Terrorism Studies from University of Nottingham, and MA in Research Methods from the University of Bristol. “The Rise of China in Space: Technopolitical Threat Construction in American Public Policy Discourse” PHD Dissertation. </w:t>
      </w:r>
      <w:hyperlink r:id="rId9" w:history="1">
        <w:r w:rsidRPr="000A130A">
          <w:rPr>
            <w:rStyle w:val="Hyperlink"/>
            <w:sz w:val="16"/>
            <w:szCs w:val="16"/>
          </w:rPr>
          <w:t>https://research-information.bris.ac.uk/files/183271194/Final_Copy_2018_09_25_Hunter_C_PhD.pdf</w:t>
        </w:r>
      </w:hyperlink>
      <w:r w:rsidRPr="000A130A">
        <w:rPr>
          <w:sz w:val="16"/>
          <w:szCs w:val="16"/>
        </w:rPr>
        <w:t xml:space="preserve"> )//RJG</w:t>
      </w:r>
    </w:p>
    <w:p w14:paraId="7701876B" w14:textId="77777777" w:rsidR="00EB1BE9" w:rsidRPr="00696096" w:rsidRDefault="00EB1BE9" w:rsidP="00EB1BE9">
      <w:pPr>
        <w:rPr>
          <w:sz w:val="12"/>
        </w:rPr>
      </w:pPr>
      <w:r w:rsidRPr="00696096">
        <w:rPr>
          <w:sz w:val="12"/>
        </w:rPr>
        <w:t xml:space="preserve">As we have seen in this chapter, proponents of the “Chinese space threat” have attempted to overturn what they see as a dangerous lack of attention for space matters relating to military and economic issues. To do this, </w:t>
      </w:r>
      <w:r w:rsidRPr="00056218">
        <w:rPr>
          <w:rStyle w:val="StyleUnderline"/>
        </w:rPr>
        <w:t xml:space="preserve">American </w:t>
      </w:r>
      <w:r w:rsidRPr="00EC2AE9">
        <w:rPr>
          <w:rStyle w:val="StyleUnderline"/>
          <w:highlight w:val="green"/>
        </w:rPr>
        <w:t>policy elites</w:t>
      </w:r>
      <w:r w:rsidRPr="00056218">
        <w:rPr>
          <w:rStyle w:val="StyleUnderline"/>
        </w:rPr>
        <w:t xml:space="preserve"> have </w:t>
      </w:r>
      <w:r w:rsidRPr="00EC2AE9">
        <w:rPr>
          <w:rStyle w:val="StyleUnderline"/>
          <w:highlight w:val="green"/>
        </w:rPr>
        <w:t>built up</w:t>
      </w:r>
      <w:r w:rsidRPr="00056218">
        <w:rPr>
          <w:rStyle w:val="StyleUnderline"/>
        </w:rPr>
        <w:t xml:space="preserve"> two </w:t>
      </w:r>
      <w:proofErr w:type="gramStart"/>
      <w:r w:rsidRPr="00056218">
        <w:rPr>
          <w:rStyle w:val="StyleUnderline"/>
        </w:rPr>
        <w:t>fairly distinct</w:t>
      </w:r>
      <w:proofErr w:type="gramEnd"/>
      <w:r w:rsidRPr="00056218">
        <w:rPr>
          <w:rStyle w:val="StyleUnderline"/>
        </w:rPr>
        <w:t xml:space="preserve">, yet mutually supporting narratives of specific </w:t>
      </w:r>
      <w:r w:rsidRPr="00EC2AE9">
        <w:rPr>
          <w:rStyle w:val="StyleUnderline"/>
          <w:highlight w:val="green"/>
        </w:rPr>
        <w:t>Chinese “threats” to</w:t>
      </w:r>
      <w:r w:rsidRPr="00056218">
        <w:rPr>
          <w:rStyle w:val="StyleUnderline"/>
        </w:rPr>
        <w:t xml:space="preserve"> specific aspects of </w:t>
      </w:r>
      <w:r w:rsidRPr="00EC2AE9">
        <w:rPr>
          <w:rStyle w:val="StyleUnderline"/>
          <w:highlight w:val="green"/>
        </w:rPr>
        <w:t>the American</w:t>
      </w:r>
      <w:r w:rsidRPr="00056218">
        <w:rPr>
          <w:rStyle w:val="StyleUnderline"/>
        </w:rPr>
        <w:t xml:space="preserve"> national </w:t>
      </w:r>
      <w:r w:rsidRPr="00EC2AE9">
        <w:rPr>
          <w:rStyle w:val="StyleUnderline"/>
          <w:highlight w:val="green"/>
        </w:rPr>
        <w:t>Self</w:t>
      </w:r>
      <w:r w:rsidRPr="00696096">
        <w:rPr>
          <w:sz w:val="12"/>
        </w:rPr>
        <w:t xml:space="preserve">. Together these narratives provide the linguistic elements that could be deployed in debates on the technological decisions the US faced in response to China’s “rise” in space. The most important aspect of the national Self which the “Chinese space threat” is positioned as </w:t>
      </w:r>
      <w:proofErr w:type="spellStart"/>
      <w:r w:rsidRPr="00696096">
        <w:rPr>
          <w:sz w:val="12"/>
        </w:rPr>
        <w:t>jeopardising</w:t>
      </w:r>
      <w:proofErr w:type="spellEnd"/>
      <w:r w:rsidRPr="00696096">
        <w:rPr>
          <w:sz w:val="12"/>
        </w:rPr>
        <w:t xml:space="preserve"> was the new, clean and ‘virtuous’ (Der </w:t>
      </w:r>
      <w:proofErr w:type="spellStart"/>
      <w:r w:rsidRPr="00696096">
        <w:rPr>
          <w:sz w:val="12"/>
        </w:rPr>
        <w:t>Derian</w:t>
      </w:r>
      <w:proofErr w:type="spellEnd"/>
      <w:r w:rsidRPr="00696096">
        <w:rPr>
          <w:sz w:val="12"/>
        </w:rPr>
        <w:t xml:space="preserve"> 2009) “American way of war.” </w:t>
      </w:r>
      <w:r w:rsidRPr="00056218">
        <w:rPr>
          <w:rStyle w:val="StyleUnderline"/>
        </w:rPr>
        <w:t xml:space="preserve">American policy elites have </w:t>
      </w:r>
      <w:r w:rsidRPr="00EC2AE9">
        <w:rPr>
          <w:rStyle w:val="StyleUnderline"/>
          <w:highlight w:val="green"/>
        </w:rPr>
        <w:t>built on</w:t>
      </w:r>
      <w:r w:rsidRPr="00056218">
        <w:rPr>
          <w:rStyle w:val="StyleUnderline"/>
        </w:rPr>
        <w:t xml:space="preserve"> existing, prevailing </w:t>
      </w:r>
      <w:r w:rsidRPr="00EC2AE9">
        <w:rPr>
          <w:rStyle w:val="StyleUnderline"/>
          <w:highlight w:val="green"/>
        </w:rPr>
        <w:t>formulations of “the new American way of war”</w:t>
      </w:r>
      <w:r w:rsidRPr="00056218">
        <w:rPr>
          <w:rStyle w:val="StyleUnderline"/>
        </w:rPr>
        <w:t xml:space="preserve"> </w:t>
      </w:r>
      <w:proofErr w:type="gramStart"/>
      <w:r w:rsidRPr="00056218">
        <w:rPr>
          <w:rStyle w:val="StyleUnderline"/>
        </w:rPr>
        <w:t xml:space="preserve">in order </w:t>
      </w:r>
      <w:r w:rsidRPr="00EC2AE9">
        <w:rPr>
          <w:rStyle w:val="StyleUnderline"/>
          <w:highlight w:val="green"/>
        </w:rPr>
        <w:t>to</w:t>
      </w:r>
      <w:proofErr w:type="gramEnd"/>
      <w:r w:rsidRPr="00EC2AE9">
        <w:rPr>
          <w:rStyle w:val="StyleUnderline"/>
          <w:highlight w:val="green"/>
        </w:rPr>
        <w:t xml:space="preserve"> highlight</w:t>
      </w:r>
      <w:r w:rsidRPr="00056218">
        <w:rPr>
          <w:rStyle w:val="StyleUnderline"/>
        </w:rPr>
        <w:t xml:space="preserve"> the crucial roles of </w:t>
      </w:r>
      <w:r w:rsidRPr="00EC2AE9">
        <w:rPr>
          <w:rStyle w:val="StyleUnderline"/>
          <w:highlight w:val="green"/>
        </w:rPr>
        <w:t>space technology in enabling</w:t>
      </w:r>
      <w:r w:rsidRPr="00056218">
        <w:rPr>
          <w:rStyle w:val="StyleUnderline"/>
        </w:rPr>
        <w:t xml:space="preserve"> the desirable practices of American </w:t>
      </w:r>
      <w:r w:rsidRPr="00EC2AE9">
        <w:rPr>
          <w:rStyle w:val="StyleUnderline"/>
          <w:highlight w:val="green"/>
        </w:rPr>
        <w:t>warfighting</w:t>
      </w:r>
      <w:r w:rsidRPr="00B878F1">
        <w:t xml:space="preserve">. </w:t>
      </w:r>
      <w:r w:rsidRPr="00696096">
        <w:rPr>
          <w:sz w:val="12"/>
        </w:rPr>
        <w:t xml:space="preserve">At times, this is done in a way which explicitly compared the ‘virtuous’ “new American way of war” with the old, undesirable practices of warfare during World War II (Der </w:t>
      </w:r>
      <w:proofErr w:type="spellStart"/>
      <w:r w:rsidRPr="00696096">
        <w:rPr>
          <w:sz w:val="12"/>
        </w:rPr>
        <w:t>Derian</w:t>
      </w:r>
      <w:proofErr w:type="spellEnd"/>
      <w:r w:rsidRPr="00696096">
        <w:rPr>
          <w:sz w:val="12"/>
        </w:rPr>
        <w:t xml:space="preserve"> 2009: 136). </w:t>
      </w:r>
      <w:r w:rsidRPr="00042630">
        <w:rPr>
          <w:rStyle w:val="Emphasis"/>
        </w:rPr>
        <w:t xml:space="preserve">In matters of conventional war, </w:t>
      </w:r>
      <w:r w:rsidRPr="00EC2AE9">
        <w:rPr>
          <w:rStyle w:val="Emphasis"/>
          <w:highlight w:val="green"/>
        </w:rPr>
        <w:t>they warn</w:t>
      </w:r>
      <w:r w:rsidRPr="00042630">
        <w:rPr>
          <w:rStyle w:val="Emphasis"/>
        </w:rPr>
        <w:t xml:space="preserve"> that </w:t>
      </w:r>
      <w:r w:rsidRPr="00EC2AE9">
        <w:rPr>
          <w:rStyle w:val="Emphasis"/>
          <w:highlight w:val="green"/>
        </w:rPr>
        <w:t>China could destroy satellites</w:t>
      </w:r>
      <w:r w:rsidRPr="00042630">
        <w:rPr>
          <w:rStyle w:val="Emphasis"/>
        </w:rPr>
        <w:t xml:space="preserve"> and transport American back to a time when casualties were unavoidably high</w:t>
      </w:r>
      <w:r w:rsidRPr="00696096">
        <w:rPr>
          <w:sz w:val="12"/>
        </w:rPr>
        <w:t xml:space="preserve">. Advancing a specific vision of how America should fight its wars did not always require direct comparison, however. </w:t>
      </w:r>
      <w:r w:rsidRPr="00042630">
        <w:rPr>
          <w:rStyle w:val="Emphasis"/>
        </w:rPr>
        <w:t xml:space="preserve">Military and political elites also warned </w:t>
      </w:r>
      <w:r w:rsidRPr="00EC2AE9">
        <w:rPr>
          <w:rStyle w:val="Emphasis"/>
          <w:highlight w:val="green"/>
        </w:rPr>
        <w:t>that the US would not be able to project power wherever it</w:t>
      </w:r>
      <w:r w:rsidRPr="00042630">
        <w:rPr>
          <w:rStyle w:val="Emphasis"/>
        </w:rPr>
        <w:t xml:space="preserve"> wanted and </w:t>
      </w:r>
      <w:r w:rsidRPr="00EC2AE9">
        <w:rPr>
          <w:rStyle w:val="Emphasis"/>
          <w:highlight w:val="green"/>
        </w:rPr>
        <w:t>needed</w:t>
      </w:r>
      <w:r w:rsidRPr="00696096">
        <w:rPr>
          <w:sz w:val="12"/>
        </w:rPr>
        <w:t xml:space="preserve">. </w:t>
      </w:r>
      <w:r w:rsidRPr="00056218">
        <w:rPr>
          <w:rStyle w:val="StyleUnderline"/>
        </w:rPr>
        <w:t xml:space="preserve">Their most </w:t>
      </w:r>
      <w:r w:rsidRPr="00EC2AE9">
        <w:rPr>
          <w:rStyle w:val="StyleUnderline"/>
          <w:highlight w:val="green"/>
        </w:rPr>
        <w:t>catastrophic visions</w:t>
      </w:r>
      <w:r w:rsidRPr="00056218">
        <w:rPr>
          <w:rStyle w:val="StyleUnderline"/>
        </w:rPr>
        <w:t xml:space="preserve"> of all </w:t>
      </w:r>
      <w:r w:rsidRPr="00EC2AE9">
        <w:rPr>
          <w:rStyle w:val="StyleUnderline"/>
          <w:highlight w:val="green"/>
        </w:rPr>
        <w:t>warned</w:t>
      </w:r>
      <w:r w:rsidRPr="00056218">
        <w:rPr>
          <w:rStyle w:val="StyleUnderline"/>
        </w:rPr>
        <w:t xml:space="preserve"> that Chinese space </w:t>
      </w:r>
      <w:r w:rsidRPr="00EC2AE9">
        <w:rPr>
          <w:rStyle w:val="StyleUnderline"/>
          <w:highlight w:val="green"/>
        </w:rPr>
        <w:t xml:space="preserve">technology </w:t>
      </w:r>
      <w:proofErr w:type="spellStart"/>
      <w:r w:rsidRPr="00EC2AE9">
        <w:rPr>
          <w:rStyle w:val="StyleUnderline"/>
          <w:highlight w:val="green"/>
        </w:rPr>
        <w:t>jeopardised</w:t>
      </w:r>
      <w:proofErr w:type="spellEnd"/>
      <w:r w:rsidRPr="00056218">
        <w:rPr>
          <w:rStyle w:val="StyleUnderline"/>
        </w:rPr>
        <w:t xml:space="preserve"> the President’s </w:t>
      </w:r>
      <w:r w:rsidRPr="00EC2AE9">
        <w:rPr>
          <w:rStyle w:val="StyleUnderline"/>
          <w:highlight w:val="green"/>
        </w:rPr>
        <w:t>ability to control the nuclear stockpile</w:t>
      </w:r>
      <w:r w:rsidRPr="00696096">
        <w:rPr>
          <w:sz w:val="12"/>
        </w:rPr>
        <w:t xml:space="preserve">, and therefore by extension the stability of American nuclear deterrence and the existence of the American homeland. </w:t>
      </w:r>
      <w:proofErr w:type="gramStart"/>
      <w:r w:rsidRPr="00EC2AE9">
        <w:rPr>
          <w:rStyle w:val="Emphasis"/>
          <w:highlight w:val="green"/>
        </w:rPr>
        <w:t>All</w:t>
      </w:r>
      <w:r w:rsidRPr="00042630">
        <w:rPr>
          <w:rStyle w:val="Emphasis"/>
        </w:rPr>
        <w:t xml:space="preserve"> of</w:t>
      </w:r>
      <w:proofErr w:type="gramEnd"/>
      <w:r w:rsidRPr="00042630">
        <w:rPr>
          <w:rStyle w:val="Emphasis"/>
        </w:rPr>
        <w:t xml:space="preserve"> these claims </w:t>
      </w:r>
      <w:r w:rsidRPr="00EC2AE9">
        <w:rPr>
          <w:rStyle w:val="Emphasis"/>
          <w:highlight w:val="green"/>
        </w:rPr>
        <w:t>involved</w:t>
      </w:r>
      <w:r w:rsidRPr="00042630">
        <w:rPr>
          <w:rStyle w:val="Emphasis"/>
        </w:rPr>
        <w:t xml:space="preserve"> complex, mutual </w:t>
      </w:r>
      <w:r w:rsidRPr="00EC2AE9">
        <w:rPr>
          <w:rStyle w:val="Emphasis"/>
          <w:highlight w:val="green"/>
        </w:rPr>
        <w:t>relationships between identity and technical artefacts</w:t>
      </w:r>
      <w:r w:rsidRPr="00696096">
        <w:rPr>
          <w:sz w:val="12"/>
        </w:rPr>
        <w:t xml:space="preserve">. </w:t>
      </w:r>
      <w:r w:rsidRPr="00EC2AE9">
        <w:rPr>
          <w:rStyle w:val="Emphasis"/>
          <w:highlight w:val="green"/>
        </w:rPr>
        <w:t>The</w:t>
      </w:r>
      <w:r w:rsidRPr="00042630">
        <w:rPr>
          <w:rStyle w:val="Emphasis"/>
        </w:rPr>
        <w:t xml:space="preserve"> overall </w:t>
      </w:r>
      <w:r w:rsidRPr="00EC2AE9">
        <w:rPr>
          <w:rStyle w:val="Emphasis"/>
          <w:highlight w:val="green"/>
        </w:rPr>
        <w:t>effect was</w:t>
      </w:r>
      <w:r w:rsidRPr="00042630">
        <w:rPr>
          <w:rStyle w:val="Emphasis"/>
        </w:rPr>
        <w:t xml:space="preserve"> the successful </w:t>
      </w:r>
      <w:r w:rsidRPr="00EC2AE9">
        <w:rPr>
          <w:rStyle w:val="Emphasis"/>
          <w:highlight w:val="green"/>
        </w:rPr>
        <w:t>supplanting</w:t>
      </w:r>
      <w:r w:rsidRPr="00042630">
        <w:rPr>
          <w:rStyle w:val="Emphasis"/>
        </w:rPr>
        <w:t xml:space="preserve"> of the prior discursive representation of </w:t>
      </w:r>
      <w:r w:rsidRPr="00EC2AE9">
        <w:rPr>
          <w:rStyle w:val="Emphasis"/>
          <w:highlight w:val="green"/>
        </w:rPr>
        <w:t>unchallenged American</w:t>
      </w:r>
      <w:r w:rsidRPr="00042630">
        <w:rPr>
          <w:rStyle w:val="Emphasis"/>
        </w:rPr>
        <w:t xml:space="preserve"> military </w:t>
      </w:r>
      <w:r w:rsidRPr="00EC2AE9">
        <w:rPr>
          <w:rStyle w:val="Emphasis"/>
          <w:highlight w:val="green"/>
        </w:rPr>
        <w:t>space power, with</w:t>
      </w:r>
      <w:r w:rsidRPr="00042630">
        <w:rPr>
          <w:rStyle w:val="Emphasis"/>
        </w:rPr>
        <w:t xml:space="preserve"> constructions of </w:t>
      </w:r>
      <w:r w:rsidRPr="00EC2AE9">
        <w:rPr>
          <w:rStyle w:val="Emphasis"/>
          <w:highlight w:val="green"/>
        </w:rPr>
        <w:t>an America</w:t>
      </w:r>
      <w:r w:rsidRPr="00042630">
        <w:rPr>
          <w:rStyle w:val="Emphasis"/>
        </w:rPr>
        <w:t xml:space="preserve"> reliant on space but </w:t>
      </w:r>
      <w:r w:rsidRPr="00EC2AE9">
        <w:rPr>
          <w:rStyle w:val="Emphasis"/>
          <w:highlight w:val="green"/>
        </w:rPr>
        <w:t>with no defense against the</w:t>
      </w:r>
      <w:r w:rsidRPr="00042630">
        <w:rPr>
          <w:rStyle w:val="Emphasis"/>
        </w:rPr>
        <w:t xml:space="preserve"> new </w:t>
      </w:r>
      <w:r w:rsidRPr="00EC2AE9">
        <w:rPr>
          <w:rStyle w:val="Emphasis"/>
          <w:highlight w:val="green"/>
        </w:rPr>
        <w:t>“Chinese space threat</w:t>
      </w:r>
      <w:r w:rsidRPr="00696096">
        <w:rPr>
          <w:sz w:val="12"/>
        </w:rPr>
        <w:t xml:space="preserve">.” These struggles over the meaning of space technologies and national identities also played into debates on military technology procurement, explored in the next chapter. The second major component of the technopolitical identity politics of the “Chinese space threat” related to notions of American “exceptionalism.” This manifested under two main themes: national prestige, particularly around the legacy of the Moon landings, and utopian economic visions under the rubric of the American “frontier.” Although less dominant than the discourse positioning China as a “threat” to the “new American way of war,” the “Chinese space threat” to American “exceptionalism” was an important supporting component of narrative of a threatening “rise” of China in space. In matters of economics and prestige, the “threat” advocates had some moderate success. The conventional, prevailing understandings of Apollo as an unassailable national achievement was a powerful opponent for the “Chinese space threat” advocates to overturn with their countervailing visions of Chinese flags on the Moon. </w:t>
      </w:r>
      <w:r w:rsidRPr="00E82298">
        <w:rPr>
          <w:rStyle w:val="StyleUnderline"/>
        </w:rPr>
        <w:t xml:space="preserve">The greatest success, </w:t>
      </w:r>
      <w:r w:rsidRPr="00EC2AE9">
        <w:rPr>
          <w:rStyle w:val="StyleUnderline"/>
          <w:highlight w:val="green"/>
        </w:rPr>
        <w:t>built</w:t>
      </w:r>
      <w:r w:rsidRPr="00E82298">
        <w:rPr>
          <w:rStyle w:val="StyleUnderline"/>
        </w:rPr>
        <w:t xml:space="preserve"> not only </w:t>
      </w:r>
      <w:r w:rsidRPr="00EC2AE9">
        <w:rPr>
          <w:rStyle w:val="StyleUnderline"/>
          <w:highlight w:val="green"/>
        </w:rPr>
        <w:t>on</w:t>
      </w:r>
      <w:r w:rsidRPr="00E82298">
        <w:rPr>
          <w:rStyle w:val="StyleUnderline"/>
        </w:rPr>
        <w:t xml:space="preserve"> the discourse of the utopian vision of </w:t>
      </w:r>
      <w:r w:rsidRPr="00EC2AE9">
        <w:rPr>
          <w:rStyle w:val="StyleUnderline"/>
          <w:highlight w:val="green"/>
        </w:rPr>
        <w:t>an endless American “frontier,”</w:t>
      </w:r>
      <w:r w:rsidRPr="00E82298">
        <w:rPr>
          <w:rStyle w:val="StyleUnderline"/>
        </w:rPr>
        <w:t xml:space="preserve"> but also </w:t>
      </w:r>
      <w:proofErr w:type="spellStart"/>
      <w:r w:rsidRPr="00E82298">
        <w:rPr>
          <w:rStyle w:val="StyleUnderline"/>
        </w:rPr>
        <w:t>favourably</w:t>
      </w:r>
      <w:proofErr w:type="spellEnd"/>
      <w:r w:rsidRPr="00E82298">
        <w:rPr>
          <w:rStyle w:val="StyleUnderline"/>
        </w:rPr>
        <w:t xml:space="preserve"> positioned to draw on the strength of the military and prestige components of the wider “Chinese space threat</w:t>
      </w:r>
      <w:r w:rsidRPr="00696096">
        <w:rPr>
          <w:sz w:val="12"/>
        </w:rPr>
        <w:t xml:space="preserve">,” was in the implementation of specific anti-Chinese trade regulations for space technology. Much as in the case of the military threat, </w:t>
      </w:r>
      <w:r w:rsidRPr="00EC2AE9">
        <w:rPr>
          <w:rStyle w:val="StyleUnderline"/>
          <w:highlight w:val="green"/>
        </w:rPr>
        <w:t>the threat to “exceptionalism”</w:t>
      </w:r>
      <w:r w:rsidRPr="00E82298">
        <w:rPr>
          <w:rStyle w:val="StyleUnderline"/>
        </w:rPr>
        <w:t xml:space="preserve"> was also significant because it </w:t>
      </w:r>
      <w:r w:rsidRPr="00EC2AE9">
        <w:rPr>
          <w:rStyle w:val="StyleUnderline"/>
          <w:highlight w:val="green"/>
        </w:rPr>
        <w:t>played directly into</w:t>
      </w:r>
      <w:r w:rsidRPr="00E82298">
        <w:rPr>
          <w:rStyle w:val="StyleUnderline"/>
        </w:rPr>
        <w:t xml:space="preserve"> debates about grand </w:t>
      </w:r>
      <w:r w:rsidRPr="00EC2AE9">
        <w:rPr>
          <w:rStyle w:val="StyleUnderline"/>
          <w:highlight w:val="green"/>
        </w:rPr>
        <w:t>national technological programs</w:t>
      </w:r>
      <w:r w:rsidRPr="00E82298">
        <w:rPr>
          <w:rStyle w:val="StyleUnderline"/>
        </w:rPr>
        <w:t xml:space="preserve"> such as the Space Shuttle</w:t>
      </w:r>
      <w:r w:rsidRPr="00696096">
        <w:rPr>
          <w:sz w:val="12"/>
        </w:rPr>
        <w:t xml:space="preserve">, Constellation, and Orion. By simultaneously </w:t>
      </w:r>
      <w:proofErr w:type="spellStart"/>
      <w:r w:rsidRPr="00696096">
        <w:rPr>
          <w:sz w:val="12"/>
        </w:rPr>
        <w:t>problematising</w:t>
      </w:r>
      <w:proofErr w:type="spellEnd"/>
      <w:r w:rsidRPr="00696096">
        <w:rPr>
          <w:sz w:val="12"/>
        </w:rPr>
        <w:t xml:space="preserve"> the concepts of technology and culture, it is possible to </w:t>
      </w:r>
      <w:proofErr w:type="spellStart"/>
      <w:r w:rsidRPr="00696096">
        <w:rPr>
          <w:sz w:val="12"/>
        </w:rPr>
        <w:t>recognise</w:t>
      </w:r>
      <w:proofErr w:type="spellEnd"/>
      <w:r w:rsidRPr="00696096">
        <w:rPr>
          <w:sz w:val="12"/>
        </w:rPr>
        <w:t xml:space="preserve"> in these debates over identity that, at least on one level, those sounding the alarm on China are “correct.” The “new American way of war” does indeed require certain technical affordances </w:t>
      </w:r>
      <w:proofErr w:type="gramStart"/>
      <w:r w:rsidRPr="00696096">
        <w:rPr>
          <w:sz w:val="12"/>
        </w:rPr>
        <w:t>in order to</w:t>
      </w:r>
      <w:proofErr w:type="gramEnd"/>
      <w:r w:rsidRPr="00696096">
        <w:rPr>
          <w:sz w:val="12"/>
        </w:rPr>
        <w:t xml:space="preserve"> be </w:t>
      </w:r>
      <w:proofErr w:type="spellStart"/>
      <w:r w:rsidRPr="00696096">
        <w:rPr>
          <w:sz w:val="12"/>
        </w:rPr>
        <w:t>realised</w:t>
      </w:r>
      <w:proofErr w:type="spellEnd"/>
      <w:r w:rsidRPr="00696096">
        <w:rPr>
          <w:sz w:val="12"/>
        </w:rPr>
        <w:t xml:space="preserve">, and China possesses the capability to destroy or disable those artefacts. </w:t>
      </w:r>
      <w:r w:rsidRPr="00E82298">
        <w:rPr>
          <w:rStyle w:val="StyleUnderline"/>
        </w:rPr>
        <w:t xml:space="preserve">What is missing from this argument is the recognition that </w:t>
      </w:r>
      <w:r w:rsidRPr="00EC2AE9">
        <w:rPr>
          <w:rStyle w:val="StyleUnderline"/>
          <w:highlight w:val="green"/>
        </w:rPr>
        <w:t>this position</w:t>
      </w:r>
      <w:r w:rsidRPr="00E82298">
        <w:rPr>
          <w:rStyle w:val="StyleUnderline"/>
        </w:rPr>
        <w:t xml:space="preserve"> also </w:t>
      </w:r>
      <w:r w:rsidRPr="00EC2AE9">
        <w:rPr>
          <w:rStyle w:val="StyleUnderline"/>
          <w:highlight w:val="green"/>
        </w:rPr>
        <w:t>relies on</w:t>
      </w:r>
      <w:r w:rsidRPr="00E82298">
        <w:rPr>
          <w:rStyle w:val="StyleUnderline"/>
        </w:rPr>
        <w:t xml:space="preserve"> technopolitical </w:t>
      </w:r>
      <w:r w:rsidRPr="00EC2AE9">
        <w:rPr>
          <w:rStyle w:val="StyleUnderline"/>
          <w:highlight w:val="green"/>
        </w:rPr>
        <w:t>constructions of</w:t>
      </w:r>
      <w:r w:rsidRPr="00E82298">
        <w:rPr>
          <w:rStyle w:val="StyleUnderline"/>
        </w:rPr>
        <w:t xml:space="preserve"> both </w:t>
      </w:r>
      <w:r w:rsidRPr="00EC2AE9">
        <w:rPr>
          <w:rStyle w:val="StyleUnderline"/>
          <w:highlight w:val="green"/>
        </w:rPr>
        <w:t>China</w:t>
      </w:r>
      <w:r w:rsidRPr="00E82298">
        <w:rPr>
          <w:rStyle w:val="StyleUnderline"/>
        </w:rPr>
        <w:t xml:space="preserve"> and America, </w:t>
      </w:r>
      <w:r w:rsidRPr="00696096">
        <w:rPr>
          <w:rStyle w:val="Emphasis"/>
        </w:rPr>
        <w:t xml:space="preserve">and crucially that these constructions are </w:t>
      </w:r>
      <w:r w:rsidRPr="00EC2AE9">
        <w:rPr>
          <w:rStyle w:val="Emphasis"/>
          <w:highlight w:val="green"/>
        </w:rPr>
        <w:t>socially contingent</w:t>
      </w:r>
      <w:r w:rsidRPr="00E82298">
        <w:rPr>
          <w:rStyle w:val="StyleUnderline"/>
        </w:rPr>
        <w:t xml:space="preserve">. </w:t>
      </w:r>
      <w:r w:rsidRPr="00696096">
        <w:rPr>
          <w:sz w:val="12"/>
        </w:rPr>
        <w:t xml:space="preserve">Whether it was the military, prestige, or economic components of the American national </w:t>
      </w:r>
      <w:proofErr w:type="gramStart"/>
      <w:r w:rsidRPr="00696096">
        <w:rPr>
          <w:sz w:val="12"/>
        </w:rPr>
        <w:t>Self</w:t>
      </w:r>
      <w:proofErr w:type="gramEnd"/>
      <w:r w:rsidRPr="00696096">
        <w:rPr>
          <w:sz w:val="12"/>
        </w:rPr>
        <w:t xml:space="preserve"> which was supposedly threatened by China’s space program, </w:t>
      </w:r>
      <w:r w:rsidRPr="00696096">
        <w:rPr>
          <w:rStyle w:val="StyleUnderline"/>
        </w:rPr>
        <w:t>a</w:t>
      </w:r>
      <w:r w:rsidRPr="00E82298">
        <w:rPr>
          <w:rStyle w:val="StyleUnderline"/>
        </w:rPr>
        <w:t xml:space="preserve">nalysis of the discourse reveals that these </w:t>
      </w:r>
      <w:r w:rsidRPr="00EC2AE9">
        <w:rPr>
          <w:rStyle w:val="StyleUnderline"/>
          <w:highlight w:val="green"/>
        </w:rPr>
        <w:t>linguistic moves were</w:t>
      </w:r>
      <w:r w:rsidRPr="00E82298">
        <w:rPr>
          <w:rStyle w:val="StyleUnderline"/>
        </w:rPr>
        <w:t xml:space="preserve"> attempts </w:t>
      </w:r>
      <w:r w:rsidRPr="00EC2AE9">
        <w:rPr>
          <w:rStyle w:val="StyleUnderline"/>
          <w:highlight w:val="green"/>
        </w:rPr>
        <w:t>to</w:t>
      </w:r>
      <w:r w:rsidRPr="00E82298">
        <w:rPr>
          <w:rStyle w:val="StyleUnderline"/>
        </w:rPr>
        <w:t xml:space="preserve"> contest or </w:t>
      </w:r>
      <w:r w:rsidRPr="00EC2AE9">
        <w:rPr>
          <w:rStyle w:val="StyleUnderline"/>
          <w:highlight w:val="green"/>
        </w:rPr>
        <w:t>reproduce</w:t>
      </w:r>
      <w:r w:rsidRPr="00E82298">
        <w:rPr>
          <w:rStyle w:val="StyleUnderline"/>
        </w:rPr>
        <w:t xml:space="preserve"> wider, powerful </w:t>
      </w:r>
      <w:r w:rsidRPr="00EC2AE9">
        <w:rPr>
          <w:rStyle w:val="StyleUnderline"/>
          <w:highlight w:val="green"/>
        </w:rPr>
        <w:t>discourses constituting national identity</w:t>
      </w:r>
      <w:r w:rsidRPr="00E82298">
        <w:rPr>
          <w:rStyle w:val="StyleUnderline"/>
        </w:rPr>
        <w:t xml:space="preserve">. Collectively </w:t>
      </w:r>
      <w:r w:rsidRPr="00EC2AE9">
        <w:rPr>
          <w:rStyle w:val="StyleUnderline"/>
          <w:highlight w:val="green"/>
        </w:rPr>
        <w:t>they portray a nation</w:t>
      </w:r>
      <w:r w:rsidRPr="00E82298">
        <w:rPr>
          <w:rStyle w:val="StyleUnderline"/>
        </w:rPr>
        <w:t xml:space="preserve"> that is much </w:t>
      </w:r>
      <w:r w:rsidRPr="00EC2AE9">
        <w:rPr>
          <w:rStyle w:val="StyleUnderline"/>
          <w:highlight w:val="green"/>
        </w:rPr>
        <w:t>more fragile than</w:t>
      </w:r>
      <w:r w:rsidRPr="00E82298">
        <w:rPr>
          <w:rStyle w:val="StyleUnderline"/>
        </w:rPr>
        <w:t xml:space="preserve"> their imagined audiences </w:t>
      </w:r>
      <w:proofErr w:type="spellStart"/>
      <w:r w:rsidRPr="00EC2AE9">
        <w:rPr>
          <w:rStyle w:val="StyleUnderline"/>
          <w:highlight w:val="green"/>
        </w:rPr>
        <w:t>realised</w:t>
      </w:r>
      <w:proofErr w:type="spellEnd"/>
      <w:r w:rsidRPr="00696096">
        <w:rPr>
          <w:sz w:val="12"/>
        </w:rPr>
        <w:t xml:space="preserve">. Proponents of the “Chinese space threat” are therefore involved in creating new technopolitical relationships between China, the US, and their space technologies. While we can see their attempts at supplanting older representations of the state and space technology as broadly successful, the question remains of how successful they are in translating this success in rhetoric into transformations of American technics themselves. It is this question of the power of the “Chinese space threat” discourse on the American ‘social battlefield of technology’ which must be addressed. </w:t>
      </w:r>
    </w:p>
    <w:p w14:paraId="10B51E7E" w14:textId="77777777" w:rsidR="00EB1BE9" w:rsidRDefault="00EB1BE9" w:rsidP="00EB1BE9"/>
    <w:p w14:paraId="0038F755" w14:textId="77777777" w:rsidR="0065209A" w:rsidRDefault="0065209A" w:rsidP="0065209A">
      <w:pPr>
        <w:pStyle w:val="Heading4"/>
      </w:pPr>
      <w:r>
        <w:t xml:space="preserve">Hegemony never failing, strangely enough, makes its failure </w:t>
      </w:r>
      <w:r w:rsidRPr="00F11975">
        <w:rPr>
          <w:u w:val="single"/>
        </w:rPr>
        <w:t>inevitable</w:t>
      </w:r>
      <w:r>
        <w:t>.</w:t>
      </w:r>
    </w:p>
    <w:p w14:paraId="247530C0" w14:textId="77777777" w:rsidR="0065209A" w:rsidRPr="00A24840" w:rsidRDefault="0065209A" w:rsidP="0065209A">
      <w:pPr>
        <w:rPr>
          <w:sz w:val="12"/>
          <w:szCs w:val="12"/>
        </w:rPr>
      </w:pPr>
      <w:r>
        <w:rPr>
          <w:sz w:val="12"/>
          <w:szCs w:val="12"/>
        </w:rPr>
        <w:t>“</w:t>
      </w:r>
      <w:r w:rsidRPr="00A24840">
        <w:rPr>
          <w:sz w:val="12"/>
          <w:szCs w:val="12"/>
        </w:rPr>
        <w:t>Pathology of power</w:t>
      </w:r>
      <w:r>
        <w:rPr>
          <w:sz w:val="12"/>
          <w:szCs w:val="12"/>
        </w:rPr>
        <w:t>” – cool Nietzsche thing.</w:t>
      </w:r>
    </w:p>
    <w:p w14:paraId="3EDC0A6C" w14:textId="77777777" w:rsidR="0065209A" w:rsidRPr="00A24840" w:rsidRDefault="0065209A" w:rsidP="0065209A">
      <w:pPr>
        <w:pStyle w:val="ListParagraph"/>
        <w:numPr>
          <w:ilvl w:val="0"/>
          <w:numId w:val="12"/>
        </w:numPr>
        <w:rPr>
          <w:sz w:val="12"/>
          <w:szCs w:val="12"/>
        </w:rPr>
      </w:pPr>
      <w:r w:rsidRPr="00A24840">
        <w:rPr>
          <w:sz w:val="12"/>
          <w:szCs w:val="12"/>
        </w:rPr>
        <w:lastRenderedPageBreak/>
        <w:t>Systems learn from failure, but power prevents failure from being pointed out</w:t>
      </w:r>
    </w:p>
    <w:p w14:paraId="1A889CD7" w14:textId="77777777" w:rsidR="0065209A" w:rsidRPr="00A24840" w:rsidRDefault="0065209A" w:rsidP="0065209A">
      <w:pPr>
        <w:pStyle w:val="ListParagraph"/>
        <w:numPr>
          <w:ilvl w:val="1"/>
          <w:numId w:val="12"/>
        </w:numPr>
        <w:rPr>
          <w:sz w:val="12"/>
          <w:szCs w:val="12"/>
        </w:rPr>
      </w:pPr>
      <w:r w:rsidRPr="00A24840">
        <w:rPr>
          <w:sz w:val="12"/>
          <w:szCs w:val="12"/>
        </w:rPr>
        <w:t>Gulf War 1 sucked, but we pretended it didn’t, so Gulf War 2 also sucked – “institutions become stupid”</w:t>
      </w:r>
    </w:p>
    <w:p w14:paraId="05F5A226" w14:textId="77777777" w:rsidR="0065209A" w:rsidRPr="00A24840" w:rsidRDefault="0065209A" w:rsidP="0065209A">
      <w:pPr>
        <w:pStyle w:val="ListParagraph"/>
        <w:numPr>
          <w:ilvl w:val="0"/>
          <w:numId w:val="12"/>
        </w:numPr>
        <w:rPr>
          <w:sz w:val="12"/>
          <w:szCs w:val="12"/>
        </w:rPr>
      </w:pPr>
      <w:r w:rsidRPr="00A24840">
        <w:rPr>
          <w:sz w:val="12"/>
          <w:szCs w:val="12"/>
        </w:rPr>
        <w:t>Hegemony is self-defeating because it precludes the impact of failures on the system – makes it unsustainable because failures never impact strategy</w:t>
      </w:r>
    </w:p>
    <w:p w14:paraId="3B5A4E91" w14:textId="77777777" w:rsidR="0065209A" w:rsidRDefault="0065209A" w:rsidP="0065209A">
      <w:pPr>
        <w:pStyle w:val="ListParagraph"/>
        <w:numPr>
          <w:ilvl w:val="1"/>
          <w:numId w:val="12"/>
        </w:numPr>
        <w:rPr>
          <w:sz w:val="12"/>
          <w:szCs w:val="12"/>
        </w:rPr>
      </w:pPr>
      <w:r w:rsidRPr="00A24840">
        <w:rPr>
          <w:sz w:val="12"/>
          <w:szCs w:val="12"/>
        </w:rPr>
        <w:t>Changing now because apocalypse is coming home – “crisis of meaning” – why do we even want hegemony anymore? What does our world order look like?</w:t>
      </w:r>
    </w:p>
    <w:p w14:paraId="1284E473" w14:textId="77777777" w:rsidR="0065209A" w:rsidRPr="00A24840" w:rsidRDefault="0065209A" w:rsidP="0065209A">
      <w:pPr>
        <w:pStyle w:val="ListParagraph"/>
        <w:numPr>
          <w:ilvl w:val="1"/>
          <w:numId w:val="12"/>
        </w:numPr>
        <w:rPr>
          <w:sz w:val="12"/>
          <w:szCs w:val="12"/>
        </w:rPr>
      </w:pPr>
      <w:proofErr w:type="gramStart"/>
      <w:r>
        <w:rPr>
          <w:sz w:val="12"/>
          <w:szCs w:val="12"/>
        </w:rPr>
        <w:t>Also</w:t>
      </w:r>
      <w:proofErr w:type="gramEnd"/>
      <w:r>
        <w:rPr>
          <w:sz w:val="12"/>
          <w:szCs w:val="12"/>
        </w:rPr>
        <w:t xml:space="preserve"> probably bad for the global south along the way lol</w:t>
      </w:r>
    </w:p>
    <w:p w14:paraId="0F3CC61B" w14:textId="77777777" w:rsidR="0065209A" w:rsidRPr="0067211D" w:rsidRDefault="0065209A" w:rsidP="0065209A">
      <w:pPr>
        <w:rPr>
          <w:rStyle w:val="Style13ptBold"/>
        </w:rPr>
      </w:pPr>
      <w:r w:rsidRPr="0067211D">
        <w:rPr>
          <w:rStyle w:val="Style13ptBold"/>
        </w:rPr>
        <w:t>Grove ‘20</w:t>
      </w:r>
    </w:p>
    <w:p w14:paraId="2988A15F" w14:textId="77777777" w:rsidR="0065209A" w:rsidRPr="0067211D" w:rsidRDefault="0065209A" w:rsidP="0065209A">
      <w:pPr>
        <w:rPr>
          <w:sz w:val="16"/>
          <w:szCs w:val="16"/>
        </w:rPr>
      </w:pPr>
      <w:r w:rsidRPr="0067211D">
        <w:rPr>
          <w:sz w:val="16"/>
          <w:szCs w:val="16"/>
        </w:rPr>
        <w:t>[</w:t>
      </w:r>
      <w:proofErr w:type="spellStart"/>
      <w:r w:rsidRPr="0067211D">
        <w:rPr>
          <w:sz w:val="16"/>
          <w:szCs w:val="16"/>
        </w:rPr>
        <w:t>Jarius</w:t>
      </w:r>
      <w:proofErr w:type="spellEnd"/>
      <w:r w:rsidRPr="0067211D">
        <w:rPr>
          <w:sz w:val="16"/>
          <w:szCs w:val="16"/>
        </w:rPr>
        <w:t xml:space="preserve">, </w:t>
      </w:r>
      <w:proofErr w:type="spellStart"/>
      <w:r w:rsidRPr="0067211D">
        <w:rPr>
          <w:sz w:val="16"/>
          <w:szCs w:val="16"/>
        </w:rPr>
        <w:t>polisci</w:t>
      </w:r>
      <w:proofErr w:type="spellEnd"/>
      <w:r w:rsidRPr="0067211D">
        <w:rPr>
          <w:sz w:val="16"/>
          <w:szCs w:val="16"/>
        </w:rPr>
        <w:t xml:space="preserve"> at University of Hawai’i. 12/03/2020. Seminar hosted/sponsored by the University of Michigan Debate Team. “Dr. </w:t>
      </w:r>
      <w:proofErr w:type="spellStart"/>
      <w:r w:rsidRPr="0067211D">
        <w:rPr>
          <w:sz w:val="16"/>
          <w:szCs w:val="16"/>
        </w:rPr>
        <w:t>Jarius</w:t>
      </w:r>
      <w:proofErr w:type="spellEnd"/>
      <w:r w:rsidRPr="0067211D">
        <w:rPr>
          <w:sz w:val="16"/>
          <w:szCs w:val="16"/>
        </w:rPr>
        <w:t xml:space="preserve"> Grove on CJR, Debate and ‘Savage Ecology,’” </w:t>
      </w:r>
      <w:hyperlink r:id="rId10" w:history="1">
        <w:r w:rsidRPr="0067211D">
          <w:rPr>
            <w:rStyle w:val="Hyperlink"/>
            <w:sz w:val="16"/>
            <w:szCs w:val="16"/>
          </w:rPr>
          <w:t>https://www.youtube.com/watch?v=I-Gcwj_rg_0</w:t>
        </w:r>
      </w:hyperlink>
      <w:r w:rsidRPr="0067211D">
        <w:rPr>
          <w:sz w:val="16"/>
          <w:szCs w:val="16"/>
        </w:rPr>
        <w:t>] pat – transcription is from ~21:40-29:00</w:t>
      </w:r>
      <w:r>
        <w:rPr>
          <w:sz w:val="16"/>
          <w:szCs w:val="16"/>
        </w:rPr>
        <w:t>, removed “</w:t>
      </w:r>
      <w:proofErr w:type="spellStart"/>
      <w:r>
        <w:rPr>
          <w:sz w:val="16"/>
          <w:szCs w:val="16"/>
        </w:rPr>
        <w:t>uhs</w:t>
      </w:r>
      <w:proofErr w:type="spellEnd"/>
      <w:r>
        <w:rPr>
          <w:sz w:val="16"/>
          <w:szCs w:val="16"/>
        </w:rPr>
        <w:t>” and other verbal tics.</w:t>
      </w:r>
    </w:p>
    <w:p w14:paraId="79A38FC0" w14:textId="77777777" w:rsidR="0065209A" w:rsidRPr="00116BFC" w:rsidRDefault="0065209A" w:rsidP="0065209A">
      <w:pPr>
        <w:rPr>
          <w:sz w:val="12"/>
        </w:rPr>
      </w:pPr>
      <w:r w:rsidRPr="00116BFC">
        <w:rPr>
          <w:sz w:val="12"/>
        </w:rPr>
        <w:t xml:space="preserve">And in part, this is from a theory which I borrowed from an old social scientist – and I’m probably </w:t>
      </w:r>
      <w:proofErr w:type="spellStart"/>
      <w:r w:rsidRPr="00116BFC">
        <w:rPr>
          <w:sz w:val="12"/>
        </w:rPr>
        <w:t>gonna</w:t>
      </w:r>
      <w:proofErr w:type="spellEnd"/>
      <w:r w:rsidRPr="00116BFC">
        <w:rPr>
          <w:sz w:val="12"/>
        </w:rPr>
        <w:t xml:space="preserve"> skip ahead a little bit and take some questions – but this guy named Carl Deutsch developed this theory, “the pathology of power,” which is sort of throughout the book. I think this is </w:t>
      </w:r>
      <w:proofErr w:type="gramStart"/>
      <w:r w:rsidRPr="00116BFC">
        <w:rPr>
          <w:sz w:val="12"/>
        </w:rPr>
        <w:t>a really interesting</w:t>
      </w:r>
      <w:proofErr w:type="gramEnd"/>
      <w:r w:rsidRPr="00116BFC">
        <w:rPr>
          <w:sz w:val="12"/>
        </w:rPr>
        <w:t xml:space="preserve"> theory. It’s a reason why it puts, sort of, Nietzsche to the policy table, which is that, unfortunately, </w:t>
      </w:r>
      <w:r w:rsidRPr="00551B73">
        <w:rPr>
          <w:rStyle w:val="Emphasis"/>
          <w:highlight w:val="green"/>
        </w:rPr>
        <w:t>strength prevents learning</w:t>
      </w:r>
      <w:r w:rsidRPr="00116BFC">
        <w:rPr>
          <w:sz w:val="12"/>
        </w:rPr>
        <w:t xml:space="preserve">. So, in cybernetics, we tend to think that learning comes from failure and the ability to remember or incorporate failure. </w:t>
      </w:r>
      <w:r w:rsidRPr="00116BFC">
        <w:rPr>
          <w:rStyle w:val="StyleUnderline"/>
        </w:rPr>
        <w:t xml:space="preserve">The problem with the </w:t>
      </w:r>
      <w:proofErr w:type="spellStart"/>
      <w:r w:rsidRPr="00116BFC">
        <w:rPr>
          <w:rStyle w:val="StyleUnderline"/>
        </w:rPr>
        <w:t>Eurocene</w:t>
      </w:r>
      <w:proofErr w:type="spellEnd"/>
      <w:r w:rsidRPr="00116BFC">
        <w:rPr>
          <w:rStyle w:val="StyleUnderline"/>
        </w:rPr>
        <w:t xml:space="preserve"> and the way </w:t>
      </w:r>
      <w:r w:rsidRPr="00551B73">
        <w:rPr>
          <w:rStyle w:val="StyleUnderline"/>
          <w:highlight w:val="green"/>
        </w:rPr>
        <w:t>geopolitics</w:t>
      </w:r>
      <w:r w:rsidRPr="00116BFC">
        <w:rPr>
          <w:rStyle w:val="StyleUnderline"/>
        </w:rPr>
        <w:t xml:space="preserve"> work is it </w:t>
      </w:r>
      <w:r w:rsidRPr="00551B73">
        <w:rPr>
          <w:rStyle w:val="StyleUnderline"/>
          <w:highlight w:val="green"/>
        </w:rPr>
        <w:t>amassed so much</w:t>
      </w:r>
      <w:r w:rsidRPr="00116BFC">
        <w:rPr>
          <w:rStyle w:val="StyleUnderline"/>
        </w:rPr>
        <w:t xml:space="preserve"> material </w:t>
      </w:r>
      <w:r w:rsidRPr="00551B73">
        <w:rPr>
          <w:rStyle w:val="StyleUnderline"/>
          <w:highlight w:val="green"/>
        </w:rPr>
        <w:t>power</w:t>
      </w:r>
      <w:r w:rsidRPr="00116BFC">
        <w:rPr>
          <w:sz w:val="12"/>
        </w:rPr>
        <w:t xml:space="preserve">, so much capability was drawn through </w:t>
      </w:r>
      <w:proofErr w:type="spellStart"/>
      <w:r w:rsidRPr="00116BFC">
        <w:rPr>
          <w:sz w:val="12"/>
        </w:rPr>
        <w:t>it’s</w:t>
      </w:r>
      <w:proofErr w:type="spellEnd"/>
      <w:r w:rsidRPr="00116BFC">
        <w:rPr>
          <w:sz w:val="12"/>
        </w:rPr>
        <w:t xml:space="preserve"> chance encounter with technology that it was able to just basically eliminate dissent. </w:t>
      </w:r>
      <w:r w:rsidRPr="00551B73">
        <w:rPr>
          <w:rStyle w:val="StyleUnderline"/>
          <w:highlight w:val="green"/>
        </w:rPr>
        <w:t>It was able to eliminate those who</w:t>
      </w:r>
      <w:r w:rsidRPr="00116BFC">
        <w:rPr>
          <w:rStyle w:val="StyleUnderline"/>
        </w:rPr>
        <w:t xml:space="preserve"> rebelled or </w:t>
      </w:r>
      <w:r w:rsidRPr="00551B73">
        <w:rPr>
          <w:rStyle w:val="StyleUnderline"/>
          <w:highlight w:val="green"/>
        </w:rPr>
        <w:t>pointed failure out</w:t>
      </w:r>
      <w:r w:rsidRPr="00116BFC">
        <w:rPr>
          <w:sz w:val="12"/>
        </w:rPr>
        <w:t xml:space="preserve">. And as a result, </w:t>
      </w:r>
      <w:r w:rsidRPr="00551B73">
        <w:rPr>
          <w:rStyle w:val="Emphasis"/>
          <w:highlight w:val="green"/>
        </w:rPr>
        <w:t>it made large institutions incredibly stupid</w:t>
      </w:r>
      <w:r w:rsidRPr="00116BFC">
        <w:rPr>
          <w:sz w:val="12"/>
        </w:rPr>
        <w:t xml:space="preserve">. </w:t>
      </w:r>
    </w:p>
    <w:p w14:paraId="12CEBB94" w14:textId="77777777" w:rsidR="0065209A" w:rsidRPr="00116BFC" w:rsidRDefault="0065209A" w:rsidP="0065209A">
      <w:pPr>
        <w:rPr>
          <w:sz w:val="12"/>
        </w:rPr>
      </w:pPr>
      <w:r w:rsidRPr="00116BFC">
        <w:rPr>
          <w:sz w:val="12"/>
        </w:rPr>
        <w:t xml:space="preserve">When you can leverage power as a way not to learn – meaning, when you make mistakes, you destroy the capability to have the failure follow you home – your system doesn’t learn. And I think maybe one of the best examples of this is the difference between the first Gulf War and the second Gulf War. </w:t>
      </w:r>
      <w:r w:rsidRPr="00551B73">
        <w:rPr>
          <w:rStyle w:val="StyleUnderline"/>
          <w:highlight w:val="green"/>
        </w:rPr>
        <w:t>The first Gulf War is declared</w:t>
      </w:r>
      <w:r w:rsidRPr="00116BFC">
        <w:rPr>
          <w:rStyle w:val="StyleUnderline"/>
        </w:rPr>
        <w:t xml:space="preserve"> an immense </w:t>
      </w:r>
      <w:r w:rsidRPr="00551B73">
        <w:rPr>
          <w:rStyle w:val="StyleUnderline"/>
          <w:highlight w:val="green"/>
        </w:rPr>
        <w:t>success</w:t>
      </w:r>
      <w:r w:rsidRPr="00116BFC">
        <w:rPr>
          <w:sz w:val="12"/>
        </w:rPr>
        <w:t xml:space="preserve">, we take all the data from it, Elliot Cohen takes that data and tries to build this big dataset out of it so we can define how airpower works. </w:t>
      </w:r>
      <w:r w:rsidRPr="00551B73">
        <w:rPr>
          <w:rStyle w:val="StyleUnderline"/>
          <w:highlight w:val="green"/>
        </w:rPr>
        <w:t>We use that dataset</w:t>
      </w:r>
      <w:r w:rsidRPr="00116BFC">
        <w:rPr>
          <w:rStyle w:val="StyleUnderline"/>
        </w:rPr>
        <w:t xml:space="preserve"> and say “Oh! We can go back into Iraq and have </w:t>
      </w:r>
      <w:proofErr w:type="gramStart"/>
      <w:r w:rsidRPr="00116BFC">
        <w:rPr>
          <w:rStyle w:val="StyleUnderline"/>
        </w:rPr>
        <w:t>exactly the same</w:t>
      </w:r>
      <w:proofErr w:type="gramEnd"/>
      <w:r w:rsidRPr="00116BFC">
        <w:rPr>
          <w:rStyle w:val="StyleUnderline"/>
        </w:rPr>
        <w:t xml:space="preserve"> success</w:t>
      </w:r>
      <w:r w:rsidRPr="00116BFC">
        <w:rPr>
          <w:sz w:val="12"/>
        </w:rPr>
        <w:t xml:space="preserve">.” </w:t>
      </w:r>
      <w:r w:rsidRPr="00551B73">
        <w:rPr>
          <w:rStyle w:val="StyleUnderline"/>
          <w:highlight w:val="green"/>
        </w:rPr>
        <w:t>The reality is</w:t>
      </w:r>
      <w:r w:rsidRPr="00116BFC">
        <w:rPr>
          <w:rStyle w:val="StyleUnderline"/>
        </w:rPr>
        <w:t xml:space="preserve"> that the first Iraqi conflict was not a success</w:t>
      </w:r>
      <w:r w:rsidRPr="00116BFC">
        <w:rPr>
          <w:sz w:val="12"/>
        </w:rPr>
        <w:t xml:space="preserve">. In fact, </w:t>
      </w:r>
      <w:r w:rsidRPr="00551B73">
        <w:rPr>
          <w:rStyle w:val="StyleUnderline"/>
          <w:highlight w:val="green"/>
        </w:rPr>
        <w:t>it strengthened</w:t>
      </w:r>
      <w:r w:rsidRPr="00116BFC">
        <w:rPr>
          <w:rStyle w:val="StyleUnderline"/>
        </w:rPr>
        <w:t xml:space="preserve"> Saddam </w:t>
      </w:r>
      <w:r w:rsidRPr="00551B73">
        <w:rPr>
          <w:rStyle w:val="StyleUnderline"/>
          <w:highlight w:val="green"/>
        </w:rPr>
        <w:t>Hussein</w:t>
      </w:r>
      <w:r w:rsidRPr="00116BFC">
        <w:rPr>
          <w:sz w:val="12"/>
        </w:rPr>
        <w:t xml:space="preserve">’s </w:t>
      </w:r>
      <w:r w:rsidRPr="00116BFC">
        <w:rPr>
          <w:rStyle w:val="StyleUnderline"/>
        </w:rPr>
        <w:t>hold</w:t>
      </w:r>
      <w:r w:rsidRPr="00116BFC">
        <w:rPr>
          <w:sz w:val="12"/>
        </w:rPr>
        <w:t xml:space="preserve">, </w:t>
      </w:r>
      <w:r w:rsidRPr="00116BFC">
        <w:rPr>
          <w:rStyle w:val="StyleUnderline"/>
        </w:rPr>
        <w:t xml:space="preserve">it </w:t>
      </w:r>
      <w:r w:rsidRPr="00551B73">
        <w:rPr>
          <w:rStyle w:val="StyleUnderline"/>
          <w:highlight w:val="green"/>
        </w:rPr>
        <w:t>limited</w:t>
      </w:r>
      <w:r w:rsidRPr="00116BFC">
        <w:rPr>
          <w:rStyle w:val="StyleUnderline"/>
        </w:rPr>
        <w:t xml:space="preserve"> the </w:t>
      </w:r>
      <w:r w:rsidRPr="00551B73">
        <w:rPr>
          <w:rStyle w:val="StyleUnderline"/>
          <w:highlight w:val="green"/>
        </w:rPr>
        <w:t>rebellions</w:t>
      </w:r>
      <w:r w:rsidRPr="00116BFC">
        <w:rPr>
          <w:rStyle w:val="StyleUnderline"/>
        </w:rPr>
        <w:t xml:space="preserve"> that were against him</w:t>
      </w:r>
      <w:r w:rsidRPr="00116BFC">
        <w:rPr>
          <w:sz w:val="12"/>
        </w:rPr>
        <w:t xml:space="preserve">, it nearly wiped out the Kurds, </w:t>
      </w:r>
      <w:r w:rsidRPr="00116BFC">
        <w:rPr>
          <w:rStyle w:val="StyleUnderline"/>
        </w:rPr>
        <w:t xml:space="preserve">and it </w:t>
      </w:r>
      <w:r w:rsidRPr="00551B73">
        <w:rPr>
          <w:rStyle w:val="StyleUnderline"/>
          <w:highlight w:val="green"/>
        </w:rPr>
        <w:t>left</w:t>
      </w:r>
      <w:r w:rsidRPr="00116BFC">
        <w:rPr>
          <w:rStyle w:val="StyleUnderline"/>
        </w:rPr>
        <w:t xml:space="preserve"> hundreds of </w:t>
      </w:r>
      <w:r w:rsidRPr="00551B73">
        <w:rPr>
          <w:rStyle w:val="StyleUnderline"/>
          <w:highlight w:val="green"/>
        </w:rPr>
        <w:t>thousands</w:t>
      </w:r>
      <w:r w:rsidRPr="00116BFC">
        <w:rPr>
          <w:rStyle w:val="StyleUnderline"/>
        </w:rPr>
        <w:t xml:space="preserve"> of Iraqis </w:t>
      </w:r>
      <w:r w:rsidRPr="00551B73">
        <w:rPr>
          <w:rStyle w:val="StyleUnderline"/>
          <w:highlight w:val="green"/>
        </w:rPr>
        <w:t>starving</w:t>
      </w:r>
      <w:r w:rsidRPr="00116BFC">
        <w:rPr>
          <w:rStyle w:val="StyleUnderline"/>
        </w:rPr>
        <w:t xml:space="preserve"> </w:t>
      </w:r>
      <w:proofErr w:type="gramStart"/>
      <w:r w:rsidRPr="00116BFC">
        <w:rPr>
          <w:rStyle w:val="StyleUnderline"/>
        </w:rPr>
        <w:t>as a result of</w:t>
      </w:r>
      <w:proofErr w:type="gramEnd"/>
      <w:r w:rsidRPr="00116BFC">
        <w:rPr>
          <w:rStyle w:val="StyleUnderline"/>
        </w:rPr>
        <w:t xml:space="preserve"> sanctions</w:t>
      </w:r>
      <w:r w:rsidRPr="00116BFC">
        <w:rPr>
          <w:sz w:val="12"/>
        </w:rPr>
        <w:t xml:space="preserve">. </w:t>
      </w:r>
      <w:r w:rsidRPr="00116BFC">
        <w:rPr>
          <w:rStyle w:val="StyleUnderline"/>
        </w:rPr>
        <w:t xml:space="preserve">But we didn’t learn that </w:t>
      </w:r>
      <w:proofErr w:type="gramStart"/>
      <w:r w:rsidRPr="00116BFC">
        <w:rPr>
          <w:rStyle w:val="StyleUnderline"/>
        </w:rPr>
        <w:t>lesson</w:t>
      </w:r>
      <w:r w:rsidRPr="00116BFC">
        <w:rPr>
          <w:sz w:val="12"/>
        </w:rPr>
        <w:t xml:space="preserve">, </w:t>
      </w:r>
      <w:r w:rsidRPr="00116BFC">
        <w:rPr>
          <w:rStyle w:val="StyleUnderline"/>
        </w:rPr>
        <w:t>because</w:t>
      </w:r>
      <w:proofErr w:type="gramEnd"/>
      <w:r w:rsidRPr="00116BFC">
        <w:rPr>
          <w:rStyle w:val="StyleUnderline"/>
        </w:rPr>
        <w:t xml:space="preserve"> </w:t>
      </w:r>
      <w:r w:rsidRPr="00551B73">
        <w:rPr>
          <w:rStyle w:val="StyleUnderline"/>
          <w:highlight w:val="green"/>
        </w:rPr>
        <w:t>no</w:t>
      </w:r>
      <w:r w:rsidRPr="00116BFC">
        <w:rPr>
          <w:sz w:val="12"/>
        </w:rPr>
        <w:t xml:space="preserve">ne </w:t>
      </w:r>
      <w:r w:rsidRPr="00116BFC">
        <w:rPr>
          <w:rStyle w:val="StyleUnderline"/>
        </w:rPr>
        <w:t xml:space="preserve">of those </w:t>
      </w:r>
      <w:r w:rsidRPr="00551B73">
        <w:rPr>
          <w:rStyle w:val="StyleUnderline"/>
          <w:highlight w:val="green"/>
        </w:rPr>
        <w:t>lessons came to American shores</w:t>
      </w:r>
      <w:r w:rsidRPr="00116BFC">
        <w:rPr>
          <w:sz w:val="12"/>
        </w:rPr>
        <w:t xml:space="preserve">. And so, we had a level of confidence and hubris going into the second war which made us think that the Iraq war would end very quickly. And that time we didn’t quite have the overwhelming authority or overwhelming resolve to eliminate failure, as it were, and as a result we were starting to see already, even now, more than a decade after, the long-term consequences of those kinds of failure. </w:t>
      </w:r>
    </w:p>
    <w:p w14:paraId="1FFED5F0" w14:textId="77777777" w:rsidR="0065209A" w:rsidRPr="00116BFC" w:rsidRDefault="0065209A" w:rsidP="0065209A">
      <w:pPr>
        <w:rPr>
          <w:sz w:val="12"/>
        </w:rPr>
      </w:pPr>
      <w:r w:rsidRPr="00116BFC">
        <w:rPr>
          <w:sz w:val="12"/>
        </w:rPr>
        <w:t xml:space="preserve">So that’s kind of a core theme or concept – I mean, that’s the link argument for debate – which is the pathology of power, </w:t>
      </w:r>
      <w:r w:rsidRPr="00116BFC">
        <w:rPr>
          <w:rStyle w:val="StyleUnderline"/>
        </w:rPr>
        <w:t xml:space="preserve">the degree to which </w:t>
      </w:r>
      <w:proofErr w:type="gramStart"/>
      <w:r w:rsidRPr="00116BFC">
        <w:rPr>
          <w:rStyle w:val="StyleUnderline"/>
        </w:rPr>
        <w:t xml:space="preserve">actually </w:t>
      </w:r>
      <w:r w:rsidRPr="00551B73">
        <w:rPr>
          <w:rStyle w:val="StyleUnderline"/>
          <w:highlight w:val="green"/>
        </w:rPr>
        <w:t>strengthening</w:t>
      </w:r>
      <w:proofErr w:type="gramEnd"/>
      <w:r w:rsidRPr="00551B73">
        <w:rPr>
          <w:rStyle w:val="StyleUnderline"/>
          <w:highlight w:val="green"/>
        </w:rPr>
        <w:t xml:space="preserve"> hegemony</w:t>
      </w:r>
      <w:r w:rsidRPr="00116BFC">
        <w:rPr>
          <w:rStyle w:val="StyleUnderline"/>
        </w:rPr>
        <w:t xml:space="preserve"> caused the state to corrode</w:t>
      </w:r>
      <w:r w:rsidRPr="00116BFC">
        <w:rPr>
          <w:sz w:val="12"/>
        </w:rPr>
        <w:t xml:space="preserve">. </w:t>
      </w:r>
      <w:r w:rsidRPr="00116BFC">
        <w:rPr>
          <w:rStyle w:val="StyleUnderline"/>
        </w:rPr>
        <w:t xml:space="preserve">It </w:t>
      </w:r>
      <w:r w:rsidRPr="00551B73">
        <w:rPr>
          <w:rStyle w:val="StyleUnderline"/>
          <w:highlight w:val="green"/>
        </w:rPr>
        <w:t>caused leadership</w:t>
      </w:r>
      <w:r w:rsidRPr="00116BFC">
        <w:rPr>
          <w:rStyle w:val="StyleUnderline"/>
        </w:rPr>
        <w:t xml:space="preserve"> in democratic institutions </w:t>
      </w:r>
      <w:r w:rsidRPr="00551B73">
        <w:rPr>
          <w:rStyle w:val="StyleUnderline"/>
          <w:highlight w:val="green"/>
        </w:rPr>
        <w:t>to corrode</w:t>
      </w:r>
      <w:r w:rsidRPr="00116BFC">
        <w:rPr>
          <w:sz w:val="12"/>
        </w:rPr>
        <w:t xml:space="preserve">. Order and security </w:t>
      </w:r>
      <w:proofErr w:type="gramStart"/>
      <w:r w:rsidRPr="00116BFC">
        <w:rPr>
          <w:sz w:val="12"/>
        </w:rPr>
        <w:t>reinforces</w:t>
      </w:r>
      <w:proofErr w:type="gramEnd"/>
      <w:r w:rsidRPr="00116BFC">
        <w:rPr>
          <w:sz w:val="12"/>
        </w:rPr>
        <w:t xml:space="preserve"> stupidity. When you can’t learn from your mistakes because you try to </w:t>
      </w:r>
      <w:proofErr w:type="gramStart"/>
      <w:r w:rsidRPr="00116BFC">
        <w:rPr>
          <w:sz w:val="12"/>
        </w:rPr>
        <w:t>pretend</w:t>
      </w:r>
      <w:proofErr w:type="gramEnd"/>
      <w:r w:rsidRPr="00116BFC">
        <w:rPr>
          <w:sz w:val="12"/>
        </w:rPr>
        <w:t xml:space="preserve"> they don’t exist, or you destroy them, or you vaporize them you get very stupid. And </w:t>
      </w:r>
      <w:proofErr w:type="gramStart"/>
      <w:r w:rsidRPr="00116BFC">
        <w:rPr>
          <w:sz w:val="12"/>
        </w:rPr>
        <w:t>so</w:t>
      </w:r>
      <w:proofErr w:type="gramEnd"/>
      <w:r w:rsidRPr="00116BFC">
        <w:rPr>
          <w:sz w:val="12"/>
        </w:rPr>
        <w:t xml:space="preserve"> as a result we’ve ended up in a kind of slow-motion catastrophe where, while the people most privileged in institutions haven’t borne the brunt of the last 500 years of failure, they are starting to come home. Right? </w:t>
      </w:r>
      <w:r w:rsidRPr="00116BFC">
        <w:rPr>
          <w:rStyle w:val="StyleUnderline"/>
        </w:rPr>
        <w:t xml:space="preserve">They’re </w:t>
      </w:r>
      <w:r w:rsidRPr="00551B73">
        <w:rPr>
          <w:rStyle w:val="StyleUnderline"/>
          <w:highlight w:val="green"/>
        </w:rPr>
        <w:t>starting to show up in</w:t>
      </w:r>
      <w:r w:rsidRPr="00116BFC">
        <w:rPr>
          <w:rStyle w:val="StyleUnderline"/>
        </w:rPr>
        <w:t xml:space="preserve"> the forms of things like </w:t>
      </w:r>
      <w:r w:rsidRPr="00551B73">
        <w:rPr>
          <w:rStyle w:val="StyleUnderline"/>
          <w:highlight w:val="green"/>
        </w:rPr>
        <w:t>climate change</w:t>
      </w:r>
      <w:r w:rsidRPr="00116BFC">
        <w:rPr>
          <w:sz w:val="12"/>
        </w:rPr>
        <w:t xml:space="preserve">, </w:t>
      </w:r>
      <w:r w:rsidRPr="00116BFC">
        <w:rPr>
          <w:rStyle w:val="StyleUnderline"/>
        </w:rPr>
        <w:t xml:space="preserve">in the </w:t>
      </w:r>
      <w:r w:rsidRPr="00551B73">
        <w:rPr>
          <w:rStyle w:val="StyleUnderline"/>
          <w:highlight w:val="green"/>
        </w:rPr>
        <w:t>inability to negotiate</w:t>
      </w:r>
      <w:r w:rsidRPr="00116BFC">
        <w:rPr>
          <w:rStyle w:val="StyleUnderline"/>
        </w:rPr>
        <w:t xml:space="preserve"> international </w:t>
      </w:r>
      <w:r w:rsidRPr="00551B73">
        <w:rPr>
          <w:rStyle w:val="StyleUnderline"/>
          <w:highlight w:val="green"/>
        </w:rPr>
        <w:t>order</w:t>
      </w:r>
      <w:r w:rsidRPr="00116BFC">
        <w:rPr>
          <w:rStyle w:val="StyleUnderline"/>
        </w:rPr>
        <w:t xml:space="preserve"> in a way that would be more just or humane</w:t>
      </w:r>
      <w:r w:rsidRPr="00116BFC">
        <w:rPr>
          <w:sz w:val="12"/>
        </w:rPr>
        <w:t xml:space="preserve">, in the incapacity to move towards trying to address things like indigenous genocide or slavery. </w:t>
      </w:r>
      <w:r w:rsidRPr="00116BFC">
        <w:rPr>
          <w:rStyle w:val="StyleUnderline"/>
        </w:rPr>
        <w:t>Those incapacities</w:t>
      </w:r>
      <w:r w:rsidRPr="00116BFC">
        <w:rPr>
          <w:sz w:val="12"/>
        </w:rPr>
        <w:t xml:space="preserve"> – which really aren’t technical problems, they’re first and foremost political problems – </w:t>
      </w:r>
      <w:r w:rsidRPr="00116BFC">
        <w:rPr>
          <w:rStyle w:val="StyleUnderline"/>
        </w:rPr>
        <w:t xml:space="preserve">are </w:t>
      </w:r>
      <w:r w:rsidRPr="00551B73">
        <w:rPr>
          <w:rStyle w:val="StyleUnderline"/>
          <w:highlight w:val="green"/>
        </w:rPr>
        <w:t>reaching</w:t>
      </w:r>
      <w:r w:rsidRPr="00116BFC">
        <w:rPr>
          <w:rStyle w:val="StyleUnderline"/>
        </w:rPr>
        <w:t xml:space="preserve"> the state of apocalypse</w:t>
      </w:r>
      <w:r w:rsidRPr="00116BFC">
        <w:rPr>
          <w:sz w:val="12"/>
        </w:rPr>
        <w:t xml:space="preserve">, </w:t>
      </w:r>
      <w:r w:rsidRPr="00551B73">
        <w:rPr>
          <w:rStyle w:val="StyleUnderline"/>
          <w:highlight w:val="green"/>
        </w:rPr>
        <w:t>catastrophe</w:t>
      </w:r>
      <w:r w:rsidRPr="00116BFC">
        <w:rPr>
          <w:sz w:val="12"/>
        </w:rPr>
        <w:t xml:space="preserve">, </w:t>
      </w:r>
      <w:r w:rsidRPr="00116BFC">
        <w:rPr>
          <w:rStyle w:val="StyleUnderline"/>
        </w:rPr>
        <w:t xml:space="preserve">precisely </w:t>
      </w:r>
      <w:r w:rsidRPr="00551B73">
        <w:rPr>
          <w:rStyle w:val="StyleUnderline"/>
          <w:highlight w:val="green"/>
        </w:rPr>
        <w:t>because of</w:t>
      </w:r>
      <w:r w:rsidRPr="00116BFC">
        <w:rPr>
          <w:rStyle w:val="StyleUnderline"/>
        </w:rPr>
        <w:t xml:space="preserve"> the </w:t>
      </w:r>
      <w:r w:rsidRPr="00551B73">
        <w:rPr>
          <w:rStyle w:val="StyleUnderline"/>
          <w:highlight w:val="green"/>
        </w:rPr>
        <w:t>inability to learn</w:t>
      </w:r>
      <w:r w:rsidRPr="00116BFC">
        <w:rPr>
          <w:sz w:val="12"/>
        </w:rPr>
        <w:t xml:space="preserve">. </w:t>
      </w:r>
    </w:p>
    <w:p w14:paraId="0E62225F" w14:textId="77777777" w:rsidR="0065209A" w:rsidRPr="00E64416" w:rsidRDefault="0065209A" w:rsidP="0065209A">
      <w:pPr>
        <w:rPr>
          <w:sz w:val="12"/>
        </w:rPr>
      </w:pPr>
      <w:proofErr w:type="gramStart"/>
      <w:r w:rsidRPr="00E64416">
        <w:rPr>
          <w:sz w:val="12"/>
        </w:rPr>
        <w:t>So</w:t>
      </w:r>
      <w:proofErr w:type="gramEnd"/>
      <w:r w:rsidRPr="00E64416">
        <w:rPr>
          <w:sz w:val="12"/>
        </w:rPr>
        <w:t xml:space="preserve"> I need to skip a couple of things… and get to the end. So, the end of the book, I say that’s because we’ve been so invested trying to make the world what we want rather than believing in this world, is how Gilles Deleuze put it. The thing that’s most important we can do is believe in this world. So, in the book, I say that it’s more important to think about how we should live than if we live, and that this, sort of, attempt to get out of a world where the future is what disciplines the present, and how to think about that as a crisis of meaning rather than a crisis of technology or politics. We have a crisis of meaning! </w:t>
      </w:r>
      <w:r w:rsidRPr="00551B73">
        <w:rPr>
          <w:rStyle w:val="StyleUnderline"/>
          <w:highlight w:val="green"/>
        </w:rPr>
        <w:t>We don’t know</w:t>
      </w:r>
      <w:r w:rsidRPr="00E64416">
        <w:rPr>
          <w:rStyle w:val="StyleUnderline"/>
        </w:rPr>
        <w:t xml:space="preserve"> even </w:t>
      </w:r>
      <w:r w:rsidRPr="00551B73">
        <w:rPr>
          <w:rStyle w:val="StyleUnderline"/>
          <w:highlight w:val="green"/>
        </w:rPr>
        <w:t>why we want hegemony</w:t>
      </w:r>
      <w:r w:rsidRPr="00E64416">
        <w:rPr>
          <w:rStyle w:val="StyleUnderline"/>
        </w:rPr>
        <w:t xml:space="preserve"> anymore</w:t>
      </w:r>
      <w:r w:rsidRPr="00E64416">
        <w:rPr>
          <w:sz w:val="12"/>
        </w:rPr>
        <w:t xml:space="preserve">. And you see that, I mean… I wouldn’t have thought it in debate a million years ago, but I spend as much or more time with generals and members of NATO and the joint forces in South Korea than I do with the people who read the kind of French philosophy that I like to do when there’s nothing else to do. But it’s still even a crisis of meaning for them; they’re not sure what NATO’s for anymore, they’re not sure what we </w:t>
      </w:r>
      <w:proofErr w:type="spellStart"/>
      <w:r w:rsidRPr="00E64416">
        <w:rPr>
          <w:sz w:val="12"/>
        </w:rPr>
        <w:t>wanna</w:t>
      </w:r>
      <w:proofErr w:type="spellEnd"/>
      <w:r w:rsidRPr="00E64416">
        <w:rPr>
          <w:sz w:val="12"/>
        </w:rPr>
        <w:t xml:space="preserve"> build hegemony for. We’re not even </w:t>
      </w:r>
      <w:proofErr w:type="gramStart"/>
      <w:r w:rsidRPr="00E64416">
        <w:rPr>
          <w:sz w:val="12"/>
        </w:rPr>
        <w:t>really sure</w:t>
      </w:r>
      <w:proofErr w:type="gramEnd"/>
      <w:r w:rsidRPr="00E64416">
        <w:rPr>
          <w:sz w:val="12"/>
        </w:rPr>
        <w:t xml:space="preserve"> what kind of wars we want anymore. </w:t>
      </w:r>
      <w:r w:rsidRPr="00E64416">
        <w:rPr>
          <w:rStyle w:val="StyleUnderline"/>
        </w:rPr>
        <w:t xml:space="preserve">And I think that speaks a lot to the fact that there’s </w:t>
      </w:r>
      <w:r w:rsidRPr="00551B73">
        <w:rPr>
          <w:rStyle w:val="StyleUnderline"/>
          <w:highlight w:val="green"/>
        </w:rPr>
        <w:t>no</w:t>
      </w:r>
      <w:r w:rsidRPr="00E64416">
        <w:rPr>
          <w:sz w:val="12"/>
        </w:rPr>
        <w:t xml:space="preserve">t </w:t>
      </w:r>
      <w:r w:rsidRPr="00E64416">
        <w:rPr>
          <w:rStyle w:val="StyleUnderline"/>
        </w:rPr>
        <w:t xml:space="preserve">a </w:t>
      </w:r>
      <w:r w:rsidRPr="00551B73">
        <w:rPr>
          <w:rStyle w:val="StyleUnderline"/>
          <w:highlight w:val="green"/>
        </w:rPr>
        <w:t>clear vision of what</w:t>
      </w:r>
      <w:r w:rsidRPr="00E64416">
        <w:rPr>
          <w:rStyle w:val="StyleUnderline"/>
        </w:rPr>
        <w:t xml:space="preserve"> kind of </w:t>
      </w:r>
      <w:r w:rsidRPr="00551B73">
        <w:rPr>
          <w:rStyle w:val="StyleUnderline"/>
          <w:highlight w:val="green"/>
        </w:rPr>
        <w:t>order we’d even want</w:t>
      </w:r>
      <w:r w:rsidRPr="00E64416">
        <w:rPr>
          <w:rStyle w:val="StyleUnderline"/>
        </w:rPr>
        <w:t xml:space="preserve"> if we could have it</w:t>
      </w:r>
      <w:r w:rsidRPr="00E64416">
        <w:rPr>
          <w:sz w:val="12"/>
        </w:rPr>
        <w:t>.</w:t>
      </w:r>
    </w:p>
    <w:p w14:paraId="65CD433E" w14:textId="77777777" w:rsidR="0065209A" w:rsidRPr="00E64416" w:rsidRDefault="0065209A" w:rsidP="0065209A">
      <w:pPr>
        <w:rPr>
          <w:sz w:val="8"/>
          <w:szCs w:val="8"/>
        </w:rPr>
      </w:pPr>
      <w:r w:rsidRPr="00E64416">
        <w:rPr>
          <w:sz w:val="8"/>
          <w:szCs w:val="8"/>
        </w:rPr>
        <w:t xml:space="preserve">So, the book kind of ends with this idea that extinction is inevitable – like, the sun will burn out, humans will evolve into something else – but nihilism isn’t. Nihilism is a problem we can </w:t>
      </w:r>
      <w:proofErr w:type="gramStart"/>
      <w:r w:rsidRPr="00E64416">
        <w:rPr>
          <w:sz w:val="8"/>
          <w:szCs w:val="8"/>
        </w:rPr>
        <w:t>actually do</w:t>
      </w:r>
      <w:proofErr w:type="gramEnd"/>
      <w:r w:rsidRPr="00E64416">
        <w:rPr>
          <w:sz w:val="8"/>
          <w:szCs w:val="8"/>
        </w:rPr>
        <w:t xml:space="preserve"> something about. We can think about how to make more meaningful lives and less cruel lives even if those lives are not going to go on forever. So, in old-school debate terms – I have no idea if these apply anymore at all – that’s as close to an alternative as the book presents, which is how to formulate craft, practice, habits, forms of life which are not dependent upon homogenization or liquidation of other forms of life. How to, basically, find some joy in this world rather than investing </w:t>
      </w:r>
      <w:proofErr w:type="gramStart"/>
      <w:r w:rsidRPr="00E64416">
        <w:rPr>
          <w:sz w:val="8"/>
          <w:szCs w:val="8"/>
        </w:rPr>
        <w:t>all of</w:t>
      </w:r>
      <w:proofErr w:type="gramEnd"/>
      <w:r w:rsidRPr="00E64416">
        <w:rPr>
          <w:sz w:val="8"/>
          <w:szCs w:val="8"/>
        </w:rPr>
        <w:t xml:space="preserve"> our efforts in transforming the world into something which now we’re not even sure we want anymore. And </w:t>
      </w:r>
      <w:proofErr w:type="gramStart"/>
      <w:r w:rsidRPr="00E64416">
        <w:rPr>
          <w:sz w:val="8"/>
          <w:szCs w:val="8"/>
        </w:rPr>
        <w:t>certainly</w:t>
      </w:r>
      <w:proofErr w:type="gramEnd"/>
      <w:r w:rsidRPr="00E64416">
        <w:rPr>
          <w:sz w:val="8"/>
          <w:szCs w:val="8"/>
        </w:rPr>
        <w:t xml:space="preserve"> through a process of transformation that looks like it may kill the species. </w:t>
      </w:r>
    </w:p>
    <w:p w14:paraId="0E998C3A" w14:textId="77777777" w:rsidR="0065209A" w:rsidRPr="00E64416" w:rsidRDefault="0065209A" w:rsidP="0065209A">
      <w:pPr>
        <w:rPr>
          <w:sz w:val="12"/>
        </w:rPr>
      </w:pPr>
      <w:r w:rsidRPr="00E64416">
        <w:rPr>
          <w:sz w:val="12"/>
        </w:rPr>
        <w:t xml:space="preserve">So, that’s where it ends. It’s sort of an affirmative note, but I wouldn’t say a particularly happy note. And it ends with a question: if that’s the ethical move to make the world less cruel, then we </w:t>
      </w:r>
      <w:proofErr w:type="gramStart"/>
      <w:r w:rsidRPr="00E64416">
        <w:rPr>
          <w:sz w:val="12"/>
        </w:rPr>
        <w:t>have to</w:t>
      </w:r>
      <w:proofErr w:type="gramEnd"/>
      <w:r w:rsidRPr="00E64416">
        <w:rPr>
          <w:sz w:val="12"/>
        </w:rPr>
        <w:t xml:space="preserve"> ask the question “What if this future isn’t ours?” Right? What if humanity isn’t the punchline to the cosmic joke? What if there’s something else? What comes next? And maybe we should rethink who gets to decide what comes next, rather than presuming that those who are already in power, that already maintain the geopolitical institutions which currently define the agenda for planetary politics, who’ve done a lot of harm… maybe they should take a step back. And I think that’s the thing </w:t>
      </w:r>
      <w:r w:rsidRPr="00E64416">
        <w:rPr>
          <w:sz w:val="12"/>
        </w:rPr>
        <w:lastRenderedPageBreak/>
        <w:t xml:space="preserve">that makes people the most uncomfortable. </w:t>
      </w:r>
      <w:r w:rsidRPr="00551B73">
        <w:rPr>
          <w:rStyle w:val="StyleUnderline"/>
          <w:highlight w:val="green"/>
        </w:rPr>
        <w:t>People are willing to think about being critical</w:t>
      </w:r>
      <w:r w:rsidRPr="00E64416">
        <w:rPr>
          <w:sz w:val="12"/>
        </w:rPr>
        <w:t xml:space="preserve">, people are willing to think about incorporating climate change into security, people are willing to think about even incorporating human security or indigenous rights into a security framework. </w:t>
      </w:r>
      <w:r w:rsidRPr="00E64416">
        <w:rPr>
          <w:rStyle w:val="Emphasis"/>
        </w:rPr>
        <w:t xml:space="preserve">What </w:t>
      </w:r>
      <w:r w:rsidRPr="00551B73">
        <w:rPr>
          <w:rStyle w:val="Emphasis"/>
          <w:highlight w:val="green"/>
        </w:rPr>
        <w:t>they’re</w:t>
      </w:r>
      <w:r w:rsidRPr="00E64416">
        <w:rPr>
          <w:rStyle w:val="Emphasis"/>
        </w:rPr>
        <w:t xml:space="preserve"> often </w:t>
      </w:r>
      <w:r w:rsidRPr="00551B73">
        <w:rPr>
          <w:rStyle w:val="Emphasis"/>
          <w:highlight w:val="green"/>
        </w:rPr>
        <w:t>not willing</w:t>
      </w:r>
      <w:r w:rsidRPr="00E64416">
        <w:rPr>
          <w:rStyle w:val="Emphasis"/>
        </w:rPr>
        <w:t xml:space="preserve"> to do is </w:t>
      </w:r>
      <w:r w:rsidRPr="00551B73">
        <w:rPr>
          <w:rStyle w:val="Emphasis"/>
          <w:highlight w:val="green"/>
        </w:rPr>
        <w:t>to give up</w:t>
      </w:r>
      <w:r w:rsidRPr="00E64416">
        <w:rPr>
          <w:rStyle w:val="Emphasis"/>
        </w:rPr>
        <w:t xml:space="preserve"> the </w:t>
      </w:r>
      <w:r w:rsidRPr="00551B73">
        <w:rPr>
          <w:rStyle w:val="Emphasis"/>
          <w:highlight w:val="green"/>
        </w:rPr>
        <w:t>sovereignty</w:t>
      </w:r>
      <w:r w:rsidRPr="00E64416">
        <w:rPr>
          <w:rStyle w:val="Emphasis"/>
        </w:rPr>
        <w:t xml:space="preserve"> to decide what is included and what isn’t</w:t>
      </w:r>
      <w:r w:rsidRPr="00E64416">
        <w:rPr>
          <w:sz w:val="12"/>
        </w:rPr>
        <w:t>. And for me, that’s the most important thing for us to do, in positions of incredible privilege and incredibly destructive power, to be willing to put faith in those people we’ve basically tormented for 500 years and see what other kind of planet could be made. And that’s a big gamble, but I think that’s kind of where we are as a species.</w:t>
      </w:r>
    </w:p>
    <w:p w14:paraId="33A5335C" w14:textId="77777777" w:rsidR="0065209A" w:rsidRDefault="0065209A" w:rsidP="0065209A"/>
    <w:p w14:paraId="590DF21D" w14:textId="77777777" w:rsidR="0065209A" w:rsidRDefault="0065209A" w:rsidP="0065209A">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070E1B8E" w14:textId="77777777" w:rsidR="0065209A" w:rsidRDefault="0065209A" w:rsidP="0065209A">
      <w:pPr>
        <w:rPr>
          <w:rStyle w:val="Style13ptBold"/>
        </w:rPr>
      </w:pPr>
      <w:r>
        <w:rPr>
          <w:rStyle w:val="Style13ptBold"/>
        </w:rPr>
        <w:t>Grove ‘19</w:t>
      </w:r>
    </w:p>
    <w:p w14:paraId="4343C1F8" w14:textId="77777777" w:rsidR="0065209A" w:rsidRDefault="0065209A" w:rsidP="0065209A">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19752774" w14:textId="77777777" w:rsidR="0065209A" w:rsidRPr="00C42CA0" w:rsidRDefault="0065209A" w:rsidP="0065209A">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3E77573F" w14:textId="77777777" w:rsidR="0065209A" w:rsidRPr="00C42CA0" w:rsidRDefault="0065209A" w:rsidP="0065209A">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035AD805" w14:textId="77777777" w:rsidR="0065209A" w:rsidRPr="00C42CA0" w:rsidRDefault="0065209A" w:rsidP="0065209A">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4F1DD9E8" w14:textId="77777777" w:rsidR="0065209A" w:rsidRPr="00C42CA0" w:rsidRDefault="0065209A" w:rsidP="0065209A">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473D8BEC" w14:textId="77777777" w:rsidR="0065209A" w:rsidRPr="00C42CA0" w:rsidRDefault="0065209A" w:rsidP="0065209A">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1F2DB321" w14:textId="77777777" w:rsidR="0065209A" w:rsidRPr="00C42CA0" w:rsidRDefault="0065209A" w:rsidP="0065209A">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373DBD06" w14:textId="77777777" w:rsidR="0065209A" w:rsidRPr="006D3E6E" w:rsidRDefault="0065209A" w:rsidP="0065209A">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56896652" w14:textId="77777777" w:rsidR="0065209A" w:rsidRPr="00C42CA0" w:rsidRDefault="0065209A" w:rsidP="0065209A">
      <w:pPr>
        <w:rPr>
          <w:sz w:val="8"/>
          <w:szCs w:val="8"/>
        </w:rPr>
      </w:pPr>
      <w:r w:rsidRPr="00C42CA0">
        <w:rPr>
          <w:sz w:val="8"/>
          <w:szCs w:val="8"/>
        </w:rPr>
        <w:lastRenderedPageBreak/>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70273B24" w14:textId="77777777" w:rsidR="0065209A" w:rsidRPr="00C42CA0" w:rsidRDefault="0065209A" w:rsidP="0065209A">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2C14CEBD" w14:textId="77777777" w:rsidR="0065209A" w:rsidRPr="00C42CA0" w:rsidRDefault="0065209A" w:rsidP="0065209A">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354BE979" w14:textId="77777777" w:rsidR="0065209A" w:rsidRPr="00C42CA0" w:rsidRDefault="0065209A" w:rsidP="0065209A">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3C48A55E" w14:textId="77777777" w:rsidR="0065209A" w:rsidRPr="00C42CA0" w:rsidRDefault="0065209A" w:rsidP="0065209A">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49FCDBE4" w14:textId="77777777" w:rsidR="0065209A" w:rsidRPr="00C42CA0" w:rsidRDefault="0065209A" w:rsidP="0065209A">
      <w:pPr>
        <w:rPr>
          <w:sz w:val="8"/>
          <w:szCs w:val="8"/>
        </w:rPr>
      </w:pPr>
      <w:r w:rsidRPr="00C42CA0">
        <w:rPr>
          <w:sz w:val="8"/>
          <w:szCs w:val="8"/>
        </w:rPr>
        <w:t>Halberstam says of this queer moment:</w:t>
      </w:r>
    </w:p>
    <w:p w14:paraId="048CA461" w14:textId="77777777" w:rsidR="0065209A" w:rsidRPr="00C42CA0" w:rsidRDefault="0065209A" w:rsidP="0065209A">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228ADBF5" w14:textId="77777777" w:rsidR="0065209A" w:rsidRDefault="0065209A" w:rsidP="0065209A">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4424FAC1" w14:textId="77777777" w:rsidR="0065209A" w:rsidRPr="00C42CA0" w:rsidRDefault="0065209A" w:rsidP="0065209A"/>
    <w:p w14:paraId="49D504B9" w14:textId="77777777" w:rsidR="0065209A" w:rsidRPr="00C42CA0" w:rsidRDefault="0065209A" w:rsidP="0065209A">
      <w:pPr>
        <w:pStyle w:val="Heading4"/>
        <w:rPr>
          <w:u w:val="single"/>
        </w:rPr>
      </w:pPr>
      <w:r>
        <w:t xml:space="preserve">The Role of the Judge is to adopt </w:t>
      </w:r>
      <w:r>
        <w:rPr>
          <w:u w:val="single"/>
        </w:rPr>
        <w:t>martial empiricism</w:t>
      </w:r>
      <w:r w:rsidRPr="00C42CA0">
        <w:t>.</w:t>
      </w:r>
    </w:p>
    <w:p w14:paraId="0C23088C" w14:textId="77777777" w:rsidR="0065209A" w:rsidRPr="00C45546" w:rsidRDefault="0065209A" w:rsidP="0065209A">
      <w:pPr>
        <w:rPr>
          <w:rStyle w:val="Style13ptBold"/>
        </w:rPr>
      </w:pPr>
      <w:r>
        <w:rPr>
          <w:rStyle w:val="Style13ptBold"/>
        </w:rPr>
        <w:t>Bousquet et al ‘20</w:t>
      </w:r>
    </w:p>
    <w:p w14:paraId="370BA672" w14:textId="77777777" w:rsidR="0065209A" w:rsidRDefault="0065209A" w:rsidP="0065209A">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11" w:history="1">
        <w:r w:rsidRPr="00C45546">
          <w:rPr>
            <w:rStyle w:val="Hyperlink"/>
            <w:sz w:val="16"/>
            <w:szCs w:val="16"/>
          </w:rPr>
          <w:t>https://journals.sagepub.com/doi/full/10.1177/0967010619895660</w:t>
        </w:r>
      </w:hyperlink>
      <w:r w:rsidRPr="00C45546">
        <w:rPr>
          <w:sz w:val="16"/>
          <w:szCs w:val="16"/>
        </w:rPr>
        <w:t>] pat</w:t>
      </w:r>
    </w:p>
    <w:p w14:paraId="54FD371C" w14:textId="77777777" w:rsidR="0065209A" w:rsidRPr="00821BCC" w:rsidRDefault="0065209A" w:rsidP="0065209A">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113802E5" w14:textId="77777777" w:rsidR="0065209A" w:rsidRPr="00821BCC" w:rsidRDefault="0065209A" w:rsidP="0065209A">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2CD3B6E0" w14:textId="77777777" w:rsidR="0065209A" w:rsidRPr="0035022E" w:rsidRDefault="0065209A" w:rsidP="0065209A">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511B853E" w14:textId="77777777" w:rsidR="0065209A" w:rsidRPr="0035022E" w:rsidRDefault="0065209A" w:rsidP="0065209A">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w:t>
      </w:r>
      <w:r w:rsidRPr="0035022E">
        <w:rPr>
          <w:rStyle w:val="Emphasis"/>
        </w:rPr>
        <w:lastRenderedPageBreak/>
        <w:t xml:space="preserve">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27D37B82" w14:textId="77777777" w:rsidR="0065209A" w:rsidRDefault="0065209A" w:rsidP="0065209A"/>
    <w:p w14:paraId="595BE4FE" w14:textId="3A503480" w:rsidR="0065209A" w:rsidRDefault="001669D6" w:rsidP="001669D6">
      <w:pPr>
        <w:pStyle w:val="Heading2"/>
      </w:pPr>
      <w:r>
        <w:lastRenderedPageBreak/>
        <w:t>Case</w:t>
      </w:r>
    </w:p>
    <w:p w14:paraId="31FAE778" w14:textId="007668D9" w:rsidR="001669D6" w:rsidRDefault="001669D6" w:rsidP="001669D6">
      <w:pPr>
        <w:pStyle w:val="Heading3"/>
      </w:pPr>
      <w:r>
        <w:lastRenderedPageBreak/>
        <w:t>1NC – Util</w:t>
      </w:r>
    </w:p>
    <w:p w14:paraId="71ACF5F2" w14:textId="77777777" w:rsidR="001669D6" w:rsidRPr="00E00DA0" w:rsidRDefault="001669D6" w:rsidP="001669D6">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13643C6E" w14:textId="77777777" w:rsidR="001669D6" w:rsidRDefault="001669D6" w:rsidP="001669D6">
      <w:pPr>
        <w:rPr>
          <w:rStyle w:val="Style13ptBold"/>
        </w:rPr>
      </w:pPr>
      <w:r>
        <w:rPr>
          <w:rStyle w:val="Style13ptBold"/>
        </w:rPr>
        <w:t>Grove ‘19</w:t>
      </w:r>
    </w:p>
    <w:p w14:paraId="076EF0A7" w14:textId="77777777" w:rsidR="001669D6" w:rsidRDefault="001669D6" w:rsidP="001669D6">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4612DBFB" w14:textId="77777777" w:rsidR="001669D6" w:rsidRPr="00E00DA0" w:rsidRDefault="001669D6" w:rsidP="001669D6">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551B73">
        <w:rPr>
          <w:rStyle w:val="Emphasis"/>
          <w:highlight w:val="green"/>
        </w:rPr>
        <w:t>utilitarian risk calculus</w:t>
      </w:r>
      <w:r w:rsidRPr="00E00DA0">
        <w:rPr>
          <w:rStyle w:val="Emphasis"/>
        </w:rPr>
        <w:t xml:space="preserve"> that favors the greatest good for the greatest number </w:t>
      </w:r>
      <w:r w:rsidRPr="00551B73">
        <w:rPr>
          <w:rStyle w:val="Emphasis"/>
          <w:highlight w:val="green"/>
        </w:rPr>
        <w:t>has no</w:t>
      </w:r>
      <w:r w:rsidRPr="00E00DA0">
        <w:rPr>
          <w:rStyle w:val="Emphasis"/>
        </w:rPr>
        <w:t xml:space="preserve"> geographical or historical </w:t>
      </w:r>
      <w:r w:rsidRPr="00551B73">
        <w:rPr>
          <w:rStyle w:val="Emphasis"/>
          <w:highlight w:val="green"/>
        </w:rPr>
        <w:t>sensibility of how unequally aggregate conceptions of</w:t>
      </w:r>
      <w:r w:rsidRPr="00E00DA0">
        <w:rPr>
          <w:rStyle w:val="Emphasis"/>
        </w:rPr>
        <w:t xml:space="preserve"> the </w:t>
      </w:r>
      <w:r w:rsidRPr="00551B73">
        <w:rPr>
          <w:rStyle w:val="Emphasis"/>
          <w:highlight w:val="green"/>
        </w:rPr>
        <w:t>good are distributed</w:t>
      </w:r>
      <w:r w:rsidRPr="00E00DA0">
        <w:rPr>
          <w:rStyle w:val="Emphasis"/>
        </w:rPr>
        <w:t xml:space="preserve"> around the planet</w:t>
      </w:r>
      <w:r w:rsidRPr="00E00DA0">
        <w:rPr>
          <w:sz w:val="12"/>
        </w:rPr>
        <w:t>.</w:t>
      </w:r>
    </w:p>
    <w:p w14:paraId="5C8E178E" w14:textId="77777777" w:rsidR="001669D6" w:rsidRPr="00E00DA0" w:rsidRDefault="001669D6" w:rsidP="001669D6">
      <w:pPr>
        <w:rPr>
          <w:sz w:val="12"/>
        </w:rPr>
      </w:pPr>
      <w:r w:rsidRPr="00551B73">
        <w:rPr>
          <w:rStyle w:val="StyleUnderline"/>
          <w:highlight w:val="green"/>
        </w:rPr>
        <w:t>Global thinking</w:t>
      </w:r>
      <w:r w:rsidRPr="00E00DA0">
        <w:rPr>
          <w:sz w:val="12"/>
        </w:rPr>
        <w:t xml:space="preserve">, even in its scientific and seemingly universalist claims to an atmosphere that “we” all share, </w:t>
      </w:r>
      <w:r w:rsidRPr="00551B73">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551B73">
        <w:rPr>
          <w:rStyle w:val="StyleUnderline"/>
          <w:highlight w:val="green"/>
        </w:rPr>
        <w:t>the global</w:t>
      </w:r>
      <w:r w:rsidRPr="00E00DA0">
        <w:rPr>
          <w:rStyle w:val="StyleUnderline"/>
        </w:rPr>
        <w:t xml:space="preserve"> public </w:t>
      </w:r>
      <w:r w:rsidRPr="00551B73">
        <w:rPr>
          <w:rStyle w:val="StyleUnderline"/>
          <w:highlight w:val="green"/>
        </w:rPr>
        <w:t>policy agenda</w:t>
      </w:r>
      <w:r w:rsidRPr="00E00DA0">
        <w:rPr>
          <w:rStyle w:val="StyleUnderline"/>
        </w:rPr>
        <w:t xml:space="preserve"> of geoengineering </w:t>
      </w:r>
      <w:r w:rsidRPr="00551B73">
        <w:rPr>
          <w:rStyle w:val="StyleUnderline"/>
          <w:highlight w:val="green"/>
        </w:rPr>
        <w:t>that seeks to act on</w:t>
      </w:r>
      <w:r w:rsidRPr="00E00DA0">
        <w:rPr>
          <w:rStyle w:val="StyleUnderline"/>
        </w:rPr>
        <w:t xml:space="preserve"> behalf of </w:t>
      </w:r>
      <w:r w:rsidRPr="00551B73">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551B73">
        <w:rPr>
          <w:rStyle w:val="StyleUnderline"/>
          <w:highlight w:val="green"/>
        </w:rPr>
        <w:t>our</w:t>
      </w:r>
      <w:r w:rsidRPr="00E00DA0">
        <w:rPr>
          <w:rStyle w:val="StyleUnderline"/>
        </w:rPr>
        <w:t xml:space="preserve"> new </w:t>
      </w:r>
      <w:r w:rsidRPr="00551B73">
        <w:rPr>
          <w:rStyle w:val="StyleUnderline"/>
          <w:highlight w:val="green"/>
        </w:rPr>
        <w:t>cosmopolitanism</w:t>
      </w:r>
      <w:r w:rsidRPr="00E00DA0">
        <w:rPr>
          <w:sz w:val="12"/>
        </w:rPr>
        <w:t>—the global environment—</w:t>
      </w:r>
      <w:r w:rsidRPr="00551B73">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551B73">
        <w:rPr>
          <w:rStyle w:val="StyleUnderline"/>
          <w:highlight w:val="green"/>
        </w:rPr>
        <w:t>the cartography</w:t>
      </w:r>
      <w:r w:rsidRPr="00E00DA0">
        <w:rPr>
          <w:rStyle w:val="StyleUnderline"/>
        </w:rPr>
        <w:t xml:space="preserve"> or racialized and selective solidarities and zones </w:t>
      </w:r>
      <w:r w:rsidRPr="00551B73">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551B73">
        <w:rPr>
          <w:rStyle w:val="StyleUnderline"/>
          <w:highlight w:val="green"/>
        </w:rPr>
        <w:t>combat</w:t>
      </w:r>
      <w:r w:rsidRPr="00E00DA0">
        <w:rPr>
          <w:sz w:val="12"/>
        </w:rPr>
        <w:t xml:space="preserve">, </w:t>
      </w:r>
      <w:r w:rsidRPr="00551B73">
        <w:rPr>
          <w:rStyle w:val="StyleUnderline"/>
          <w:highlight w:val="green"/>
        </w:rPr>
        <w:t>and</w:t>
      </w:r>
      <w:r w:rsidRPr="00E00DA0">
        <w:rPr>
          <w:sz w:val="12"/>
        </w:rPr>
        <w:t xml:space="preserve">, before that, </w:t>
      </w:r>
      <w:r w:rsidRPr="00E00DA0">
        <w:rPr>
          <w:rStyle w:val="StyleUnderline"/>
        </w:rPr>
        <w:t xml:space="preserve">the zones of settlement and </w:t>
      </w:r>
      <w:r w:rsidRPr="00551B73">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551B73">
        <w:rPr>
          <w:rStyle w:val="StyleUnderline"/>
          <w:highlight w:val="green"/>
        </w:rPr>
        <w:t>martial forms of life</w:t>
      </w:r>
      <w:r w:rsidRPr="00E00DA0">
        <w:rPr>
          <w:rStyle w:val="StyleUnderline"/>
        </w:rPr>
        <w:t xml:space="preserve"> that </w:t>
      </w:r>
      <w:r w:rsidRPr="00551B73">
        <w:rPr>
          <w:rStyle w:val="StyleUnderline"/>
          <w:highlight w:val="green"/>
        </w:rPr>
        <w:t>made</w:t>
      </w:r>
      <w:r w:rsidRPr="00E00DA0">
        <w:rPr>
          <w:rStyle w:val="StyleUnderline"/>
        </w:rPr>
        <w:t xml:space="preserve"> them all </w:t>
      </w:r>
      <w:r w:rsidRPr="00551B73">
        <w:rPr>
          <w:rStyle w:val="StyleUnderline"/>
          <w:highlight w:val="green"/>
        </w:rPr>
        <w:t>possible through</w:t>
      </w:r>
      <w:r w:rsidRPr="00E00DA0">
        <w:rPr>
          <w:rStyle w:val="StyleUnderline"/>
        </w:rPr>
        <w:t xml:space="preserve"> war and through more subtle and languid forms of </w:t>
      </w:r>
      <w:r w:rsidRPr="00551B73">
        <w:rPr>
          <w:rStyle w:val="StyleUnderline"/>
          <w:highlight w:val="green"/>
        </w:rPr>
        <w:t>organized killing</w:t>
      </w:r>
      <w:r w:rsidRPr="00E00DA0">
        <w:rPr>
          <w:sz w:val="12"/>
        </w:rPr>
        <w:t>.</w:t>
      </w:r>
    </w:p>
    <w:p w14:paraId="522A8797" w14:textId="77777777" w:rsidR="001669D6" w:rsidRPr="00E00DA0" w:rsidRDefault="001669D6" w:rsidP="001669D6">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proofErr w:type="gramStart"/>
      <w:r w:rsidRPr="00551B73">
        <w:rPr>
          <w:rStyle w:val="Emphasis"/>
          <w:highlight w:val="green"/>
        </w:rPr>
        <w:t>all of</w:t>
      </w:r>
      <w:proofErr w:type="gramEnd"/>
      <w:r w:rsidRPr="00551B73">
        <w:rPr>
          <w:rStyle w:val="Emphasis"/>
          <w:highlight w:val="green"/>
        </w:rPr>
        <w:t xml:space="preserve"> these crises are geopolitical</w:t>
      </w:r>
      <w:r w:rsidRPr="00E00DA0">
        <w:rPr>
          <w:sz w:val="12"/>
        </w:rPr>
        <w:t xml:space="preserve">. The </w:t>
      </w:r>
      <w:proofErr w:type="gramStart"/>
      <w:r w:rsidRPr="00E00DA0">
        <w:rPr>
          <w:sz w:val="12"/>
        </w:rPr>
        <w:t>particular geopolitical</w:t>
      </w:r>
      <w:proofErr w:type="gramEnd"/>
      <w:r w:rsidRPr="00E00DA0">
        <w:rPr>
          <w:sz w:val="12"/>
        </w:rPr>
        <w:t xml:space="preserve">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551B73">
        <w:rPr>
          <w:rStyle w:val="StyleUnderline"/>
          <w:highlight w:val="green"/>
        </w:rPr>
        <w:t>but</w:t>
      </w:r>
      <w:r w:rsidRPr="00E00DA0">
        <w:rPr>
          <w:rStyle w:val="StyleUnderline"/>
        </w:rPr>
        <w:t xml:space="preserve"> is </w:t>
      </w:r>
      <w:r w:rsidRPr="00551B73">
        <w:rPr>
          <w:rStyle w:val="StyleUnderline"/>
          <w:highlight w:val="green"/>
        </w:rPr>
        <w:t>not universal</w:t>
      </w:r>
      <w:r w:rsidRPr="004F5B96">
        <w:rPr>
          <w:sz w:val="12"/>
          <w:szCs w:val="12"/>
        </w:rPr>
        <w:t xml:space="preserve">ly </w:t>
      </w:r>
      <w:r w:rsidRPr="00E00DA0">
        <w:rPr>
          <w:rStyle w:val="StyleUnderline"/>
        </w:rPr>
        <w:t xml:space="preserve">part of </w:t>
      </w:r>
      <w:r w:rsidRPr="00551B73">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44A08000" w14:textId="691F1B5F" w:rsidR="001669D6" w:rsidRDefault="001669D6" w:rsidP="001669D6">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w:t>
      </w:r>
      <w:proofErr w:type="gramStart"/>
      <w:r w:rsidRPr="00E00DA0">
        <w:rPr>
          <w:sz w:val="12"/>
        </w:rPr>
        <w:t>so easily locate modernity or explication</w:t>
      </w:r>
      <w:proofErr w:type="gramEnd"/>
      <w:r w:rsidRPr="00E00DA0">
        <w:rPr>
          <w:sz w:val="12"/>
        </w:rPr>
        <w:t xml:space="preserve"> as the root or cause of the global catastrophe. </w:t>
      </w:r>
      <w:r w:rsidRPr="00551B73">
        <w:rPr>
          <w:rStyle w:val="StyleUnderline"/>
          <w:highlight w:val="green"/>
        </w:rPr>
        <w:t>No single</w:t>
      </w:r>
      <w:r w:rsidRPr="00E00DA0">
        <w:rPr>
          <w:rStyle w:val="StyleUnderline"/>
        </w:rPr>
        <w:t xml:space="preserve"> strategy</w:t>
      </w:r>
      <w:r w:rsidRPr="00E00DA0">
        <w:rPr>
          <w:sz w:val="12"/>
        </w:rPr>
        <w:t xml:space="preserve">, </w:t>
      </w:r>
      <w:r w:rsidRPr="00551B73">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551B73">
        <w:rPr>
          <w:rStyle w:val="StyleUnderline"/>
          <w:highlight w:val="green"/>
        </w:rPr>
        <w:t>breakthrough</w:t>
      </w:r>
      <w:r w:rsidRPr="00E00DA0">
        <w:rPr>
          <w:sz w:val="12"/>
        </w:rPr>
        <w:t xml:space="preserve">, </w:t>
      </w:r>
      <w:r w:rsidRPr="00551B73">
        <w:rPr>
          <w:rStyle w:val="StyleUnderline"/>
          <w:highlight w:val="green"/>
        </w:rPr>
        <w:t>or worldview</w:t>
      </w:r>
      <w:r w:rsidRPr="00E00DA0">
        <w:rPr>
          <w:rStyle w:val="StyleUnderline"/>
        </w:rPr>
        <w:t xml:space="preserve"> fully </w:t>
      </w:r>
      <w:r w:rsidRPr="00551B73">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w:t>
      </w:r>
      <w:proofErr w:type="gramStart"/>
      <w:r w:rsidRPr="00E00DA0">
        <w:rPr>
          <w:sz w:val="12"/>
        </w:rPr>
        <w:t>particular refrain</w:t>
      </w:r>
      <w:proofErr w:type="gramEnd"/>
      <w:r w:rsidRPr="00E00DA0">
        <w:rPr>
          <w:sz w:val="12"/>
        </w:rPr>
        <w:t xml:space="preserve">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w:t>
      </w:r>
      <w:proofErr w:type="gramStart"/>
      <w:r w:rsidRPr="00E00DA0">
        <w:rPr>
          <w:sz w:val="12"/>
        </w:rPr>
        <w:t>despite the fact that</w:t>
      </w:r>
      <w:proofErr w:type="gramEnd"/>
      <w:r w:rsidRPr="00E00DA0">
        <w:rPr>
          <w:sz w:val="12"/>
        </w:rPr>
        <w:t xml:space="preserve">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551B73">
        <w:rPr>
          <w:rStyle w:val="StyleUnderline"/>
          <w:highlight w:val="green"/>
        </w:rPr>
        <w:t>universal concern</w:t>
      </w:r>
      <w:r w:rsidRPr="00E00DA0">
        <w:rPr>
          <w:sz w:val="12"/>
        </w:rPr>
        <w:t xml:space="preserve">, </w:t>
      </w:r>
      <w:r w:rsidRPr="00551B73">
        <w:rPr>
          <w:rStyle w:val="StyleUnderline"/>
          <w:highlight w:val="green"/>
        </w:rPr>
        <w:t>requires</w:t>
      </w:r>
      <w:r w:rsidRPr="00E00DA0">
        <w:rPr>
          <w:rStyle w:val="StyleUnderline"/>
        </w:rPr>
        <w:t xml:space="preserve"> with it a </w:t>
      </w:r>
      <w:r w:rsidRPr="00551B73">
        <w:rPr>
          <w:rStyle w:val="StyleUnderline"/>
          <w:highlight w:val="green"/>
        </w:rPr>
        <w:t>depoliticization of</w:t>
      </w:r>
      <w:r w:rsidRPr="005744F6">
        <w:rPr>
          <w:rStyle w:val="StyleUnderline"/>
        </w:rPr>
        <w:t xml:space="preserve"> the </w:t>
      </w:r>
      <w:r w:rsidRPr="00551B73">
        <w:rPr>
          <w:rStyle w:val="StyleUnderline"/>
          <w:highlight w:val="green"/>
        </w:rPr>
        <w:t>causes</w:t>
      </w:r>
      <w:r w:rsidRPr="00E00DA0">
        <w:rPr>
          <w:rStyle w:val="StyleUnderline"/>
        </w:rPr>
        <w:t xml:space="preserve"> of that concern</w:t>
      </w:r>
      <w:r w:rsidRPr="00E00DA0">
        <w:rPr>
          <w:sz w:val="12"/>
        </w:rPr>
        <w:t>.</w:t>
      </w:r>
    </w:p>
    <w:p w14:paraId="6969F90E" w14:textId="21847D5B" w:rsidR="000C4384" w:rsidRDefault="000C4384" w:rsidP="001669D6">
      <w:pPr>
        <w:rPr>
          <w:sz w:val="12"/>
        </w:rPr>
      </w:pPr>
    </w:p>
    <w:p w14:paraId="72C9DBC8" w14:textId="27A80813" w:rsidR="000C4384" w:rsidRPr="000C4384" w:rsidRDefault="000C4384" w:rsidP="000C4384">
      <w:pPr>
        <w:pStyle w:val="Heading4"/>
      </w:pPr>
      <w:r>
        <w:lastRenderedPageBreak/>
        <w:t xml:space="preserve">Moen – proves consequentialism, not util – only the K can analyze the </w:t>
      </w:r>
      <w:r>
        <w:rPr>
          <w:u w:val="single"/>
        </w:rPr>
        <w:t>structures</w:t>
      </w:r>
      <w:r>
        <w:t xml:space="preserve"> that create their impacts in the first place. Not only pain and pleasure matter – the alternative evidence proves that the ability to find </w:t>
      </w:r>
      <w:r>
        <w:rPr>
          <w:u w:val="single"/>
        </w:rPr>
        <w:t>community</w:t>
      </w:r>
      <w:r>
        <w:t xml:space="preserve"> and </w:t>
      </w:r>
      <w:r>
        <w:rPr>
          <w:u w:val="single"/>
        </w:rPr>
        <w:t>value in living</w:t>
      </w:r>
      <w:r>
        <w:t xml:space="preserve"> is also intrinsically value and the primary question in crisis.</w:t>
      </w:r>
    </w:p>
    <w:p w14:paraId="68D6FB84" w14:textId="744A8469" w:rsidR="000C4384" w:rsidRDefault="000C4384" w:rsidP="000C4384"/>
    <w:p w14:paraId="6EBD3E99" w14:textId="77777777" w:rsidR="00B72A42" w:rsidRDefault="00B72A42" w:rsidP="00B72A42">
      <w:pPr>
        <w:pStyle w:val="Heading4"/>
      </w:pPr>
      <w:r>
        <w:t xml:space="preserve">Grove answers the extinction first block – their analysis of catastrophe as a </w:t>
      </w:r>
      <w:proofErr w:type="gramStart"/>
      <w:r>
        <w:t>one off</w:t>
      </w:r>
      <w:proofErr w:type="gramEnd"/>
      <w:r>
        <w:t xml:space="preserve"> event in the future is </w:t>
      </w:r>
      <w:r>
        <w:rPr>
          <w:u w:val="single"/>
        </w:rPr>
        <w:t>wrong</w:t>
      </w:r>
      <w:r>
        <w:t xml:space="preserve"> and abstracts away from the ongoing ecological </w:t>
      </w:r>
      <w:r>
        <w:rPr>
          <w:u w:val="single"/>
        </w:rPr>
        <w:t>extinctions</w:t>
      </w:r>
      <w:r>
        <w:t xml:space="preserve"> of the status quo – their crisis oriented politics </w:t>
      </w:r>
      <w:r>
        <w:rPr>
          <w:u w:val="single"/>
        </w:rPr>
        <w:t>are the link</w:t>
      </w:r>
    </w:p>
    <w:p w14:paraId="69C6A33B" w14:textId="4DA56554" w:rsidR="000C4384" w:rsidRDefault="000C4384" w:rsidP="000C4384"/>
    <w:p w14:paraId="5D2D2B2B" w14:textId="053AFEC7" w:rsidR="00B72A42" w:rsidRDefault="00B72A42" w:rsidP="00B72A42">
      <w:pPr>
        <w:pStyle w:val="Heading4"/>
      </w:pPr>
      <w:r>
        <w:t>Moral uncertainty is fake – we’ll win that we’re right so there’s no impact to it</w:t>
      </w:r>
    </w:p>
    <w:p w14:paraId="434CDCA1" w14:textId="76B8D923" w:rsidR="00B72A42" w:rsidRDefault="00B72A42" w:rsidP="00B72A42"/>
    <w:p w14:paraId="1E85F74C" w14:textId="77777777" w:rsidR="00B72A42" w:rsidRPr="00597F55" w:rsidRDefault="00B72A42" w:rsidP="00B72A42">
      <w:pPr>
        <w:pStyle w:val="Heading4"/>
      </w:pPr>
      <w:r>
        <w:t>Don’t hold the status quo hostage for future generations – it’s the same logic as banning abortions to protect possible future lives</w:t>
      </w:r>
    </w:p>
    <w:p w14:paraId="2C6F0CF3" w14:textId="77777777" w:rsidR="00B72A42" w:rsidRPr="00B72A42" w:rsidRDefault="00B72A42" w:rsidP="00B72A42"/>
    <w:p w14:paraId="20808E4F" w14:textId="77777777" w:rsidR="000C4384" w:rsidRPr="000C4384" w:rsidRDefault="000C4384" w:rsidP="000C4384"/>
    <w:p w14:paraId="22A3AA0E" w14:textId="0D83DADC" w:rsidR="001669D6" w:rsidRDefault="001669D6" w:rsidP="001669D6">
      <w:pPr>
        <w:pStyle w:val="Heading3"/>
      </w:pPr>
      <w:r>
        <w:lastRenderedPageBreak/>
        <w:t>1NC – Space War</w:t>
      </w:r>
    </w:p>
    <w:p w14:paraId="61DCE062" w14:textId="77777777" w:rsidR="001669D6" w:rsidRPr="004C2941" w:rsidRDefault="001669D6" w:rsidP="001669D6">
      <w:pPr>
        <w:pStyle w:val="Heading4"/>
      </w:pPr>
      <w:r w:rsidRPr="004C2941">
        <w:t xml:space="preserve">No </w:t>
      </w:r>
      <w:proofErr w:type="spellStart"/>
      <w:r w:rsidRPr="004C2941">
        <w:t>miscalc</w:t>
      </w:r>
      <w:proofErr w:type="spellEnd"/>
      <w:r w:rsidRPr="004C2941">
        <w:t xml:space="preserve"> or escalation</w:t>
      </w:r>
    </w:p>
    <w:p w14:paraId="7198F43A" w14:textId="77777777" w:rsidR="001669D6" w:rsidRPr="004C2941" w:rsidRDefault="001669D6" w:rsidP="001669D6">
      <w:r w:rsidRPr="004C2941">
        <w:t xml:space="preserve">James </w:t>
      </w:r>
      <w:proofErr w:type="spellStart"/>
      <w:r w:rsidRPr="004C2941">
        <w:rPr>
          <w:rStyle w:val="Style13ptBold"/>
        </w:rPr>
        <w:t>Pavur</w:t>
      </w:r>
      <w:proofErr w:type="spellEnd"/>
      <w:r w:rsidRPr="004C2941">
        <w:rPr>
          <w:rStyle w:val="Style13ptBold"/>
        </w:rPr>
        <w:t xml:space="preserve"> 19</w:t>
      </w:r>
      <w:r w:rsidRPr="004C2941">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4C2941">
        <w:t>Minárik</w:t>
      </w:r>
      <w:proofErr w:type="spellEnd"/>
      <w:r w:rsidRPr="004C2941">
        <w:t xml:space="preserve">, S. </w:t>
      </w:r>
      <w:proofErr w:type="spellStart"/>
      <w:r w:rsidRPr="004C2941">
        <w:t>Alatalu</w:t>
      </w:r>
      <w:proofErr w:type="spellEnd"/>
      <w:r w:rsidRPr="004C2941">
        <w:t xml:space="preserve">, S. Biondi, M. Signoretti, I. </w:t>
      </w:r>
      <w:proofErr w:type="spellStart"/>
      <w:r w:rsidRPr="004C2941">
        <w:t>Tolga</w:t>
      </w:r>
      <w:proofErr w:type="spellEnd"/>
      <w:r w:rsidRPr="004C2941">
        <w:t xml:space="preserve">, G. </w:t>
      </w:r>
      <w:proofErr w:type="spellStart"/>
      <w:r w:rsidRPr="004C2941">
        <w:t>Visky</w:t>
      </w:r>
      <w:proofErr w:type="spellEnd"/>
      <w:r w:rsidRPr="004C2941">
        <w:t xml:space="preserve"> (Eds.), </w:t>
      </w:r>
      <w:hyperlink r:id="rId12" w:history="1">
        <w:r w:rsidRPr="004C2941">
          <w:t>https://ccdcoe.org/uploads/2019/06/Art_12_The-Cyber-ASAT.pdf</w:t>
        </w:r>
      </w:hyperlink>
    </w:p>
    <w:p w14:paraId="13DE531A" w14:textId="77777777" w:rsidR="001669D6" w:rsidRDefault="001669D6" w:rsidP="001669D6">
      <w:pPr>
        <w:rPr>
          <w:rStyle w:val="StyleUnderline"/>
        </w:rPr>
      </w:pPr>
      <w:r w:rsidRPr="004C2941">
        <w:rPr>
          <w:sz w:val="16"/>
        </w:rPr>
        <w:t xml:space="preserve">A. Limited Accessibility Space is difficult. Over 60 years have passed since the first Sputnik launch and only nine countries (ten including the EU) have orbital launch capabilities. Moreover, </w:t>
      </w:r>
      <w:r w:rsidRPr="004C2941">
        <w:rPr>
          <w:rStyle w:val="StyleUnderline"/>
        </w:rPr>
        <w:t xml:space="preserve">a launch </w:t>
      </w:r>
      <w:proofErr w:type="spellStart"/>
      <w:r w:rsidRPr="004C2941">
        <w:rPr>
          <w:rStyle w:val="StyleUnderline"/>
        </w:rPr>
        <w:t>programme</w:t>
      </w:r>
      <w:proofErr w:type="spellEnd"/>
      <w:r w:rsidRPr="004C2941">
        <w:rPr>
          <w:rStyle w:val="StyleUnderline"/>
        </w:rPr>
        <w:t xml:space="preserve"> alone does not guarantee the </w:t>
      </w:r>
      <w:r w:rsidRPr="004C2941">
        <w:rPr>
          <w:rStyle w:val="Emphasis"/>
        </w:rPr>
        <w:t>resources</w:t>
      </w:r>
      <w:r w:rsidRPr="004C2941">
        <w:rPr>
          <w:rStyle w:val="StyleUnderline"/>
        </w:rPr>
        <w:t xml:space="preserve"> and </w:t>
      </w:r>
      <w:r w:rsidRPr="004C2941">
        <w:rPr>
          <w:rStyle w:val="Emphasis"/>
        </w:rPr>
        <w:t>precision required</w:t>
      </w:r>
      <w:r w:rsidRPr="004C2941">
        <w:rPr>
          <w:rStyle w:val="StyleUnderline"/>
        </w:rPr>
        <w:t xml:space="preserve"> to </w:t>
      </w:r>
      <w:r w:rsidRPr="004C2941">
        <w:rPr>
          <w:rStyle w:val="Emphasis"/>
        </w:rPr>
        <w:t>operate a meaningful ASAT capability</w:t>
      </w:r>
      <w:r w:rsidRPr="004C2941">
        <w:rPr>
          <w:rStyle w:val="StyleUnderline"/>
        </w:rPr>
        <w:t>.</w:t>
      </w:r>
      <w:r w:rsidRPr="004C2941">
        <w:rPr>
          <w:sz w:val="16"/>
        </w:rPr>
        <w:t xml:space="preserve"> Given this, one possible reason why </w:t>
      </w:r>
      <w:r w:rsidRPr="004C2941">
        <w:rPr>
          <w:rStyle w:val="Emphasis"/>
          <w:highlight w:val="green"/>
        </w:rPr>
        <w:t>space wars have not broken out</w:t>
      </w:r>
      <w:r w:rsidRPr="004C2941">
        <w:rPr>
          <w:sz w:val="16"/>
        </w:rPr>
        <w:t xml:space="preserve"> is simply </w:t>
      </w:r>
      <w:r w:rsidRPr="004C2941">
        <w:rPr>
          <w:rStyle w:val="StyleUnderline"/>
        </w:rPr>
        <w:t>because only the US has ever had the ability to fight one</w:t>
      </w:r>
      <w:r w:rsidRPr="004C2941">
        <w:rPr>
          <w:sz w:val="16"/>
        </w:rPr>
        <w:t xml:space="preserve"> [21, p. 402], [22, pp. 419–420]. </w:t>
      </w:r>
      <w:r w:rsidRPr="004C2941">
        <w:rPr>
          <w:rStyle w:val="StyleUnderline"/>
        </w:rPr>
        <w:t xml:space="preserve">Although launch technology may become cheaper and easier, it is unclear to what extent these advances will be distributed among presently non-spacefaring nations. </w:t>
      </w:r>
      <w:r w:rsidRPr="004C2941">
        <w:rPr>
          <w:rStyle w:val="Emphasis"/>
          <w:highlight w:val="green"/>
        </w:rPr>
        <w:t>Limited access to orbit</w:t>
      </w:r>
      <w:r w:rsidRPr="004C2941">
        <w:rPr>
          <w:rStyle w:val="StyleUnderline"/>
        </w:rPr>
        <w:t xml:space="preserve"> necessarily </w:t>
      </w:r>
      <w:r w:rsidRPr="004C2941">
        <w:rPr>
          <w:rStyle w:val="StyleUnderline"/>
          <w:highlight w:val="green"/>
        </w:rPr>
        <w:t>reduces</w:t>
      </w:r>
      <w:r w:rsidRPr="004C2941">
        <w:rPr>
          <w:rStyle w:val="StyleUnderline"/>
        </w:rPr>
        <w:t xml:space="preserve"> the </w:t>
      </w:r>
      <w:r w:rsidRPr="004C2941">
        <w:rPr>
          <w:rStyle w:val="StyleUnderline"/>
          <w:highlight w:val="green"/>
        </w:rPr>
        <w:t>scenarios which could</w:t>
      </w:r>
      <w:r w:rsidRPr="004C2941">
        <w:rPr>
          <w:rStyle w:val="StyleUnderline"/>
        </w:rPr>
        <w:t xml:space="preserve"> plausibly </w:t>
      </w:r>
      <w:r w:rsidRPr="004C2941">
        <w:rPr>
          <w:rStyle w:val="StyleUnderline"/>
          <w:highlight w:val="green"/>
        </w:rPr>
        <w:t>escalate</w:t>
      </w:r>
      <w:r w:rsidRPr="004C2941">
        <w:rPr>
          <w:rStyle w:val="StyleUnderline"/>
        </w:rPr>
        <w:t xml:space="preserve"> to ASAT usage.</w:t>
      </w:r>
      <w:r w:rsidRPr="004C2941">
        <w:rPr>
          <w:sz w:val="16"/>
        </w:rPr>
        <w:t xml:space="preserve"> Only major conflicts between the handful of states with ‘space club’ membership could be considered possible flashpoints. Even then, the </w:t>
      </w:r>
      <w:r w:rsidRPr="004C2941">
        <w:rPr>
          <w:rStyle w:val="Emphasis"/>
          <w:highlight w:val="green"/>
        </w:rPr>
        <w:t>fragility of</w:t>
      </w:r>
      <w:r w:rsidRPr="004C2941">
        <w:rPr>
          <w:rStyle w:val="Emphasis"/>
        </w:rPr>
        <w:t xml:space="preserve"> an attacker’s </w:t>
      </w:r>
      <w:r w:rsidRPr="004C2941">
        <w:rPr>
          <w:rStyle w:val="Emphasis"/>
          <w:highlight w:val="green"/>
        </w:rPr>
        <w:t>own</w:t>
      </w:r>
      <w:r w:rsidRPr="004C2941">
        <w:rPr>
          <w:rStyle w:val="Emphasis"/>
        </w:rPr>
        <w:t xml:space="preserve"> space </w:t>
      </w:r>
      <w:r w:rsidRPr="004C2941">
        <w:rPr>
          <w:rStyle w:val="Emphasis"/>
          <w:highlight w:val="green"/>
        </w:rPr>
        <w:t>assets</w:t>
      </w:r>
      <w:r w:rsidRPr="004C2941">
        <w:rPr>
          <w:rStyle w:val="StyleUnderline"/>
          <w:highlight w:val="green"/>
        </w:rPr>
        <w:t xml:space="preserve"> creates </w:t>
      </w:r>
      <w:r w:rsidRPr="004C2941">
        <w:rPr>
          <w:rStyle w:val="Emphasis"/>
          <w:highlight w:val="green"/>
        </w:rPr>
        <w:t>de-escalatory pressures</w:t>
      </w:r>
      <w:r w:rsidRPr="004C2941">
        <w:rPr>
          <w:rStyle w:val="StyleUnderline"/>
          <w:highlight w:val="green"/>
        </w:rPr>
        <w:t xml:space="preserve"> due to</w:t>
      </w:r>
      <w:r w:rsidRPr="004C2941">
        <w:rPr>
          <w:rStyle w:val="StyleUnderline"/>
        </w:rPr>
        <w:t xml:space="preserve"> the </w:t>
      </w:r>
      <w:r w:rsidRPr="004C2941">
        <w:rPr>
          <w:rStyle w:val="Emphasis"/>
          <w:highlight w:val="green"/>
        </w:rPr>
        <w:t>deterrent effect of retal</w:t>
      </w:r>
      <w:r w:rsidRPr="004C2941">
        <w:rPr>
          <w:rStyle w:val="Emphasis"/>
        </w:rPr>
        <w:t>iation</w:t>
      </w:r>
      <w:r w:rsidRPr="004C2941">
        <w:rPr>
          <w:rStyle w:val="StyleUnderline"/>
        </w:rPr>
        <w:t>. Since</w:t>
      </w:r>
      <w:r w:rsidRPr="004C2941">
        <w:rPr>
          <w:sz w:val="16"/>
        </w:rPr>
        <w:t xml:space="preserve"> the earliest days of </w:t>
      </w:r>
      <w:r w:rsidRPr="004C2941">
        <w:rPr>
          <w:rStyle w:val="StyleUnderline"/>
        </w:rPr>
        <w:t xml:space="preserve">the space race, dominant </w:t>
      </w:r>
      <w:r w:rsidRPr="004C2941">
        <w:rPr>
          <w:rStyle w:val="StyleUnderline"/>
          <w:highlight w:val="green"/>
        </w:rPr>
        <w:t>powers</w:t>
      </w:r>
      <w:r w:rsidRPr="004C2941">
        <w:rPr>
          <w:rStyle w:val="StyleUnderline"/>
        </w:rPr>
        <w:t xml:space="preserve"> have recognized this dynamic and </w:t>
      </w:r>
      <w:r w:rsidRPr="004C2941">
        <w:rPr>
          <w:rStyle w:val="StyleUnderline"/>
          <w:highlight w:val="green"/>
        </w:rPr>
        <w:t>demonstrated</w:t>
      </w:r>
      <w:r w:rsidRPr="004C2941">
        <w:rPr>
          <w:rStyle w:val="StyleUnderline"/>
        </w:rPr>
        <w:t xml:space="preserve"> an inclination </w:t>
      </w:r>
      <w:r w:rsidRPr="004C2941">
        <w:rPr>
          <w:rStyle w:val="Emphasis"/>
          <w:highlight w:val="green"/>
        </w:rPr>
        <w:t>towards de-escalatory</w:t>
      </w:r>
      <w:r w:rsidRPr="004C2941">
        <w:rPr>
          <w:rStyle w:val="Emphasis"/>
        </w:rPr>
        <w:t xml:space="preserve"> space </w:t>
      </w:r>
      <w:r w:rsidRPr="004C2941">
        <w:rPr>
          <w:rStyle w:val="Emphasis"/>
          <w:highlight w:val="green"/>
        </w:rPr>
        <w:t>strategies</w:t>
      </w:r>
      <w:r w:rsidRPr="004C2941">
        <w:rPr>
          <w:sz w:val="16"/>
        </w:rPr>
        <w:t xml:space="preserve"> [23]. B. Attributable Norms </w:t>
      </w:r>
      <w:r w:rsidRPr="004C2941">
        <w:rPr>
          <w:rStyle w:val="StyleUnderline"/>
        </w:rPr>
        <w:t>There</w:t>
      </w:r>
      <w:r w:rsidRPr="004C2941">
        <w:rPr>
          <w:sz w:val="16"/>
        </w:rPr>
        <w:t xml:space="preserve"> also </w:t>
      </w:r>
      <w:r w:rsidRPr="004C2941">
        <w:rPr>
          <w:rStyle w:val="StyleUnderline"/>
        </w:rPr>
        <w:t xml:space="preserve">exists a </w:t>
      </w:r>
      <w:r w:rsidRPr="004C2941">
        <w:rPr>
          <w:rStyle w:val="Emphasis"/>
        </w:rPr>
        <w:t>long-standing normative framework</w:t>
      </w:r>
      <w:r w:rsidRPr="004C2941">
        <w:rPr>
          <w:rStyle w:val="StyleUnderline"/>
        </w:rPr>
        <w:t xml:space="preserve"> </w:t>
      </w:r>
      <w:proofErr w:type="spellStart"/>
      <w:r w:rsidRPr="004C2941">
        <w:rPr>
          <w:rStyle w:val="StyleUnderline"/>
        </w:rPr>
        <w:t>favouring</w:t>
      </w:r>
      <w:proofErr w:type="spellEnd"/>
      <w:r w:rsidRPr="004C2941">
        <w:rPr>
          <w:rStyle w:val="StyleUnderline"/>
        </w:rPr>
        <w:t xml:space="preserve"> the </w:t>
      </w:r>
      <w:r w:rsidRPr="004C2941">
        <w:rPr>
          <w:rStyle w:val="Emphasis"/>
        </w:rPr>
        <w:t>peaceful use of space</w:t>
      </w:r>
      <w:r w:rsidRPr="004C2941">
        <w:rPr>
          <w:rStyle w:val="StyleUnderline"/>
        </w:rPr>
        <w:t>.</w:t>
      </w:r>
      <w:r w:rsidRPr="004C2941">
        <w:rPr>
          <w:sz w:val="16"/>
        </w:rPr>
        <w:t xml:space="preserve"> The effectiveness of this regime, </w:t>
      </w:r>
      <w:proofErr w:type="spellStart"/>
      <w:r w:rsidRPr="004C2941">
        <w:rPr>
          <w:sz w:val="16"/>
        </w:rPr>
        <w:t>centred</w:t>
      </w:r>
      <w:proofErr w:type="spellEnd"/>
      <w:r w:rsidRPr="004C2941">
        <w:rPr>
          <w:sz w:val="16"/>
        </w:rPr>
        <w:t xml:space="preserve"> around the Outer Space Treaty </w:t>
      </w:r>
      <w:r w:rsidRPr="004C2941">
        <w:rPr>
          <w:rStyle w:val="StyleUnderline"/>
          <w:highlight w:val="green"/>
        </w:rPr>
        <w:t>(</w:t>
      </w:r>
      <w:r w:rsidRPr="004C2941">
        <w:rPr>
          <w:rStyle w:val="Emphasis"/>
          <w:highlight w:val="green"/>
        </w:rPr>
        <w:t>OST</w:t>
      </w:r>
      <w:r w:rsidRPr="004C2941">
        <w:rPr>
          <w:rStyle w:val="StyleUnderline"/>
          <w:highlight w:val="green"/>
        </w:rPr>
        <w:t>)</w:t>
      </w:r>
      <w:r w:rsidRPr="004C2941">
        <w:rPr>
          <w:sz w:val="16"/>
          <w:highlight w:val="green"/>
        </w:rPr>
        <w:t>,</w:t>
      </w:r>
      <w:r w:rsidRPr="004C2941">
        <w:rPr>
          <w:sz w:val="16"/>
        </w:rPr>
        <w:t xml:space="preserve"> is highly contentious and many have pointed out its serious legal and political shortcomings [24]</w:t>
      </w:r>
      <w:proofErr w:type="gramStart"/>
      <w:r w:rsidRPr="004C2941">
        <w:rPr>
          <w:sz w:val="16"/>
        </w:rPr>
        <w:t>–[</w:t>
      </w:r>
      <w:proofErr w:type="gramEnd"/>
      <w:r w:rsidRPr="004C2941">
        <w:rPr>
          <w:sz w:val="16"/>
        </w:rPr>
        <w:t xml:space="preserve">26]. Nevertheless, this status quo framework has somehow </w:t>
      </w:r>
      <w:r w:rsidRPr="004C2941">
        <w:rPr>
          <w:rStyle w:val="StyleUnderline"/>
          <w:highlight w:val="green"/>
        </w:rPr>
        <w:t>supported</w:t>
      </w:r>
      <w:r w:rsidRPr="004C2941">
        <w:rPr>
          <w:rStyle w:val="StyleUnderline"/>
        </w:rPr>
        <w:t xml:space="preserve"> over </w:t>
      </w:r>
      <w:r w:rsidRPr="004C2941">
        <w:rPr>
          <w:rStyle w:val="Emphasis"/>
          <w:highlight w:val="green"/>
        </w:rPr>
        <w:t>six decades of</w:t>
      </w:r>
      <w:r w:rsidRPr="004C2941">
        <w:rPr>
          <w:rStyle w:val="Emphasis"/>
        </w:rPr>
        <w:t xml:space="preserve"> relative </w:t>
      </w:r>
      <w:r w:rsidRPr="004C2941">
        <w:rPr>
          <w:rStyle w:val="Emphasis"/>
          <w:highlight w:val="green"/>
        </w:rPr>
        <w:t>peace</w:t>
      </w:r>
      <w:r w:rsidRPr="004C2941">
        <w:rPr>
          <w:rStyle w:val="StyleUnderline"/>
        </w:rPr>
        <w:t xml:space="preserve"> in orbit.</w:t>
      </w:r>
      <w:r w:rsidRPr="004C2941">
        <w:rPr>
          <w:sz w:val="16"/>
        </w:rPr>
        <w:t xml:space="preserve"> Over these six decades, </w:t>
      </w:r>
      <w:r w:rsidRPr="004C2941">
        <w:rPr>
          <w:rStyle w:val="Emphasis"/>
        </w:rPr>
        <w:t>norms have become deeply ingrained</w:t>
      </w:r>
      <w:r w:rsidRPr="004C2941">
        <w:rPr>
          <w:rStyle w:val="StyleUnderline"/>
        </w:rPr>
        <w:t xml:space="preserve"> into the way states describe and perceive space weaponization.</w:t>
      </w:r>
      <w:r w:rsidRPr="004C2941">
        <w:rPr>
          <w:sz w:val="16"/>
        </w:rPr>
        <w:t xml:space="preserve"> This de facto codification was dramatically demonstrated in 2005 when the US found itself on the short end of a 160-1 UN vote after opposing a non-binding resolution on space weaponization. </w:t>
      </w:r>
      <w:r w:rsidRPr="004C2941">
        <w:rPr>
          <w:rStyle w:val="StyleUnderline"/>
        </w:rPr>
        <w:t>Although states have occasionally pushed the boundaries of these norms, this</w:t>
      </w:r>
      <w:r w:rsidRPr="004C2941">
        <w:rPr>
          <w:sz w:val="16"/>
        </w:rPr>
        <w:t xml:space="preserve"> has typically </w:t>
      </w:r>
      <w:r w:rsidRPr="004C2941">
        <w:rPr>
          <w:rStyle w:val="StyleUnderline"/>
        </w:rPr>
        <w:t>occurred through incremental legal re-interpretation</w:t>
      </w:r>
      <w:r w:rsidRPr="004C2941">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4C2941">
        <w:rPr>
          <w:sz w:val="16"/>
        </w:rPr>
        <w:t>peaceful global commons</w:t>
      </w:r>
      <w:proofErr w:type="gramEnd"/>
      <w:r w:rsidRPr="004C2941">
        <w:rPr>
          <w:sz w:val="16"/>
        </w:rPr>
        <w:t xml:space="preserve"> [27, p. 56]. Altogether, this suggests that </w:t>
      </w:r>
      <w:r w:rsidRPr="004C2941">
        <w:rPr>
          <w:rStyle w:val="Emphasis"/>
          <w:highlight w:val="green"/>
        </w:rPr>
        <w:t>states perceive</w:t>
      </w:r>
      <w:r w:rsidRPr="004C2941">
        <w:rPr>
          <w:rStyle w:val="Emphasis"/>
        </w:rPr>
        <w:t xml:space="preserve"> real </w:t>
      </w:r>
      <w:r w:rsidRPr="004C2941">
        <w:rPr>
          <w:rStyle w:val="Emphasis"/>
          <w:highlight w:val="green"/>
        </w:rPr>
        <w:t>costs</w:t>
      </w:r>
      <w:r w:rsidRPr="004C2941">
        <w:rPr>
          <w:rStyle w:val="StyleUnderline"/>
          <w:highlight w:val="green"/>
        </w:rPr>
        <w:t xml:space="preserve"> to breaking this</w:t>
      </w:r>
      <w:r w:rsidRPr="004C2941">
        <w:rPr>
          <w:rStyle w:val="StyleUnderline"/>
        </w:rPr>
        <w:t xml:space="preserve"> normative </w:t>
      </w:r>
      <w:r w:rsidRPr="004C2941">
        <w:rPr>
          <w:rStyle w:val="StyleUnderline"/>
          <w:highlight w:val="green"/>
        </w:rPr>
        <w:t>tradition and</w:t>
      </w:r>
      <w:r w:rsidRPr="004C2941">
        <w:rPr>
          <w:rStyle w:val="StyleUnderline"/>
        </w:rPr>
        <w:t xml:space="preserve"> may even </w:t>
      </w:r>
      <w:r w:rsidRPr="004C2941">
        <w:rPr>
          <w:rStyle w:val="Emphasis"/>
          <w:highlight w:val="green"/>
        </w:rPr>
        <w:t>moderate</w:t>
      </w:r>
      <w:r w:rsidRPr="004C2941">
        <w:rPr>
          <w:rStyle w:val="Emphasis"/>
        </w:rPr>
        <w:t xml:space="preserve"> their </w:t>
      </w:r>
      <w:proofErr w:type="spellStart"/>
      <w:r w:rsidRPr="004C2941">
        <w:rPr>
          <w:rStyle w:val="Emphasis"/>
          <w:highlight w:val="green"/>
        </w:rPr>
        <w:t>behaviours</w:t>
      </w:r>
      <w:proofErr w:type="spellEnd"/>
      <w:r w:rsidRPr="004C2941">
        <w:rPr>
          <w:rStyle w:val="StyleUnderline"/>
        </w:rPr>
        <w:t xml:space="preserve"> accordingly.</w:t>
      </w:r>
      <w:r w:rsidRPr="004C2941">
        <w:rPr>
          <w:sz w:val="16"/>
        </w:rPr>
        <w:t xml:space="preserve"> One further factor supporting this norms regime is the </w:t>
      </w:r>
      <w:r w:rsidRPr="004C2941">
        <w:rPr>
          <w:rStyle w:val="Emphasis"/>
        </w:rPr>
        <w:t>high degree of attributability</w:t>
      </w:r>
      <w:r w:rsidRPr="004C2941">
        <w:rPr>
          <w:rStyle w:val="StyleUnderline"/>
        </w:rPr>
        <w:t xml:space="preserve"> surrounding ASAT weapons.</w:t>
      </w:r>
      <w:r w:rsidRPr="004C2941">
        <w:rPr>
          <w:sz w:val="16"/>
        </w:rPr>
        <w:t xml:space="preserve"> For kinetic ASAT technology, </w:t>
      </w:r>
      <w:r w:rsidRPr="004C2941">
        <w:rPr>
          <w:rStyle w:val="Emphasis"/>
          <w:highlight w:val="green"/>
        </w:rPr>
        <w:t>plausible deniability</w:t>
      </w:r>
      <w:r w:rsidRPr="004C2941">
        <w:rPr>
          <w:rStyle w:val="StyleUnderline"/>
          <w:highlight w:val="green"/>
        </w:rPr>
        <w:t xml:space="preserve"> and </w:t>
      </w:r>
      <w:r w:rsidRPr="004C2941">
        <w:rPr>
          <w:rStyle w:val="Emphasis"/>
          <w:highlight w:val="green"/>
        </w:rPr>
        <w:t>stealth</w:t>
      </w:r>
      <w:r w:rsidRPr="004C2941">
        <w:rPr>
          <w:rStyle w:val="StyleUnderline"/>
          <w:highlight w:val="green"/>
        </w:rPr>
        <w:t xml:space="preserve"> are</w:t>
      </w:r>
      <w:r w:rsidRPr="004C2941">
        <w:rPr>
          <w:rStyle w:val="StyleUnderline"/>
        </w:rPr>
        <w:t xml:space="preserve"> essentially </w:t>
      </w:r>
      <w:r w:rsidRPr="004C2941">
        <w:rPr>
          <w:rStyle w:val="Emphasis"/>
          <w:highlight w:val="green"/>
        </w:rPr>
        <w:t>impossible</w:t>
      </w:r>
      <w:r w:rsidRPr="004C2941">
        <w:rPr>
          <w:rStyle w:val="StyleUnderline"/>
        </w:rPr>
        <w:t>.</w:t>
      </w:r>
      <w:r w:rsidRPr="004C2941">
        <w:rPr>
          <w:sz w:val="16"/>
        </w:rPr>
        <w:t xml:space="preserve"> The literally explosive act of launching a rocket cannot evade detection and, if used offensively, retaliation. </w:t>
      </w:r>
      <w:r w:rsidRPr="004C2941">
        <w:rPr>
          <w:rStyle w:val="StyleUnderline"/>
        </w:rPr>
        <w:t xml:space="preserve">This imposes </w:t>
      </w:r>
      <w:r w:rsidRPr="004C2941">
        <w:rPr>
          <w:rStyle w:val="Emphasis"/>
        </w:rPr>
        <w:t>high diplomatic costs</w:t>
      </w:r>
      <w:r w:rsidRPr="004C2941">
        <w:rPr>
          <w:rStyle w:val="StyleUnderline"/>
        </w:rPr>
        <w:t xml:space="preserve"> on ASAT usage </w:t>
      </w:r>
      <w:r w:rsidRPr="004C2941">
        <w:rPr>
          <w:sz w:val="16"/>
        </w:rPr>
        <w:t xml:space="preserve">and testing, particularly during peacetime. C. Environmental Interdependence </w:t>
      </w:r>
      <w:r w:rsidRPr="004C2941">
        <w:rPr>
          <w:rStyle w:val="StyleUnderline"/>
        </w:rPr>
        <w:t xml:space="preserve">A third </w:t>
      </w:r>
      <w:r w:rsidRPr="004C2941">
        <w:rPr>
          <w:rStyle w:val="StyleUnderline"/>
          <w:highlight w:val="green"/>
        </w:rPr>
        <w:t>stabilizing force relates to</w:t>
      </w:r>
      <w:r w:rsidRPr="004C2941">
        <w:rPr>
          <w:rStyle w:val="StyleUnderline"/>
        </w:rPr>
        <w:t xml:space="preserve"> the </w:t>
      </w:r>
      <w:r w:rsidRPr="004C2941">
        <w:rPr>
          <w:rStyle w:val="Emphasis"/>
        </w:rPr>
        <w:t xml:space="preserve">orbital </w:t>
      </w:r>
      <w:r w:rsidRPr="004C2941">
        <w:rPr>
          <w:rStyle w:val="Emphasis"/>
          <w:highlight w:val="green"/>
        </w:rPr>
        <w:t>debris consequences</w:t>
      </w:r>
      <w:r w:rsidRPr="004C2941">
        <w:t xml:space="preserve"> </w:t>
      </w:r>
      <w:r w:rsidRPr="004C2941">
        <w:rPr>
          <w:sz w:val="16"/>
        </w:rPr>
        <w:t xml:space="preserve">of ASATs. China’s 2007 ASAT demonstration was the largest debris-generating event in history, as the targeted satellite dissipated into thousands of dangerous debris particles [28, p. 4]. </w:t>
      </w:r>
      <w:r w:rsidRPr="004C2941">
        <w:rPr>
          <w:rStyle w:val="StyleUnderline"/>
        </w:rPr>
        <w:t xml:space="preserve">Since debris particles are </w:t>
      </w:r>
      <w:r w:rsidRPr="004C2941">
        <w:rPr>
          <w:rStyle w:val="StyleUnderline"/>
          <w:highlight w:val="green"/>
        </w:rPr>
        <w:t>indiscriminate</w:t>
      </w:r>
      <w:r w:rsidRPr="004C2941">
        <w:rPr>
          <w:rStyle w:val="StyleUnderline"/>
        </w:rPr>
        <w:t xml:space="preserve"> and unpredictable, </w:t>
      </w:r>
      <w:r w:rsidRPr="004C2941">
        <w:rPr>
          <w:rStyle w:val="StyleUnderline"/>
          <w:highlight w:val="green"/>
        </w:rPr>
        <w:t>they</w:t>
      </w:r>
      <w:r w:rsidRPr="004C2941">
        <w:rPr>
          <w:rStyle w:val="StyleUnderline"/>
        </w:rPr>
        <w:t xml:space="preserve"> often </w:t>
      </w:r>
      <w:r w:rsidRPr="004C2941">
        <w:rPr>
          <w:rStyle w:val="StyleUnderline"/>
          <w:highlight w:val="green"/>
        </w:rPr>
        <w:t>threaten</w:t>
      </w:r>
      <w:r w:rsidRPr="004C2941">
        <w:rPr>
          <w:rStyle w:val="StyleUnderline"/>
        </w:rPr>
        <w:t xml:space="preserve"> the </w:t>
      </w:r>
      <w:r w:rsidRPr="004C2941">
        <w:rPr>
          <w:rStyle w:val="StyleUnderline"/>
          <w:highlight w:val="green"/>
        </w:rPr>
        <w:t>attacker’s own</w:t>
      </w:r>
      <w:r w:rsidRPr="004C2941">
        <w:rPr>
          <w:rStyle w:val="StyleUnderline"/>
        </w:rPr>
        <w:t xml:space="preserve"> space </w:t>
      </w:r>
      <w:r w:rsidRPr="004C2941">
        <w:rPr>
          <w:rStyle w:val="StyleUnderline"/>
          <w:highlight w:val="green"/>
        </w:rPr>
        <w:t>assets</w:t>
      </w:r>
      <w:r w:rsidRPr="004C2941">
        <w:rPr>
          <w:sz w:val="16"/>
        </w:rPr>
        <w:t xml:space="preserve"> [22, p. 420]. This is compounded by Kessler syndrome, a phenomenon whereby orbital debris ‘breeds’ as large pieces of debris collide and disintegrate. As space debris remains in orbit for hundreds of years, the </w:t>
      </w:r>
      <w:r w:rsidRPr="004C2941">
        <w:rPr>
          <w:rStyle w:val="Emphasis"/>
        </w:rPr>
        <w:t>cascade effect</w:t>
      </w:r>
      <w:r w:rsidRPr="004C2941">
        <w:rPr>
          <w:rStyle w:val="StyleUnderline"/>
        </w:rPr>
        <w:t xml:space="preserve"> of an ASAT attack can constrain the attacker’s long-term use of space</w:t>
      </w:r>
      <w:r w:rsidRPr="004C2941">
        <w:rPr>
          <w:sz w:val="16"/>
        </w:rPr>
        <w:t xml:space="preserve"> [29, pp. 295– 296]. Any state with kinetic ASAT capabilities will likely also operate satellites of its own, and they are necessarily exposed to this collateral damage threat.</w:t>
      </w:r>
      <w:r w:rsidRPr="004C2941">
        <w:rPr>
          <w:rStyle w:val="StyleUnderline"/>
        </w:rPr>
        <w:t xml:space="preserve"> Space debris thus acts as a strong strategic deterrent to ASAT usage.</w:t>
      </w:r>
    </w:p>
    <w:p w14:paraId="6F47518C" w14:textId="77777777" w:rsidR="001669D6" w:rsidRPr="005E7C69" w:rsidRDefault="001669D6" w:rsidP="001669D6">
      <w:pPr>
        <w:pStyle w:val="Heading4"/>
      </w:pPr>
      <w:r w:rsidRPr="005E7C69">
        <w:lastRenderedPageBreak/>
        <w:t>No Sino-Russian alliance---too many conflicting interests</w:t>
      </w:r>
    </w:p>
    <w:p w14:paraId="1E106943" w14:textId="77777777" w:rsidR="001669D6" w:rsidRPr="005E7C69" w:rsidRDefault="001669D6" w:rsidP="001669D6">
      <w:r w:rsidRPr="005E7C69">
        <w:rPr>
          <w:rStyle w:val="Style13ptBold"/>
        </w:rPr>
        <w:t>Beckley 18</w:t>
      </w:r>
      <w:r w:rsidRPr="005E7C69">
        <w:t xml:space="preserve">—Assistant professor of political science at Tufts University and an associate in the International Security Program at the </w:t>
      </w:r>
      <w:proofErr w:type="spellStart"/>
      <w:r w:rsidRPr="005E7C69">
        <w:t>Belfer</w:t>
      </w:r>
      <w:proofErr w:type="spellEnd"/>
      <w:r w:rsidRPr="005E7C69">
        <w:t xml:space="preserve"> Center for Science and International Affairs at Harvard's Kennedy School [Michael, 2018,</w:t>
      </w:r>
      <w:r w:rsidRPr="005E7C69">
        <w:rPr>
          <w:i/>
        </w:rPr>
        <w:t xml:space="preserve"> Unrivaled Why America Will Remain the World’s Sole Superpower</w:t>
      </w:r>
      <w:r w:rsidRPr="005E7C69">
        <w:t xml:space="preserve">, Chapter 5: </w:t>
      </w:r>
      <w:proofErr w:type="gramStart"/>
      <w:r w:rsidRPr="005E7C69">
        <w:t>Future Prospects</w:t>
      </w:r>
      <w:proofErr w:type="gramEnd"/>
      <w:r w:rsidRPr="005E7C69">
        <w:t xml:space="preserve">, </w:t>
      </w:r>
      <w:proofErr w:type="spellStart"/>
      <w:r w:rsidRPr="005E7C69">
        <w:t>pgs</w:t>
      </w:r>
      <w:proofErr w:type="spellEnd"/>
      <w:r w:rsidRPr="005E7C69">
        <w:t xml:space="preserve"> 106-7, Cornell University Press, Accessed through the Wake Forest Library] </w:t>
      </w:r>
      <w:proofErr w:type="spellStart"/>
      <w:r w:rsidRPr="005E7C69">
        <w:t>AMarb</w:t>
      </w:r>
      <w:proofErr w:type="spellEnd"/>
    </w:p>
    <w:p w14:paraId="76A2FD7D" w14:textId="77777777" w:rsidR="001669D6" w:rsidRPr="005E7C69" w:rsidRDefault="001669D6" w:rsidP="001669D6">
      <w:pPr>
        <w:rPr>
          <w:sz w:val="16"/>
        </w:rPr>
      </w:pPr>
      <w:r w:rsidRPr="005E7C69">
        <w:rPr>
          <w:rStyle w:val="StyleUnderline"/>
          <w:highlight w:val="yellow"/>
        </w:rPr>
        <w:t>Russia and China</w:t>
      </w:r>
      <w:r w:rsidRPr="005E7C69">
        <w:rPr>
          <w:sz w:val="16"/>
        </w:rPr>
        <w:t xml:space="preserve"> currently </w:t>
      </w:r>
      <w:r w:rsidRPr="005E7C69">
        <w:rPr>
          <w:rStyle w:val="StyleUnderline"/>
        </w:rPr>
        <w:t>maintain a “</w:t>
      </w:r>
      <w:r w:rsidRPr="005E7C69">
        <w:rPr>
          <w:rStyle w:val="Emphasis"/>
        </w:rPr>
        <w:t>strategic partnership</w:t>
      </w:r>
      <w:r w:rsidRPr="005E7C69">
        <w:rPr>
          <w:rStyle w:val="StyleUnderline"/>
        </w:rPr>
        <w:t xml:space="preserve">,” but this </w:t>
      </w:r>
      <w:r w:rsidRPr="005E7C69">
        <w:rPr>
          <w:rStyle w:val="Emphasis"/>
          <w:highlight w:val="yellow"/>
        </w:rPr>
        <w:t>relationship is unlikely to become a genuine alliance</w:t>
      </w:r>
      <w:r w:rsidRPr="005E7C69">
        <w:rPr>
          <w:rStyle w:val="StyleUnderline"/>
        </w:rPr>
        <w:t xml:space="preserve">, because the two </w:t>
      </w:r>
      <w:r w:rsidRPr="005E7C69">
        <w:rPr>
          <w:rStyle w:val="StyleUnderline"/>
          <w:highlight w:val="yellow"/>
        </w:rPr>
        <w:t xml:space="preserve">countries share a </w:t>
      </w:r>
      <w:r w:rsidRPr="005E7C69">
        <w:rPr>
          <w:rStyle w:val="Emphasis"/>
          <w:highlight w:val="yellow"/>
        </w:rPr>
        <w:t>2,600-mile border</w:t>
      </w:r>
      <w:r w:rsidRPr="005E7C69">
        <w:rPr>
          <w:rStyle w:val="StyleUnderline"/>
          <w:highlight w:val="yellow"/>
        </w:rPr>
        <w:t xml:space="preserve"> and</w:t>
      </w:r>
      <w:r w:rsidRPr="005E7C69">
        <w:rPr>
          <w:rStyle w:val="StyleUnderline"/>
        </w:rPr>
        <w:t xml:space="preserve"> a </w:t>
      </w:r>
      <w:r w:rsidRPr="005E7C69">
        <w:rPr>
          <w:rStyle w:val="Emphasis"/>
          <w:highlight w:val="yellow"/>
        </w:rPr>
        <w:t>desire to dominate Eurasia</w:t>
      </w:r>
      <w:r w:rsidRPr="005E7C69">
        <w:rPr>
          <w:rStyle w:val="StyleUnderline"/>
        </w:rPr>
        <w:t xml:space="preserve">—a goal that one side can accomplish </w:t>
      </w:r>
      <w:r w:rsidRPr="005E7C69">
        <w:rPr>
          <w:rStyle w:val="StyleUnderline"/>
          <w:highlight w:val="yellow"/>
        </w:rPr>
        <w:t xml:space="preserve">only by </w:t>
      </w:r>
      <w:r w:rsidRPr="005E7C69">
        <w:rPr>
          <w:rStyle w:val="Emphasis"/>
          <w:highlight w:val="yellow"/>
        </w:rPr>
        <w:t>subjugating the other</w:t>
      </w:r>
      <w:r w:rsidRPr="005E7C69">
        <w:rPr>
          <w:rStyle w:val="StyleUnderline"/>
          <w:highlight w:val="yellow"/>
        </w:rPr>
        <w:t>.</w:t>
      </w:r>
      <w:r w:rsidRPr="005E7C69">
        <w:rPr>
          <w:rStyle w:val="StyleUnderline"/>
        </w:rPr>
        <w:t xml:space="preserve"> Perhaps a shared hatred of the United States will bring Russia and China together, but </w:t>
      </w:r>
      <w:r w:rsidRPr="005E7C69">
        <w:rPr>
          <w:rStyle w:val="Emphasis"/>
        </w:rPr>
        <w:t>history suggests otherwise</w:t>
      </w:r>
      <w:r w:rsidRPr="005E7C69">
        <w:rPr>
          <w:rStyle w:val="StyleUnderline"/>
        </w:rPr>
        <w:t>.</w:t>
      </w:r>
      <w:r w:rsidRPr="005E7C69">
        <w:rPr>
          <w:sz w:val="16"/>
        </w:rPr>
        <w:t xml:space="preserve"> 35 At the start of the Cold War, China initially aligned with the Soviet Union, but by the 1960s the two Communist powers were literally at war with each other, and in the 1970s China </w:t>
      </w:r>
      <w:proofErr w:type="spellStart"/>
      <w:r w:rsidRPr="005E7C69">
        <w:rPr>
          <w:sz w:val="16"/>
        </w:rPr>
        <w:t>offi</w:t>
      </w:r>
      <w:proofErr w:type="spellEnd"/>
      <w:r w:rsidRPr="005E7C69">
        <w:rPr>
          <w:sz w:val="16"/>
        </w:rPr>
        <w:t xml:space="preserve"> - </w:t>
      </w:r>
      <w:proofErr w:type="spellStart"/>
      <w:r w:rsidRPr="005E7C69">
        <w:rPr>
          <w:sz w:val="16"/>
        </w:rPr>
        <w:t>cially</w:t>
      </w:r>
      <w:proofErr w:type="spellEnd"/>
      <w:r w:rsidRPr="005E7C69">
        <w:rPr>
          <w:sz w:val="16"/>
        </w:rPr>
        <w:t xml:space="preserve"> switched sides and aligned with the United States. 36 Today, </w:t>
      </w:r>
      <w:r w:rsidRPr="005E7C69">
        <w:rPr>
          <w:rStyle w:val="StyleUnderline"/>
        </w:rPr>
        <w:t xml:space="preserve">many Russian and Chinese </w:t>
      </w:r>
      <w:r w:rsidRPr="005E7C69">
        <w:rPr>
          <w:rStyle w:val="StyleUnderline"/>
          <w:highlight w:val="yellow"/>
        </w:rPr>
        <w:t xml:space="preserve">strategists </w:t>
      </w:r>
      <w:r w:rsidRPr="005E7C69">
        <w:rPr>
          <w:rStyle w:val="Emphasis"/>
          <w:highlight w:val="yellow"/>
        </w:rPr>
        <w:t>warn</w:t>
      </w:r>
      <w:r w:rsidRPr="005E7C69">
        <w:rPr>
          <w:rStyle w:val="StyleUnderline"/>
        </w:rPr>
        <w:t xml:space="preserve"> their respective governments </w:t>
      </w:r>
      <w:r w:rsidRPr="005E7C69">
        <w:rPr>
          <w:rStyle w:val="Emphasis"/>
          <w:highlight w:val="yellow"/>
        </w:rPr>
        <w:t>not to place too much faith in a sustainable partnership</w:t>
      </w:r>
      <w:r w:rsidRPr="005E7C69">
        <w:rPr>
          <w:rStyle w:val="StyleUnderline"/>
          <w:highlight w:val="yellow"/>
        </w:rPr>
        <w:t>.</w:t>
      </w:r>
      <w:r w:rsidRPr="005E7C69">
        <w:rPr>
          <w:sz w:val="16"/>
        </w:rPr>
        <w:t xml:space="preserve"> 37 Foreign analysts come to similar conclusions. As one study explains: “[</w:t>
      </w:r>
      <w:proofErr w:type="spellStart"/>
      <w:r w:rsidRPr="005E7C69">
        <w:rPr>
          <w:rStyle w:val="StyleUnderline"/>
        </w:rPr>
        <w:t>SinoRussian</w:t>
      </w:r>
      <w:proofErr w:type="spellEnd"/>
      <w:r w:rsidRPr="005E7C69">
        <w:rPr>
          <w:rStyle w:val="StyleUnderline"/>
        </w:rPr>
        <w:t xml:space="preserve">] cooperation is limited to areas where their interests already overlap, like bolstering trade. </w:t>
      </w:r>
      <w:r w:rsidRPr="005E7C69">
        <w:rPr>
          <w:rStyle w:val="StyleUnderline"/>
          <w:highlight w:val="yellow"/>
        </w:rPr>
        <w:t>In</w:t>
      </w:r>
      <w:r w:rsidRPr="005E7C69">
        <w:rPr>
          <w:rStyle w:val="StyleUnderline"/>
        </w:rPr>
        <w:t xml:space="preserve"> the </w:t>
      </w:r>
      <w:r w:rsidRPr="005E7C69">
        <w:rPr>
          <w:rStyle w:val="StyleUnderline"/>
          <w:highlight w:val="yellow"/>
        </w:rPr>
        <w:t>parts</w:t>
      </w:r>
      <w:r w:rsidRPr="005E7C69">
        <w:rPr>
          <w:rStyle w:val="StyleUnderline"/>
        </w:rPr>
        <w:t xml:space="preserve"> of the world </w:t>
      </w:r>
      <w:r w:rsidRPr="005E7C69">
        <w:rPr>
          <w:rStyle w:val="StyleUnderline"/>
          <w:highlight w:val="yellow"/>
        </w:rPr>
        <w:t>that matter most</w:t>
      </w:r>
      <w:r w:rsidRPr="005E7C69">
        <w:rPr>
          <w:rStyle w:val="StyleUnderline"/>
        </w:rPr>
        <w:t xml:space="preserve"> to them, </w:t>
      </w:r>
      <w:r w:rsidRPr="005E7C69">
        <w:rPr>
          <w:rStyle w:val="StyleUnderline"/>
          <w:highlight w:val="yellow"/>
        </w:rPr>
        <w:t xml:space="preserve">Russia and China are </w:t>
      </w:r>
      <w:r w:rsidRPr="005E7C69">
        <w:rPr>
          <w:rStyle w:val="Emphasis"/>
          <w:highlight w:val="yellow"/>
        </w:rPr>
        <w:t>more rivals than allies</w:t>
      </w:r>
      <w:r w:rsidRPr="005E7C69">
        <w:rPr>
          <w:rStyle w:val="StyleUnderline"/>
          <w:highlight w:val="yellow"/>
        </w:rPr>
        <w:t>.</w:t>
      </w:r>
      <w:r w:rsidRPr="005E7C69">
        <w:rPr>
          <w:sz w:val="16"/>
        </w:rPr>
        <w:t xml:space="preserve">” 38 </w:t>
      </w:r>
      <w:r w:rsidRPr="005E7C69">
        <w:rPr>
          <w:rStyle w:val="StyleUnderline"/>
        </w:rPr>
        <w:t xml:space="preserve">For every example of Sino-Russian cooperation, there is a </w:t>
      </w:r>
      <w:r w:rsidRPr="005E7C69">
        <w:rPr>
          <w:rStyle w:val="Emphasis"/>
        </w:rPr>
        <w:t>counterexample of competition</w:t>
      </w:r>
      <w:r w:rsidRPr="005E7C69">
        <w:rPr>
          <w:rStyle w:val="StyleUnderline"/>
        </w:rPr>
        <w:t>.</w:t>
      </w:r>
      <w:r w:rsidRPr="005E7C69">
        <w:rPr>
          <w:sz w:val="16"/>
        </w:rPr>
        <w:t xml:space="preserve"> For instance, </w:t>
      </w:r>
      <w:r w:rsidRPr="005E7C69">
        <w:rPr>
          <w:rStyle w:val="StyleUnderline"/>
        </w:rPr>
        <w:t>Russia</w:t>
      </w:r>
      <w:r w:rsidRPr="005E7C69">
        <w:rPr>
          <w:sz w:val="16"/>
        </w:rPr>
        <w:t xml:space="preserve"> sells weapons to China, but it recently </w:t>
      </w:r>
      <w:r w:rsidRPr="005E7C69">
        <w:rPr>
          <w:rStyle w:val="StyleUnderline"/>
        </w:rPr>
        <w:t>reduced sales to China while increasing sales to China’s rivals</w:t>
      </w:r>
      <w:r w:rsidRPr="005E7C69">
        <w:rPr>
          <w:sz w:val="16"/>
        </w:rPr>
        <w:t xml:space="preserve">, most notably India and Vietnam. 39 Russia and China conduct joint military exercises, but </w:t>
      </w:r>
      <w:r w:rsidRPr="005E7C69">
        <w:rPr>
          <w:rStyle w:val="StyleUnderline"/>
          <w:highlight w:val="yellow"/>
        </w:rPr>
        <w:t>they</w:t>
      </w:r>
      <w:r w:rsidRPr="005E7C69">
        <w:rPr>
          <w:rStyle w:val="StyleUnderline"/>
        </w:rPr>
        <w:t xml:space="preserve"> also </w:t>
      </w:r>
      <w:r w:rsidRPr="005E7C69">
        <w:rPr>
          <w:rStyle w:val="Emphasis"/>
          <w:highlight w:val="yellow"/>
        </w:rPr>
        <w:t>train with each other’s enemies</w:t>
      </w:r>
      <w:r w:rsidRPr="005E7C69">
        <w:rPr>
          <w:rStyle w:val="StyleUnderline"/>
          <w:highlight w:val="yellow"/>
        </w:rPr>
        <w:t xml:space="preserve"> and </w:t>
      </w:r>
      <w:r w:rsidRPr="005E7C69">
        <w:rPr>
          <w:rStyle w:val="Emphasis"/>
          <w:highlight w:val="yellow"/>
        </w:rPr>
        <w:t>conduct unilateral exercises simulating a Sino-Russian war</w:t>
      </w:r>
      <w:r w:rsidRPr="005E7C69">
        <w:rPr>
          <w:rStyle w:val="StyleUnderline"/>
          <w:highlight w:val="yellow"/>
        </w:rPr>
        <w:t>.</w:t>
      </w:r>
      <w:r w:rsidRPr="005E7C69">
        <w:rPr>
          <w:sz w:val="16"/>
        </w:rPr>
        <w:t xml:space="preserve"> 40 The two </w:t>
      </w:r>
      <w:r w:rsidRPr="005E7C69">
        <w:rPr>
          <w:rStyle w:val="StyleUnderline"/>
          <w:highlight w:val="yellow"/>
        </w:rPr>
        <w:t>countries share</w:t>
      </w:r>
      <w:r w:rsidRPr="005E7C69">
        <w:rPr>
          <w:rStyle w:val="StyleUnderline"/>
        </w:rPr>
        <w:t xml:space="preserve"> an interest in </w:t>
      </w:r>
      <w:r w:rsidRPr="005E7C69">
        <w:rPr>
          <w:rStyle w:val="StyleUnderline"/>
          <w:highlight w:val="yellow"/>
        </w:rPr>
        <w:t>developing Central Asia, but</w:t>
      </w:r>
      <w:r w:rsidRPr="005E7C69">
        <w:rPr>
          <w:rStyle w:val="StyleUnderline"/>
        </w:rPr>
        <w:t xml:space="preserve"> Russia wants to tether the region</w:t>
      </w:r>
      <w:r w:rsidRPr="005E7C69">
        <w:rPr>
          <w:sz w:val="16"/>
        </w:rPr>
        <w:t xml:space="preserve"> to Moscow </w:t>
      </w:r>
      <w:r w:rsidRPr="005E7C69">
        <w:rPr>
          <w:rStyle w:val="StyleUnderline"/>
        </w:rPr>
        <w:t xml:space="preserve">via the Eurasian Economic Union whereas </w:t>
      </w:r>
      <w:r w:rsidRPr="005E7C69">
        <w:rPr>
          <w:rStyle w:val="StyleUnderline"/>
          <w:highlight w:val="yellow"/>
        </w:rPr>
        <w:t>China wants to</w:t>
      </w:r>
      <w:r w:rsidRPr="005E7C69">
        <w:rPr>
          <w:rStyle w:val="StyleUnderline"/>
        </w:rPr>
        <w:t xml:space="preserve"> reconstitute the Silk Road</w:t>
      </w:r>
      <w:r w:rsidRPr="005E7C69">
        <w:rPr>
          <w:sz w:val="16"/>
        </w:rPr>
        <w:t xml:space="preserve"> and link China to the Middle East and Europe </w:t>
      </w:r>
      <w:r w:rsidRPr="005E7C69">
        <w:rPr>
          <w:rStyle w:val="StyleUnderline"/>
        </w:rPr>
        <w:t xml:space="preserve">while </w:t>
      </w:r>
      <w:r w:rsidRPr="005E7C69">
        <w:rPr>
          <w:rStyle w:val="StyleUnderline"/>
          <w:highlight w:val="yellow"/>
        </w:rPr>
        <w:t>bypass</w:t>
      </w:r>
      <w:r w:rsidRPr="005E7C69">
        <w:rPr>
          <w:rStyle w:val="StyleUnderline"/>
        </w:rPr>
        <w:t xml:space="preserve">ing </w:t>
      </w:r>
      <w:r w:rsidRPr="005E7C69">
        <w:rPr>
          <w:rStyle w:val="StyleUnderline"/>
          <w:highlight w:val="yellow"/>
        </w:rPr>
        <w:t>Russia.</w:t>
      </w:r>
      <w:r w:rsidRPr="005E7C69">
        <w:rPr>
          <w:sz w:val="16"/>
        </w:rPr>
        <w:t xml:space="preserve"> 41 Collectively, </w:t>
      </w:r>
      <w:r w:rsidRPr="005E7C69">
        <w:rPr>
          <w:rStyle w:val="StyleUnderline"/>
        </w:rPr>
        <w:t xml:space="preserve">these </w:t>
      </w:r>
      <w:proofErr w:type="spellStart"/>
      <w:r w:rsidRPr="005E7C69">
        <w:rPr>
          <w:rStyle w:val="Emphasis"/>
          <w:highlight w:val="yellow"/>
        </w:rPr>
        <w:t>confl</w:t>
      </w:r>
      <w:proofErr w:type="spellEnd"/>
      <w:r w:rsidRPr="005E7C69">
        <w:rPr>
          <w:rStyle w:val="Emphasis"/>
          <w:highlight w:val="yellow"/>
        </w:rPr>
        <w:t xml:space="preserve"> </w:t>
      </w:r>
      <w:proofErr w:type="spellStart"/>
      <w:r w:rsidRPr="005E7C69">
        <w:rPr>
          <w:rStyle w:val="Emphasis"/>
          <w:highlight w:val="yellow"/>
        </w:rPr>
        <w:t>icting</w:t>
      </w:r>
      <w:proofErr w:type="spellEnd"/>
      <w:r w:rsidRPr="005E7C69">
        <w:rPr>
          <w:rStyle w:val="Emphasis"/>
          <w:highlight w:val="yellow"/>
        </w:rPr>
        <w:t xml:space="preserve"> interests</w:t>
      </w:r>
      <w:r w:rsidRPr="005E7C69">
        <w:rPr>
          <w:rStyle w:val="StyleUnderline"/>
        </w:rPr>
        <w:t xml:space="preserve"> have placed Russia and China “on </w:t>
      </w:r>
      <w:r w:rsidRPr="005E7C69">
        <w:rPr>
          <w:rStyle w:val="StyleUnderline"/>
          <w:highlight w:val="yellow"/>
        </w:rPr>
        <w:t xml:space="preserve">a </w:t>
      </w:r>
      <w:r w:rsidRPr="005E7C69">
        <w:rPr>
          <w:rStyle w:val="Emphasis"/>
          <w:highlight w:val="yellow"/>
        </w:rPr>
        <w:t>trajectory toward intensifying competition</w:t>
      </w:r>
      <w:r w:rsidRPr="005E7C69">
        <w:rPr>
          <w:rStyle w:val="StyleUnderline"/>
        </w:rPr>
        <w:t xml:space="preserve"> from latent to emergent rivalry.”</w:t>
      </w:r>
      <w:r w:rsidRPr="005E7C69">
        <w:rPr>
          <w:sz w:val="16"/>
        </w:rPr>
        <w:t xml:space="preserve"> 42 </w:t>
      </w:r>
    </w:p>
    <w:p w14:paraId="40951797" w14:textId="77777777" w:rsidR="001669D6" w:rsidRPr="005E7C69" w:rsidRDefault="001669D6" w:rsidP="001669D6">
      <w:pPr>
        <w:pStyle w:val="Heading4"/>
      </w:pPr>
      <w:r w:rsidRPr="005E7C69">
        <w:t xml:space="preserve">Space hotlines check </w:t>
      </w:r>
      <w:proofErr w:type="spellStart"/>
      <w:r w:rsidRPr="005E7C69">
        <w:t>miscalc</w:t>
      </w:r>
      <w:proofErr w:type="spellEnd"/>
      <w:r>
        <w:t xml:space="preserve"> – specifically with China.</w:t>
      </w:r>
    </w:p>
    <w:p w14:paraId="32B6E462" w14:textId="77777777" w:rsidR="001669D6" w:rsidRPr="005E7C69" w:rsidRDefault="001669D6" w:rsidP="001669D6">
      <w:r w:rsidRPr="005E7C69">
        <w:rPr>
          <w:rStyle w:val="Style13ptBold"/>
        </w:rPr>
        <w:t>Roman 15</w:t>
      </w:r>
      <w:r w:rsidRPr="005E7C69">
        <w:t xml:space="preserve">—freelance writer at Tech Times [Julienne, 11/24/2015, “US, China Set Up Space Hotline To Avoid Satellite Warfare”, Tech Times, </w:t>
      </w:r>
      <w:hyperlink r:id="rId13" w:history="1">
        <w:r w:rsidRPr="005E7C69">
          <w:rPr>
            <w:rStyle w:val="Hyperlink"/>
          </w:rPr>
          <w:t>http://www.techtimes.com/articles/109998/20151124/us-china-set-up-space-hotline-to-avoid-satellite-warfare.htm</w:t>
        </w:r>
      </w:hyperlink>
      <w:r w:rsidRPr="005E7C69">
        <w:t xml:space="preserve">] </w:t>
      </w:r>
      <w:proofErr w:type="spellStart"/>
      <w:r w:rsidRPr="005E7C69">
        <w:t>AMarb</w:t>
      </w:r>
      <w:proofErr w:type="spellEnd"/>
    </w:p>
    <w:p w14:paraId="2D6445FD" w14:textId="77777777" w:rsidR="001669D6" w:rsidRDefault="001669D6" w:rsidP="001669D6">
      <w:pPr>
        <w:rPr>
          <w:rStyle w:val="StyleUnderline"/>
        </w:rPr>
      </w:pPr>
      <w:r w:rsidRPr="005E7C69">
        <w:rPr>
          <w:sz w:val="16"/>
        </w:rPr>
        <w:t xml:space="preserve">The </w:t>
      </w:r>
      <w:r w:rsidRPr="005E7C69">
        <w:rPr>
          <w:rStyle w:val="StyleUnderline"/>
          <w:highlight w:val="yellow"/>
        </w:rPr>
        <w:t>U</w:t>
      </w:r>
      <w:r w:rsidRPr="005E7C69">
        <w:rPr>
          <w:rStyle w:val="StyleUnderline"/>
        </w:rPr>
        <w:t xml:space="preserve">nited </w:t>
      </w:r>
      <w:r w:rsidRPr="005E7C69">
        <w:rPr>
          <w:rStyle w:val="StyleUnderline"/>
          <w:highlight w:val="yellow"/>
        </w:rPr>
        <w:t>S</w:t>
      </w:r>
      <w:r w:rsidRPr="005E7C69">
        <w:rPr>
          <w:rStyle w:val="StyleUnderline"/>
        </w:rPr>
        <w:t xml:space="preserve">tates </w:t>
      </w:r>
      <w:r w:rsidRPr="005E7C69">
        <w:rPr>
          <w:rStyle w:val="StyleUnderline"/>
          <w:highlight w:val="yellow"/>
        </w:rPr>
        <w:t>and China</w:t>
      </w:r>
      <w:r w:rsidRPr="005E7C69">
        <w:rPr>
          <w:rStyle w:val="StyleUnderline"/>
        </w:rPr>
        <w:t xml:space="preserve"> have </w:t>
      </w:r>
      <w:r w:rsidRPr="005E7C69">
        <w:rPr>
          <w:rStyle w:val="StyleUnderline"/>
          <w:highlight w:val="yellow"/>
        </w:rPr>
        <w:t xml:space="preserve">set up a </w:t>
      </w:r>
      <w:r w:rsidRPr="005E7C69">
        <w:rPr>
          <w:rStyle w:val="Emphasis"/>
          <w:highlight w:val="yellow"/>
        </w:rPr>
        <w:t>space hotline</w:t>
      </w:r>
      <w:r w:rsidRPr="005E7C69">
        <w:rPr>
          <w:sz w:val="16"/>
        </w:rPr>
        <w:t xml:space="preserve"> between them. This connection will be used </w:t>
      </w:r>
      <w:r w:rsidRPr="005E7C69">
        <w:rPr>
          <w:rStyle w:val="StyleUnderline"/>
          <w:highlight w:val="yellow"/>
        </w:rPr>
        <w:t>to facilitate</w:t>
      </w:r>
      <w:r w:rsidRPr="005E7C69">
        <w:rPr>
          <w:rStyle w:val="StyleUnderline"/>
        </w:rPr>
        <w:t xml:space="preserve"> the </w:t>
      </w:r>
      <w:r w:rsidRPr="005E7C69">
        <w:rPr>
          <w:rStyle w:val="Emphasis"/>
          <w:highlight w:val="yellow"/>
        </w:rPr>
        <w:t>exchange of information</w:t>
      </w:r>
      <w:r w:rsidRPr="005E7C69">
        <w:rPr>
          <w:rStyle w:val="StyleUnderline"/>
        </w:rPr>
        <w:t xml:space="preserve"> between the two countries </w:t>
      </w:r>
      <w:r w:rsidRPr="005E7C69">
        <w:rPr>
          <w:rStyle w:val="StyleUnderline"/>
          <w:highlight w:val="yellow"/>
        </w:rPr>
        <w:t xml:space="preserve">and </w:t>
      </w:r>
      <w:r w:rsidRPr="005E7C69">
        <w:rPr>
          <w:rStyle w:val="Emphasis"/>
          <w:highlight w:val="yellow"/>
        </w:rPr>
        <w:t>prevent satellite-related conflicts</w:t>
      </w:r>
      <w:r w:rsidRPr="005E7C69">
        <w:rPr>
          <w:rStyle w:val="StyleUnderline"/>
          <w:highlight w:val="yellow"/>
        </w:rPr>
        <w:t xml:space="preserve"> and </w:t>
      </w:r>
      <w:r w:rsidRPr="005E7C69">
        <w:rPr>
          <w:rStyle w:val="Emphasis"/>
          <w:highlight w:val="yellow"/>
        </w:rPr>
        <w:t>misunderstandings</w:t>
      </w:r>
      <w:r w:rsidRPr="005E7C69">
        <w:rPr>
          <w:rStyle w:val="StyleUnderline"/>
        </w:rPr>
        <w:t>. There have been fears of the possibility of warfare in space</w:t>
      </w:r>
      <w:r w:rsidRPr="005E7C69">
        <w:rPr>
          <w:sz w:val="16"/>
        </w:rPr>
        <w:t xml:space="preserve"> after China blew up a satellite during one of its </w:t>
      </w:r>
      <w:proofErr w:type="gramStart"/>
      <w:r w:rsidRPr="005E7C69">
        <w:rPr>
          <w:sz w:val="16"/>
        </w:rPr>
        <w:t>test</w:t>
      </w:r>
      <w:proofErr w:type="gramEnd"/>
      <w:r w:rsidRPr="005E7C69">
        <w:rPr>
          <w:sz w:val="16"/>
        </w:rPr>
        <w:t xml:space="preserve"> runs of its anti-satellite technology back in 2007. Military operations and intelligence-gathering efforts that are dependent on satellites could be severely derailed by such weapons. The two powerhouse nations have been investing in weaponry that can destroy satellites that can be used during military operations. Frank Rose, U.S. assistant secretary of state, said that China has been testing out anti-satellite weapons. </w:t>
      </w:r>
      <w:proofErr w:type="gramStart"/>
      <w:r w:rsidRPr="005E7C69">
        <w:rPr>
          <w:rStyle w:val="StyleUnderline"/>
        </w:rPr>
        <w:t xml:space="preserve">In order </w:t>
      </w:r>
      <w:r w:rsidRPr="005E7C69">
        <w:rPr>
          <w:rStyle w:val="StyleUnderline"/>
          <w:highlight w:val="yellow"/>
        </w:rPr>
        <w:t>to</w:t>
      </w:r>
      <w:proofErr w:type="gramEnd"/>
      <w:r w:rsidRPr="005E7C69">
        <w:rPr>
          <w:rStyle w:val="StyleUnderline"/>
          <w:highlight w:val="yellow"/>
        </w:rPr>
        <w:t xml:space="preserve"> prevent</w:t>
      </w:r>
      <w:r w:rsidRPr="005E7C69">
        <w:rPr>
          <w:rStyle w:val="StyleUnderline"/>
        </w:rPr>
        <w:t xml:space="preserve"> the space tests from causing misunderstandings that would then result into </w:t>
      </w:r>
      <w:r w:rsidRPr="005E7C69">
        <w:rPr>
          <w:rStyle w:val="Emphasis"/>
          <w:highlight w:val="yellow"/>
        </w:rPr>
        <w:t>space wars</w:t>
      </w:r>
      <w:r w:rsidRPr="005E7C69">
        <w:rPr>
          <w:rStyle w:val="StyleUnderline"/>
        </w:rPr>
        <w:t xml:space="preserve">, the new </w:t>
      </w:r>
      <w:r w:rsidRPr="005E7C69">
        <w:rPr>
          <w:rStyle w:val="StyleUnderline"/>
          <w:highlight w:val="yellow"/>
        </w:rPr>
        <w:t xml:space="preserve">hotline will provide </w:t>
      </w:r>
      <w:r w:rsidRPr="005E7C69">
        <w:rPr>
          <w:rStyle w:val="Emphasis"/>
          <w:highlight w:val="yellow"/>
        </w:rPr>
        <w:t>quick access between authorities</w:t>
      </w:r>
      <w:r w:rsidRPr="005E7C69">
        <w:rPr>
          <w:rStyle w:val="StyleUnderline"/>
        </w:rPr>
        <w:t xml:space="preserve"> in China and the United States. The direct link will make it </w:t>
      </w:r>
      <w:r w:rsidRPr="005E7C69">
        <w:rPr>
          <w:rStyle w:val="Emphasis"/>
        </w:rPr>
        <w:t xml:space="preserve">easier </w:t>
      </w:r>
      <w:r w:rsidRPr="005E7C69">
        <w:rPr>
          <w:rStyle w:val="Emphasis"/>
          <w:highlight w:val="yellow"/>
        </w:rPr>
        <w:t>to convey certain necessary information</w:t>
      </w:r>
      <w:r w:rsidRPr="005E7C69">
        <w:rPr>
          <w:rStyle w:val="StyleUnderline"/>
        </w:rPr>
        <w:t xml:space="preserve"> to </w:t>
      </w:r>
      <w:r w:rsidRPr="005E7C69">
        <w:rPr>
          <w:rStyle w:val="Emphasis"/>
        </w:rPr>
        <w:t>prevent any conflicts</w:t>
      </w:r>
      <w:r w:rsidRPr="005E7C69">
        <w:rPr>
          <w:rStyle w:val="StyleUnderline"/>
        </w:rPr>
        <w:t>.</w:t>
      </w:r>
    </w:p>
    <w:p w14:paraId="7ADDD233" w14:textId="77777777" w:rsidR="001669D6" w:rsidRPr="005E7C69" w:rsidRDefault="001669D6" w:rsidP="001669D6">
      <w:pPr>
        <w:rPr>
          <w:rStyle w:val="StyleUnderline"/>
        </w:rPr>
      </w:pPr>
    </w:p>
    <w:p w14:paraId="46ABA4E7" w14:textId="77777777" w:rsidR="001669D6" w:rsidRPr="00F35F0D" w:rsidRDefault="001669D6" w:rsidP="001669D6">
      <w:pPr>
        <w:pStyle w:val="Heading4"/>
        <w:rPr>
          <w:rFonts w:cs="Arial"/>
          <w:b w:val="0"/>
          <w:bCs w:val="0"/>
        </w:rPr>
      </w:pPr>
      <w:r w:rsidRPr="00F35F0D">
        <w:rPr>
          <w:rFonts w:cs="Arial"/>
        </w:rPr>
        <w:lastRenderedPageBreak/>
        <w:t>No one’s going to war over a downed satellite</w:t>
      </w:r>
    </w:p>
    <w:p w14:paraId="41E20803" w14:textId="77777777" w:rsidR="001669D6" w:rsidRPr="00F35F0D" w:rsidRDefault="001669D6" w:rsidP="001669D6">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75A299E" w14:textId="77777777" w:rsidR="001669D6" w:rsidRPr="00F35F0D" w:rsidRDefault="001669D6" w:rsidP="001669D6">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782BFE06" w14:textId="4DFD60E1" w:rsidR="001669D6" w:rsidRPr="00AD31F3" w:rsidRDefault="001669D6" w:rsidP="001669D6">
      <w:pPr>
        <w:pStyle w:val="Heading4"/>
        <w:rPr>
          <w:rFonts w:cs="Arial"/>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r w:rsidR="00AD31F3">
        <w:rPr>
          <w:rFonts w:cs="Arial"/>
        </w:rPr>
        <w:t xml:space="preserve"> – they have read </w:t>
      </w:r>
      <w:r w:rsidR="00AD31F3">
        <w:rPr>
          <w:rFonts w:cs="Arial"/>
          <w:u w:val="single"/>
        </w:rPr>
        <w:t xml:space="preserve">zero evidence </w:t>
      </w:r>
      <w:r w:rsidR="00AD31F3">
        <w:rPr>
          <w:rFonts w:cs="Arial"/>
        </w:rPr>
        <w:t>that space war goes nuclear</w:t>
      </w:r>
    </w:p>
    <w:p w14:paraId="4ABD1A40" w14:textId="77777777" w:rsidR="001669D6" w:rsidRPr="00F35F0D" w:rsidRDefault="001669D6" w:rsidP="001669D6">
      <w:r w:rsidRPr="00F35F0D">
        <w:rPr>
          <w:rStyle w:val="Style13ptBold"/>
        </w:rPr>
        <w:t>Firth 7/1</w:t>
      </w:r>
      <w:r w:rsidRPr="00F35F0D">
        <w:t>/19 [News Editor at MIT Technology Review, was Chief News Editor at New Scientist. How to fight a war in space (and get away with it). July 1, 2019. MIT Technology Review]</w:t>
      </w:r>
    </w:p>
    <w:p w14:paraId="53A4DCA5" w14:textId="77777777" w:rsidR="001669D6" w:rsidRDefault="001669D6" w:rsidP="001669D6">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166FE32C" w14:textId="72590E8F" w:rsidR="001669D6" w:rsidRDefault="001669D6" w:rsidP="001669D6">
      <w:pPr>
        <w:pStyle w:val="Heading3"/>
      </w:pPr>
      <w:r>
        <w:lastRenderedPageBreak/>
        <w:t>1NC – Hegemony</w:t>
      </w:r>
    </w:p>
    <w:p w14:paraId="7B90060C" w14:textId="16B7FC48" w:rsidR="001669D6" w:rsidRDefault="001669D6" w:rsidP="001669D6">
      <w:pPr>
        <w:pStyle w:val="Heading4"/>
      </w:pPr>
      <w:r>
        <w:t>Why does an aging population deter Chinese ability to become a global hegemon? Erickson says literally nothing –</w:t>
      </w:r>
      <w:r w:rsidR="0086037E">
        <w:t xml:space="preserve"> China has credibility, tech leadership, and are already moving into a leadership role.</w:t>
      </w:r>
    </w:p>
    <w:p w14:paraId="026ED2AD" w14:textId="0D262669" w:rsidR="001669D6" w:rsidRDefault="001669D6" w:rsidP="001669D6"/>
    <w:p w14:paraId="0B9C2F2A" w14:textId="3F7F0457" w:rsidR="008549C0" w:rsidRDefault="008549C0" w:rsidP="008549C0">
      <w:pPr>
        <w:pStyle w:val="Heading4"/>
      </w:pPr>
      <w:r>
        <w:t xml:space="preserve">Their suspicion argument is </w:t>
      </w:r>
      <w:r>
        <w:rPr>
          <w:u w:val="single"/>
        </w:rPr>
        <w:t>super racist</w:t>
      </w:r>
      <w:r>
        <w:t xml:space="preserve"> – our authors are </w:t>
      </w:r>
      <w:r>
        <w:rPr>
          <w:u w:val="single"/>
        </w:rPr>
        <w:t>not CCP hacks</w:t>
      </w:r>
      <w:r>
        <w:t xml:space="preserve"> and proves our argument that they have constructed </w:t>
      </w:r>
      <w:proofErr w:type="gramStart"/>
      <w:r>
        <w:t>non Western</w:t>
      </w:r>
      <w:proofErr w:type="gramEnd"/>
      <w:r>
        <w:t xml:space="preserve"> scholarship as a dangerous Oriental other that creates </w:t>
      </w:r>
      <w:proofErr w:type="spellStart"/>
      <w:r>
        <w:t>warhawking</w:t>
      </w:r>
      <w:proofErr w:type="spellEnd"/>
      <w:r>
        <w:t>.</w:t>
      </w:r>
      <w:r w:rsidR="00FE12E1">
        <w:t xml:space="preserve"> </w:t>
      </w:r>
    </w:p>
    <w:p w14:paraId="62EF2585" w14:textId="77777777" w:rsidR="008549C0" w:rsidRPr="008549C0" w:rsidRDefault="008549C0" w:rsidP="008549C0"/>
    <w:p w14:paraId="2DF798BA" w14:textId="6024F004" w:rsidR="001669D6" w:rsidRPr="00647B59" w:rsidRDefault="001669D6" w:rsidP="001669D6">
      <w:pPr>
        <w:pStyle w:val="Heading4"/>
      </w:pPr>
      <w:proofErr w:type="spellStart"/>
      <w:r>
        <w:t>Heg</w:t>
      </w:r>
      <w:proofErr w:type="spellEnd"/>
      <w:r>
        <w:t xml:space="preserve"> </w:t>
      </w:r>
      <w:r w:rsidRPr="006A7E6F">
        <w:rPr>
          <w:u w:val="single"/>
        </w:rPr>
        <w:t>sucks</w:t>
      </w:r>
      <w:r>
        <w:t xml:space="preserve"> – their authors are hacks, Covid killed it, history concludes </w:t>
      </w:r>
      <w:r w:rsidR="007E460D">
        <w:t>neg</w:t>
      </w:r>
      <w:r>
        <w:t xml:space="preserve">, and overstretch makes it </w:t>
      </w:r>
      <w:r w:rsidRPr="005A13A0">
        <w:rPr>
          <w:u w:val="single"/>
        </w:rPr>
        <w:t>unsustainable</w:t>
      </w:r>
      <w:r>
        <w:t xml:space="preserve"> – it incentivizes </w:t>
      </w:r>
      <w:r w:rsidRPr="005A13A0">
        <w:rPr>
          <w:u w:val="single"/>
        </w:rPr>
        <w:t>interventionism</w:t>
      </w:r>
      <w:r>
        <w:t xml:space="preserve"> and </w:t>
      </w:r>
      <w:r>
        <w:rPr>
          <w:u w:val="single"/>
        </w:rPr>
        <w:t>causes</w:t>
      </w:r>
      <w:r>
        <w:t>, rising challengers.</w:t>
      </w:r>
    </w:p>
    <w:p w14:paraId="0EAAF11D" w14:textId="77777777" w:rsidR="001669D6" w:rsidRPr="006A7E6F" w:rsidRDefault="001669D6" w:rsidP="001669D6">
      <w:pPr>
        <w:rPr>
          <w:sz w:val="16"/>
          <w:szCs w:val="16"/>
        </w:rPr>
      </w:pPr>
      <w:proofErr w:type="spellStart"/>
      <w:r w:rsidRPr="00BF0CD9">
        <w:rPr>
          <w:b/>
          <w:bCs/>
          <w:sz w:val="26"/>
          <w:szCs w:val="26"/>
        </w:rPr>
        <w:t>Roussinos</w:t>
      </w:r>
      <w:proofErr w:type="spellEnd"/>
      <w:r w:rsidRPr="00BF0CD9">
        <w:rPr>
          <w:b/>
          <w:bCs/>
          <w:sz w:val="26"/>
          <w:szCs w:val="26"/>
        </w:rPr>
        <w:t xml:space="preserve"> </w:t>
      </w:r>
      <w:r>
        <w:rPr>
          <w:b/>
          <w:bCs/>
          <w:sz w:val="26"/>
          <w:szCs w:val="26"/>
        </w:rPr>
        <w:t>‘</w:t>
      </w:r>
      <w:r w:rsidRPr="00BF0CD9">
        <w:rPr>
          <w:b/>
          <w:bCs/>
          <w:sz w:val="26"/>
          <w:szCs w:val="26"/>
        </w:rPr>
        <w:t>21</w:t>
      </w:r>
      <w:r>
        <w:t xml:space="preserve"> </w:t>
      </w:r>
      <w:r w:rsidRPr="006A7E6F">
        <w:rPr>
          <w:sz w:val="16"/>
          <w:szCs w:val="16"/>
        </w:rPr>
        <w:t xml:space="preserve">– Aris </w:t>
      </w:r>
      <w:proofErr w:type="spellStart"/>
      <w:r w:rsidRPr="006A7E6F">
        <w:rPr>
          <w:sz w:val="16"/>
          <w:szCs w:val="16"/>
        </w:rPr>
        <w:t>Roussinos</w:t>
      </w:r>
      <w:proofErr w:type="spellEnd"/>
      <w:r w:rsidRPr="006A7E6F">
        <w:rPr>
          <w:sz w:val="16"/>
          <w:szCs w:val="16"/>
        </w:rPr>
        <w:t xml:space="preserve"> is a former war reporter and a contributing editor at </w:t>
      </w:r>
      <w:proofErr w:type="spellStart"/>
      <w:r w:rsidRPr="006A7E6F">
        <w:rPr>
          <w:sz w:val="16"/>
          <w:szCs w:val="16"/>
        </w:rPr>
        <w:t>UnHerd</w:t>
      </w:r>
      <w:proofErr w:type="spellEnd"/>
    </w:p>
    <w:p w14:paraId="4EF09B55" w14:textId="77777777" w:rsidR="001669D6" w:rsidRPr="006A7E6F" w:rsidRDefault="001669D6" w:rsidP="001669D6">
      <w:pPr>
        <w:rPr>
          <w:sz w:val="16"/>
          <w:szCs w:val="16"/>
        </w:rPr>
      </w:pPr>
      <w:r w:rsidRPr="006A7E6F">
        <w:rPr>
          <w:sz w:val="16"/>
          <w:szCs w:val="16"/>
        </w:rPr>
        <w:t xml:space="preserve">Aris </w:t>
      </w:r>
      <w:proofErr w:type="spellStart"/>
      <w:r w:rsidRPr="006A7E6F">
        <w:rPr>
          <w:sz w:val="16"/>
          <w:szCs w:val="16"/>
        </w:rPr>
        <w:t>Roussinos</w:t>
      </w:r>
      <w:proofErr w:type="spellEnd"/>
      <w:proofErr w:type="gramStart"/>
      <w:r w:rsidRPr="006A7E6F">
        <w:rPr>
          <w:sz w:val="16"/>
          <w:szCs w:val="16"/>
        </w:rPr>
        <w:t>, ”Twilight</w:t>
      </w:r>
      <w:proofErr w:type="gramEnd"/>
      <w:r w:rsidRPr="006A7E6F">
        <w:rPr>
          <w:sz w:val="16"/>
          <w:szCs w:val="16"/>
        </w:rPr>
        <w:t xml:space="preserve"> of the American Empire” </w:t>
      </w:r>
      <w:proofErr w:type="spellStart"/>
      <w:r w:rsidRPr="006A7E6F">
        <w:rPr>
          <w:sz w:val="16"/>
          <w:szCs w:val="16"/>
        </w:rPr>
        <w:t>Unherd</w:t>
      </w:r>
      <w:proofErr w:type="spellEnd"/>
      <w:r w:rsidRPr="006A7E6F">
        <w:rPr>
          <w:sz w:val="16"/>
          <w:szCs w:val="16"/>
        </w:rPr>
        <w:t>, March 3</w:t>
      </w:r>
      <w:r w:rsidRPr="006A7E6F">
        <w:rPr>
          <w:sz w:val="16"/>
          <w:szCs w:val="16"/>
          <w:vertAlign w:val="superscript"/>
        </w:rPr>
        <w:t>rd</w:t>
      </w:r>
      <w:r w:rsidRPr="006A7E6F">
        <w:rPr>
          <w:sz w:val="16"/>
          <w:szCs w:val="16"/>
        </w:rPr>
        <w:t xml:space="preserve">, 2021 </w:t>
      </w:r>
      <w:hyperlink r:id="rId14" w:history="1">
        <w:r w:rsidRPr="006A7E6F">
          <w:rPr>
            <w:rStyle w:val="Hyperlink"/>
            <w:sz w:val="16"/>
            <w:szCs w:val="16"/>
          </w:rPr>
          <w:t>https://unherd.com/2021/03/twilight-of-the-american-empire/</w:t>
        </w:r>
      </w:hyperlink>
      <w:r w:rsidRPr="006A7E6F">
        <w:rPr>
          <w:sz w:val="16"/>
          <w:szCs w:val="16"/>
        </w:rPr>
        <w:t xml:space="preserve"> // </w:t>
      </w:r>
      <w:proofErr w:type="spellStart"/>
      <w:r w:rsidRPr="006A7E6F">
        <w:rPr>
          <w:sz w:val="16"/>
          <w:szCs w:val="16"/>
        </w:rPr>
        <w:t>sam</w:t>
      </w:r>
      <w:proofErr w:type="spellEnd"/>
      <w:r>
        <w:rPr>
          <w:sz w:val="16"/>
          <w:szCs w:val="16"/>
        </w:rPr>
        <w:t xml:space="preserve"> + pat</w:t>
      </w:r>
    </w:p>
    <w:p w14:paraId="7F83F5C0" w14:textId="77777777" w:rsidR="001669D6" w:rsidRPr="00BF0CD9" w:rsidRDefault="001669D6" w:rsidP="001669D6">
      <w:pPr>
        <w:rPr>
          <w:u w:val="single"/>
        </w:rPr>
      </w:pPr>
      <w:r w:rsidRPr="00647B59">
        <w:rPr>
          <w:sz w:val="12"/>
        </w:rPr>
        <w:t xml:space="preserve">When Joe Biden announced to the Munich Security Conference last week that “America was back” at the </w:t>
      </w:r>
      <w:proofErr w:type="spellStart"/>
      <w:r w:rsidRPr="00647B59">
        <w:rPr>
          <w:sz w:val="12"/>
        </w:rPr>
        <w:t>centre</w:t>
      </w:r>
      <w:proofErr w:type="spellEnd"/>
      <w:r w:rsidRPr="00647B59">
        <w:rPr>
          <w:sz w:val="12"/>
        </w:rPr>
        <w:t xml:space="preserve"> of the Atlantic alliance, his European virtual audience responded with a collective shrug. For all their protestations of fealty, Europe’s leaders, defiantly pushing ahead with trade and energy deals with America’s rivals, are not interested in any great ideological crusade on the hegemon’s behalf. As Nathalie </w:t>
      </w:r>
      <w:proofErr w:type="spellStart"/>
      <w:r w:rsidRPr="00647B59">
        <w:rPr>
          <w:sz w:val="12"/>
        </w:rPr>
        <w:t>Tocci</w:t>
      </w:r>
      <w:proofErr w:type="spellEnd"/>
      <w:r w:rsidRPr="00647B59">
        <w:rPr>
          <w:sz w:val="12"/>
        </w:rPr>
        <w:t xml:space="preserve">, chief advisor to EU foreign policy chief </w:t>
      </w:r>
      <w:proofErr w:type="spellStart"/>
      <w:r w:rsidRPr="00647B59">
        <w:rPr>
          <w:sz w:val="12"/>
        </w:rPr>
        <w:t>Josep</w:t>
      </w:r>
      <w:proofErr w:type="spellEnd"/>
      <w:r w:rsidRPr="00647B59">
        <w:rPr>
          <w:sz w:val="12"/>
        </w:rPr>
        <w:t xml:space="preserve"> Borrell </w:t>
      </w:r>
      <w:proofErr w:type="spellStart"/>
      <w:r w:rsidRPr="00647B59">
        <w:rPr>
          <w:sz w:val="12"/>
        </w:rPr>
        <w:t>Fontelles</w:t>
      </w:r>
      <w:proofErr w:type="spellEnd"/>
      <w:r w:rsidRPr="00647B59">
        <w:rPr>
          <w:sz w:val="12"/>
        </w:rPr>
        <w:t xml:space="preserve">, notes in a recent paper, “the European project developed under… an order made up of international </w:t>
      </w:r>
      <w:proofErr w:type="spellStart"/>
      <w:r w:rsidRPr="00647B59">
        <w:rPr>
          <w:sz w:val="12"/>
        </w:rPr>
        <w:t>organisations</w:t>
      </w:r>
      <w:proofErr w:type="spellEnd"/>
      <w:r w:rsidRPr="00647B59">
        <w:rPr>
          <w:sz w:val="12"/>
        </w:rPr>
        <w:t xml:space="preserve">, laws, norms, regimes and practices premised on US power”. Yet today, “that world is fast fading”. </w:t>
      </w:r>
      <w:r w:rsidRPr="00BF0CD9">
        <w:rPr>
          <w:u w:val="single"/>
        </w:rPr>
        <w:t xml:space="preserve">While </w:t>
      </w:r>
      <w:r w:rsidRPr="006A7E6F">
        <w:rPr>
          <w:highlight w:val="green"/>
          <w:u w:val="single"/>
        </w:rPr>
        <w:t>the US</w:t>
      </w:r>
      <w:r w:rsidRPr="00BF0CD9">
        <w:rPr>
          <w:u w:val="single"/>
        </w:rPr>
        <w:t xml:space="preserve"> remains the only state able to project power globally, </w:t>
      </w:r>
      <w:r w:rsidRPr="006A7E6F">
        <w:rPr>
          <w:rStyle w:val="Emphasis"/>
        </w:rPr>
        <w:t>it “</w:t>
      </w:r>
      <w:r w:rsidRPr="006A7E6F">
        <w:rPr>
          <w:rStyle w:val="Emphasis"/>
          <w:highlight w:val="green"/>
        </w:rPr>
        <w:t>no longer represents the</w:t>
      </w:r>
      <w:r w:rsidRPr="006A7E6F">
        <w:rPr>
          <w:rStyle w:val="Emphasis"/>
        </w:rPr>
        <w:t xml:space="preserve"> undisputed </w:t>
      </w:r>
      <w:r w:rsidRPr="006A7E6F">
        <w:rPr>
          <w:rStyle w:val="Emphasis"/>
          <w:highlight w:val="green"/>
        </w:rPr>
        <w:t>hegemon</w:t>
      </w:r>
      <w:r w:rsidRPr="006A7E6F">
        <w:rPr>
          <w:rStyle w:val="Emphasis"/>
        </w:rPr>
        <w:t xml:space="preserve"> of the international system”</w:t>
      </w:r>
      <w:r w:rsidRPr="00647B59">
        <w:rPr>
          <w:sz w:val="12"/>
        </w:rPr>
        <w:t xml:space="preserve">. Indeed, as </w:t>
      </w:r>
      <w:proofErr w:type="spellStart"/>
      <w:r w:rsidRPr="00647B59">
        <w:rPr>
          <w:sz w:val="12"/>
        </w:rPr>
        <w:t>Tocci</w:t>
      </w:r>
      <w:proofErr w:type="spellEnd"/>
      <w:r w:rsidRPr="00647B59">
        <w:rPr>
          <w:sz w:val="12"/>
        </w:rPr>
        <w:t xml:space="preserve"> observes, China’s rise “suggests that we can no longer claim with confidence that economic prosperity and political freedoms can only go hand in hand”. </w:t>
      </w:r>
      <w:r w:rsidRPr="00BF0CD9">
        <w:rPr>
          <w:u w:val="single"/>
        </w:rPr>
        <w:t>Moreover</w:t>
      </w:r>
      <w:r w:rsidRPr="00647B59">
        <w:rPr>
          <w:sz w:val="12"/>
        </w:rPr>
        <w:t xml:space="preserve">, </w:t>
      </w:r>
      <w:r w:rsidRPr="00BF0CD9">
        <w:rPr>
          <w:u w:val="single"/>
        </w:rPr>
        <w:t xml:space="preserve">our dramatically </w:t>
      </w:r>
      <w:r w:rsidRPr="006A7E6F">
        <w:rPr>
          <w:highlight w:val="green"/>
          <w:u w:val="single"/>
        </w:rPr>
        <w:t>different experiences of Covid “suggests</w:t>
      </w:r>
      <w:r w:rsidRPr="00BF0CD9">
        <w:rPr>
          <w:u w:val="single"/>
        </w:rPr>
        <w:t xml:space="preserve"> that the </w:t>
      </w:r>
      <w:r w:rsidRPr="006A7E6F">
        <w:rPr>
          <w:highlight w:val="green"/>
          <w:u w:val="single"/>
        </w:rPr>
        <w:t>jury is out on which</w:t>
      </w:r>
      <w:r w:rsidRPr="00BF0CD9">
        <w:rPr>
          <w:u w:val="single"/>
        </w:rPr>
        <w:t xml:space="preserve"> governance </w:t>
      </w:r>
      <w:r w:rsidRPr="006A7E6F">
        <w:rPr>
          <w:highlight w:val="green"/>
          <w:u w:val="single"/>
        </w:rPr>
        <w:t>system is</w:t>
      </w:r>
      <w:r w:rsidRPr="00BF0CD9">
        <w:rPr>
          <w:u w:val="single"/>
        </w:rPr>
        <w:t xml:space="preserve"> perceived as </w:t>
      </w:r>
      <w:r w:rsidRPr="006A7E6F">
        <w:rPr>
          <w:highlight w:val="green"/>
          <w:u w:val="single"/>
        </w:rPr>
        <w:t>best</w:t>
      </w:r>
      <w:r w:rsidRPr="00BF0CD9">
        <w:rPr>
          <w:u w:val="single"/>
        </w:rPr>
        <w:t xml:space="preserve"> addressing the pandemic crisis</w:t>
      </w:r>
      <w:r w:rsidRPr="00647B59">
        <w:rPr>
          <w:sz w:val="12"/>
        </w:rPr>
        <w:t xml:space="preserve">, </w:t>
      </w:r>
      <w:r w:rsidRPr="00BF0CD9">
        <w:rPr>
          <w:u w:val="single"/>
        </w:rPr>
        <w:t>prompting questions about the management of other global challenges too”</w:t>
      </w:r>
      <w:r w:rsidRPr="00647B59">
        <w:rPr>
          <w:sz w:val="12"/>
        </w:rPr>
        <w:t xml:space="preserve">. To his credit, Biden squarely addressed these pressing questions. Summoning up the ghosts of past confrontations, he declared that “we’re at an inflection point” between those who believe that “autocracy is the best way forward… and those who understand that democracy is essential to meeting those challenges”. For the President, “Democracy will and must prevail… We have to prove that our model isn’t a relic of our history.” Yet this justificatory emphasis on democracy as the foundation of empire is a relic of a very specific moment in world history. As the historian Stephen Wertheim observes in his book Tomorrow the World, following the fall of France in 1940, American foreign policy elites feared that a Nazi victory would see the United States </w:t>
      </w:r>
      <w:proofErr w:type="gramStart"/>
      <w:r w:rsidRPr="00647B59">
        <w:rPr>
          <w:sz w:val="12"/>
        </w:rPr>
        <w:t>hemmed</w:t>
      </w:r>
      <w:proofErr w:type="gramEnd"/>
      <w:r w:rsidRPr="00647B59">
        <w:rPr>
          <w:sz w:val="12"/>
        </w:rPr>
        <w:t xml:space="preserve"> into the Western Hemisphere. But the British victory in the Battle of Britain </w:t>
      </w:r>
      <w:proofErr w:type="gramStart"/>
      <w:r w:rsidRPr="00647B59">
        <w:rPr>
          <w:sz w:val="12"/>
        </w:rPr>
        <w:t>opened up</w:t>
      </w:r>
      <w:proofErr w:type="gramEnd"/>
      <w:r w:rsidRPr="00647B59">
        <w:rPr>
          <w:sz w:val="12"/>
        </w:rPr>
        <w:t xml:space="preserve"> a new prospect, hitherto undreamed of by American politicians: first of an Anglo-American imperial condominium, dividing up the post-war world between them; and then, as Britain’s relative decline became apparent, a vision of total global hegemony. </w:t>
      </w:r>
      <w:r w:rsidRPr="00BF0CD9">
        <w:rPr>
          <w:u w:val="single"/>
        </w:rPr>
        <w:t>“</w:t>
      </w:r>
      <w:r w:rsidRPr="006A7E6F">
        <w:rPr>
          <w:highlight w:val="green"/>
          <w:u w:val="single"/>
        </w:rPr>
        <w:t>Americans</w:t>
      </w:r>
      <w:r w:rsidRPr="00BF0CD9">
        <w:rPr>
          <w:u w:val="single"/>
        </w:rPr>
        <w:t xml:space="preserve"> ever since</w:t>
      </w:r>
      <w:r w:rsidRPr="00647B59">
        <w:rPr>
          <w:sz w:val="12"/>
        </w:rPr>
        <w:t xml:space="preserve">, </w:t>
      </w:r>
      <w:r w:rsidRPr="00BF0CD9">
        <w:rPr>
          <w:u w:val="single"/>
        </w:rPr>
        <w:t>from experts to ordinary citizens</w:t>
      </w:r>
      <w:r w:rsidRPr="00647B59">
        <w:rPr>
          <w:sz w:val="12"/>
        </w:rPr>
        <w:t xml:space="preserve">, </w:t>
      </w:r>
      <w:r w:rsidRPr="00BF0CD9">
        <w:rPr>
          <w:u w:val="single"/>
        </w:rPr>
        <w:t xml:space="preserve">have </w:t>
      </w:r>
      <w:r w:rsidRPr="006A7E6F">
        <w:rPr>
          <w:highlight w:val="green"/>
          <w:u w:val="single"/>
        </w:rPr>
        <w:t>considered world dominance</w:t>
      </w:r>
      <w:r w:rsidRPr="00BF0CD9">
        <w:rPr>
          <w:u w:val="single"/>
        </w:rPr>
        <w:t xml:space="preserve"> to be </w:t>
      </w:r>
      <w:r w:rsidRPr="006A7E6F">
        <w:rPr>
          <w:highlight w:val="green"/>
          <w:u w:val="single"/>
        </w:rPr>
        <w:t>their nation’s</w:t>
      </w:r>
      <w:r w:rsidRPr="00BF0CD9">
        <w:rPr>
          <w:u w:val="single"/>
        </w:rPr>
        <w:t xml:space="preserve"> natural </w:t>
      </w:r>
      <w:r w:rsidRPr="006A7E6F">
        <w:rPr>
          <w:highlight w:val="green"/>
          <w:u w:val="single"/>
        </w:rPr>
        <w:t>role</w:t>
      </w:r>
      <w:r w:rsidRPr="00BF0CD9">
        <w:rPr>
          <w:u w:val="single"/>
        </w:rPr>
        <w:t>,”</w:t>
      </w:r>
      <w:r w:rsidRPr="00647B59">
        <w:rPr>
          <w:sz w:val="12"/>
        </w:rPr>
        <w:t xml:space="preserve"> Wertheim notes. It is an ideology which “holds that the superior coercive power of the United States is required to underwrite a decent world order” — one which “assumes that </w:t>
      </w:r>
      <w:proofErr w:type="gramStart"/>
      <w:r w:rsidRPr="00647B59">
        <w:rPr>
          <w:sz w:val="12"/>
        </w:rPr>
        <w:t>in order to</w:t>
      </w:r>
      <w:proofErr w:type="gramEnd"/>
      <w:r w:rsidRPr="00647B59">
        <w:rPr>
          <w:sz w:val="12"/>
        </w:rPr>
        <w:t xml:space="preserve"> prevent the international realm from descending into chaos or despotism, a benign hegemon must act as the world’s ordering agent,” with that onerous burden falling upon themselves. </w:t>
      </w:r>
      <w:r w:rsidRPr="00BF0CD9">
        <w:rPr>
          <w:u w:val="single"/>
        </w:rPr>
        <w:t>To turn its wary populace into eager participants in this imperial project</w:t>
      </w:r>
      <w:r w:rsidRPr="00647B59">
        <w:rPr>
          <w:sz w:val="12"/>
        </w:rPr>
        <w:t xml:space="preserve">, </w:t>
      </w:r>
      <w:r w:rsidRPr="00BF0CD9">
        <w:rPr>
          <w:u w:val="single"/>
        </w:rPr>
        <w:t xml:space="preserve">American intellectual and foreign policy </w:t>
      </w:r>
      <w:r w:rsidRPr="006A7E6F">
        <w:rPr>
          <w:highlight w:val="green"/>
          <w:u w:val="single"/>
        </w:rPr>
        <w:t>elites framed</w:t>
      </w:r>
      <w:r w:rsidRPr="00BF0CD9">
        <w:rPr>
          <w:u w:val="single"/>
        </w:rPr>
        <w:t xml:space="preserve"> global </w:t>
      </w:r>
      <w:r w:rsidRPr="006A7E6F">
        <w:rPr>
          <w:highlight w:val="green"/>
          <w:u w:val="single"/>
        </w:rPr>
        <w:t>expansion as</w:t>
      </w:r>
      <w:r w:rsidRPr="00BF0CD9">
        <w:rPr>
          <w:u w:val="single"/>
        </w:rPr>
        <w:t xml:space="preserve"> the </w:t>
      </w:r>
      <w:r w:rsidRPr="006A7E6F">
        <w:rPr>
          <w:highlight w:val="green"/>
          <w:u w:val="single"/>
        </w:rPr>
        <w:t>establishment of a universal liberal-democratic order</w:t>
      </w:r>
      <w:r w:rsidRPr="00647B59">
        <w:rPr>
          <w:sz w:val="12"/>
        </w:rPr>
        <w:t xml:space="preserve">, </w:t>
      </w:r>
      <w:r w:rsidRPr="006A7E6F">
        <w:rPr>
          <w:highlight w:val="green"/>
          <w:u w:val="single"/>
        </w:rPr>
        <w:t>guided</w:t>
      </w:r>
      <w:r w:rsidRPr="00BF0CD9">
        <w:rPr>
          <w:u w:val="single"/>
        </w:rPr>
        <w:t xml:space="preserve"> and protected rather than ruled </w:t>
      </w:r>
      <w:r w:rsidRPr="006A7E6F">
        <w:rPr>
          <w:highlight w:val="green"/>
          <w:u w:val="single"/>
        </w:rPr>
        <w:t>by Washington</w:t>
      </w:r>
      <w:r w:rsidRPr="00647B59">
        <w:rPr>
          <w:sz w:val="12"/>
        </w:rPr>
        <w:t xml:space="preserve">. As Wertheim notes in a passage that is as true of American liberal commentators today as those of the 1940s, “anything less [than global supremacy] would be an abdication, tantamount to inactivity, absence, and head-in-the-sand disregard for the fate of the world.” </w:t>
      </w:r>
      <w:r w:rsidRPr="00BF0CD9">
        <w:rPr>
          <w:u w:val="single"/>
        </w:rPr>
        <w:t xml:space="preserve">America’s </w:t>
      </w:r>
      <w:r w:rsidRPr="006A7E6F">
        <w:rPr>
          <w:highlight w:val="green"/>
          <w:u w:val="single"/>
        </w:rPr>
        <w:t>pursuit</w:t>
      </w:r>
      <w:r w:rsidRPr="006A7E6F">
        <w:rPr>
          <w:u w:val="single"/>
        </w:rPr>
        <w:t xml:space="preserve"> of global hegemony was</w:t>
      </w:r>
      <w:r w:rsidRPr="00BF0CD9">
        <w:rPr>
          <w:u w:val="single"/>
        </w:rPr>
        <w:t xml:space="preserve"> not a sordid</w:t>
      </w:r>
      <w:r w:rsidRPr="00647B59">
        <w:rPr>
          <w:sz w:val="12"/>
        </w:rPr>
        <w:t xml:space="preserve">, </w:t>
      </w:r>
      <w:r w:rsidRPr="006A7E6F">
        <w:rPr>
          <w:u w:val="single"/>
        </w:rPr>
        <w:t>self-</w:t>
      </w:r>
      <w:proofErr w:type="spellStart"/>
      <w:r w:rsidRPr="006A7E6F">
        <w:rPr>
          <w:u w:val="single"/>
        </w:rPr>
        <w:t>aggrandising</w:t>
      </w:r>
      <w:proofErr w:type="spellEnd"/>
      <w:r w:rsidRPr="006A7E6F">
        <w:rPr>
          <w:u w:val="single"/>
        </w:rPr>
        <w:t xml:space="preserve"> imperial project like that of the</w:t>
      </w:r>
      <w:r w:rsidRPr="00BF0CD9">
        <w:rPr>
          <w:u w:val="single"/>
        </w:rPr>
        <w:t xml:space="preserve"> fading European powers</w:t>
      </w:r>
      <w:r w:rsidRPr="00647B59">
        <w:rPr>
          <w:sz w:val="12"/>
        </w:rPr>
        <w:t xml:space="preserve">; </w:t>
      </w:r>
      <w:r w:rsidRPr="00BF0CD9">
        <w:rPr>
          <w:u w:val="single"/>
        </w:rPr>
        <w:t>instead</w:t>
      </w:r>
      <w:r w:rsidRPr="00647B59">
        <w:rPr>
          <w:sz w:val="12"/>
        </w:rPr>
        <w:t xml:space="preserve">, </w:t>
      </w:r>
      <w:r w:rsidRPr="00BF0CD9">
        <w:rPr>
          <w:u w:val="single"/>
        </w:rPr>
        <w:t xml:space="preserve">it </w:t>
      </w:r>
      <w:r w:rsidRPr="006A7E6F">
        <w:rPr>
          <w:highlight w:val="green"/>
          <w:u w:val="single"/>
        </w:rPr>
        <w:t>was a moral duty</w:t>
      </w:r>
      <w:r w:rsidRPr="00647B59">
        <w:rPr>
          <w:sz w:val="12"/>
        </w:rPr>
        <w:t xml:space="preserve">, </w:t>
      </w:r>
      <w:r w:rsidRPr="00BF0CD9">
        <w:rPr>
          <w:u w:val="single"/>
        </w:rPr>
        <w:t>a noble sacrifice undertaken for the benefit of the rest of the world</w:t>
      </w:r>
      <w:r w:rsidRPr="00647B59">
        <w:rPr>
          <w:sz w:val="12"/>
        </w:rPr>
        <w:t xml:space="preserve">. </w:t>
      </w:r>
      <w:r w:rsidRPr="00BF0CD9">
        <w:rPr>
          <w:u w:val="single"/>
        </w:rPr>
        <w:t>In such a way</w:t>
      </w:r>
      <w:r w:rsidRPr="00647B59">
        <w:rPr>
          <w:sz w:val="12"/>
        </w:rPr>
        <w:t xml:space="preserve">, </w:t>
      </w:r>
      <w:r w:rsidRPr="00BF0CD9">
        <w:rPr>
          <w:u w:val="single"/>
        </w:rPr>
        <w:t>Wertheim writes</w:t>
      </w:r>
      <w:r w:rsidRPr="00647B59">
        <w:rPr>
          <w:sz w:val="12"/>
        </w:rPr>
        <w:t xml:space="preserve">, </w:t>
      </w:r>
      <w:r w:rsidRPr="006A7E6F">
        <w:rPr>
          <w:rStyle w:val="Emphasis"/>
          <w:highlight w:val="green"/>
        </w:rPr>
        <w:t>“the country jumped</w:t>
      </w:r>
      <w:r w:rsidRPr="006A7E6F">
        <w:rPr>
          <w:rStyle w:val="Emphasis"/>
        </w:rPr>
        <w:t xml:space="preserve"> from ‘isolationism’ </w:t>
      </w:r>
      <w:r w:rsidRPr="006A7E6F">
        <w:rPr>
          <w:rStyle w:val="Emphasis"/>
          <w:highlight w:val="green"/>
        </w:rPr>
        <w:t>to ‘imperialism’</w:t>
      </w:r>
      <w:r w:rsidRPr="006A7E6F">
        <w:rPr>
          <w:rStyle w:val="Emphasis"/>
        </w:rPr>
        <w:t xml:space="preserve">, acquiring a taste </w:t>
      </w:r>
      <w:r w:rsidRPr="006A7E6F">
        <w:rPr>
          <w:rStyle w:val="Emphasis"/>
        </w:rPr>
        <w:lastRenderedPageBreak/>
        <w:t xml:space="preserve">for </w:t>
      </w:r>
      <w:r w:rsidRPr="006A7E6F">
        <w:rPr>
          <w:rStyle w:val="Emphasis"/>
          <w:highlight w:val="green"/>
        </w:rPr>
        <w:t>unilateral intervention</w:t>
      </w:r>
      <w:r w:rsidRPr="006A7E6F">
        <w:rPr>
          <w:rStyle w:val="Emphasis"/>
        </w:rPr>
        <w:t xml:space="preserve"> everywhere in order </w:t>
      </w:r>
      <w:r w:rsidRPr="006A7E6F">
        <w:rPr>
          <w:rStyle w:val="Emphasis"/>
          <w:highlight w:val="green"/>
        </w:rPr>
        <w:t>to remake the world</w:t>
      </w:r>
      <w:r w:rsidRPr="006A7E6F">
        <w:rPr>
          <w:rStyle w:val="Emphasis"/>
        </w:rPr>
        <w:t xml:space="preserve"> in the image of the United States”</w:t>
      </w:r>
      <w:r w:rsidRPr="00BF0CD9">
        <w:rPr>
          <w:u w:val="single"/>
        </w:rPr>
        <w:t>.</w:t>
      </w:r>
      <w:r w:rsidRPr="00647B59">
        <w:rPr>
          <w:sz w:val="12"/>
        </w:rPr>
        <w:t xml:space="preserve"> In doing so, they constructed the global order whose waning days we now inhabit. </w:t>
      </w:r>
      <w:r w:rsidRPr="00BF0CD9">
        <w:rPr>
          <w:u w:val="single"/>
        </w:rPr>
        <w:t>Yet by making the Second World War the founding myth of the American-led order</w:t>
      </w:r>
      <w:r w:rsidRPr="00647B59">
        <w:rPr>
          <w:sz w:val="12"/>
        </w:rPr>
        <w:t xml:space="preserve">, </w:t>
      </w:r>
      <w:r w:rsidRPr="00BF0CD9">
        <w:rPr>
          <w:u w:val="single"/>
        </w:rPr>
        <w:t>certain pathologies were built into the system which now threaten its survival</w:t>
      </w:r>
      <w:r w:rsidRPr="00647B59">
        <w:rPr>
          <w:sz w:val="12"/>
        </w:rPr>
        <w:t xml:space="preserve">. </w:t>
      </w:r>
      <w:r w:rsidRPr="00BF0CD9">
        <w:rPr>
          <w:u w:val="single"/>
        </w:rPr>
        <w:t>As a useful myth became liberal dogma</w:t>
      </w:r>
      <w:r w:rsidRPr="00647B59">
        <w:rPr>
          <w:sz w:val="12"/>
        </w:rPr>
        <w:t xml:space="preserve">, </w:t>
      </w:r>
      <w:r w:rsidRPr="006A7E6F">
        <w:rPr>
          <w:highlight w:val="green"/>
          <w:u w:val="single"/>
        </w:rPr>
        <w:t>the neurotic belief</w:t>
      </w:r>
      <w:r w:rsidRPr="00BF0CD9">
        <w:rPr>
          <w:u w:val="single"/>
        </w:rPr>
        <w:t xml:space="preserve"> that </w:t>
      </w:r>
      <w:r w:rsidRPr="006A7E6F">
        <w:rPr>
          <w:highlight w:val="green"/>
          <w:u w:val="single"/>
        </w:rPr>
        <w:t>the end of</w:t>
      </w:r>
      <w:r w:rsidRPr="00BF0CD9">
        <w:rPr>
          <w:u w:val="single"/>
        </w:rPr>
        <w:t xml:space="preserve"> American </w:t>
      </w:r>
      <w:r w:rsidRPr="006A7E6F">
        <w:rPr>
          <w:highlight w:val="green"/>
          <w:u w:val="single"/>
        </w:rPr>
        <w:t>hegemony would mean</w:t>
      </w:r>
      <w:r w:rsidRPr="00BF0CD9">
        <w:rPr>
          <w:u w:val="single"/>
        </w:rPr>
        <w:t xml:space="preserve"> the </w:t>
      </w:r>
      <w:r w:rsidRPr="006A7E6F">
        <w:rPr>
          <w:highlight w:val="green"/>
          <w:u w:val="single"/>
        </w:rPr>
        <w:t>return of dark forces</w:t>
      </w:r>
      <w:r w:rsidRPr="00BF0CD9">
        <w:rPr>
          <w:u w:val="single"/>
        </w:rPr>
        <w:t xml:space="preserve"> has become so entrenched that it </w:t>
      </w:r>
      <w:r w:rsidRPr="006A7E6F">
        <w:rPr>
          <w:rStyle w:val="Emphasis"/>
          <w:highlight w:val="green"/>
        </w:rPr>
        <w:t>constrains</w:t>
      </w:r>
      <w:r w:rsidRPr="006A7E6F">
        <w:rPr>
          <w:rStyle w:val="Emphasis"/>
        </w:rPr>
        <w:t xml:space="preserve"> America’s </w:t>
      </w:r>
      <w:r w:rsidRPr="006A7E6F">
        <w:rPr>
          <w:rStyle w:val="Emphasis"/>
          <w:highlight w:val="green"/>
        </w:rPr>
        <w:t>ability to negotiate reality</w:t>
      </w:r>
      <w:r w:rsidRPr="00647B59">
        <w:rPr>
          <w:sz w:val="12"/>
        </w:rPr>
        <w:t xml:space="preserve">. </w:t>
      </w:r>
      <w:r w:rsidRPr="00BF0CD9">
        <w:rPr>
          <w:u w:val="single"/>
        </w:rPr>
        <w:t>In the same way US political radicals appear doomed to endlessly replay the ideological battles of 1930s Germany in the streets of America’s cities</w:t>
      </w:r>
      <w:r w:rsidRPr="00647B59">
        <w:rPr>
          <w:sz w:val="12"/>
        </w:rPr>
        <w:t xml:space="preserve">, </w:t>
      </w:r>
      <w:r w:rsidRPr="00BF0CD9">
        <w:rPr>
          <w:u w:val="single"/>
        </w:rPr>
        <w:t>it is always 1933 in the world of the D.C. liberal hawk</w:t>
      </w:r>
      <w:r w:rsidRPr="00647B59">
        <w:rPr>
          <w:sz w:val="12"/>
        </w:rPr>
        <w:t xml:space="preserve">: </w:t>
      </w:r>
      <w:r w:rsidRPr="00BF0CD9">
        <w:rPr>
          <w:u w:val="single"/>
        </w:rPr>
        <w:t>American hegemony is all that stands between the free world and the rise of new Hitlers</w:t>
      </w:r>
      <w:r w:rsidRPr="00647B59">
        <w:rPr>
          <w:sz w:val="12"/>
        </w:rPr>
        <w:t xml:space="preserve">, </w:t>
      </w:r>
      <w:r w:rsidRPr="00BF0CD9">
        <w:rPr>
          <w:u w:val="single"/>
        </w:rPr>
        <w:t>destined to crop up from the blood-soaked soil of the Old World without regular American pruning.</w:t>
      </w:r>
      <w:r w:rsidRPr="00647B59">
        <w:rPr>
          <w:sz w:val="12"/>
        </w:rPr>
        <w:t xml:space="preserve"> The increasing salience since the 1990s of a Hollywood-</w:t>
      </w:r>
      <w:proofErr w:type="spellStart"/>
      <w:r w:rsidRPr="00647B59">
        <w:rPr>
          <w:sz w:val="12"/>
        </w:rPr>
        <w:t>esque</w:t>
      </w:r>
      <w:proofErr w:type="spellEnd"/>
      <w:r w:rsidRPr="00647B59">
        <w:rPr>
          <w:sz w:val="12"/>
        </w:rPr>
        <w:t xml:space="preserve"> understanding of the Second World War exemplifies this distortion of reality in the pursuit of a grand, </w:t>
      </w:r>
      <w:proofErr w:type="spellStart"/>
      <w:r w:rsidRPr="00647B59">
        <w:rPr>
          <w:sz w:val="12"/>
        </w:rPr>
        <w:t>moralising</w:t>
      </w:r>
      <w:proofErr w:type="spellEnd"/>
      <w:r w:rsidRPr="00647B59">
        <w:rPr>
          <w:sz w:val="12"/>
        </w:rPr>
        <w:t xml:space="preserve"> origin myth. It is a worldview shorn of moral compromises, such as the necessary alliance with Stalin’s murderous regime, in which every challenger to US hegemony magically becomes a new Hitler. </w:t>
      </w:r>
      <w:r w:rsidRPr="006A7E6F">
        <w:rPr>
          <w:highlight w:val="green"/>
          <w:u w:val="single"/>
        </w:rPr>
        <w:t>Complex</w:t>
      </w:r>
      <w:r w:rsidRPr="00BF0CD9">
        <w:rPr>
          <w:u w:val="single"/>
        </w:rPr>
        <w:t xml:space="preserve"> and intractable ethnic</w:t>
      </w:r>
      <w:r w:rsidRPr="00647B59">
        <w:rPr>
          <w:sz w:val="12"/>
        </w:rPr>
        <w:t xml:space="preserve">, </w:t>
      </w:r>
      <w:r w:rsidRPr="00BF0CD9">
        <w:rPr>
          <w:u w:val="single"/>
        </w:rPr>
        <w:t xml:space="preserve">tribal and sectarian </w:t>
      </w:r>
      <w:r w:rsidRPr="006A7E6F">
        <w:rPr>
          <w:highlight w:val="green"/>
          <w:u w:val="single"/>
        </w:rPr>
        <w:t>conflicts</w:t>
      </w:r>
      <w:r w:rsidRPr="00BF0CD9">
        <w:rPr>
          <w:u w:val="single"/>
        </w:rPr>
        <w:t xml:space="preserve"> — </w:t>
      </w:r>
      <w:r w:rsidRPr="006A7E6F">
        <w:rPr>
          <w:highlight w:val="green"/>
          <w:u w:val="single"/>
        </w:rPr>
        <w:t>literally inexplicable in such a</w:t>
      </w:r>
      <w:r w:rsidRPr="00BF0CD9">
        <w:rPr>
          <w:u w:val="single"/>
        </w:rPr>
        <w:t xml:space="preserve"> moral </w:t>
      </w:r>
      <w:r w:rsidRPr="006A7E6F">
        <w:rPr>
          <w:highlight w:val="green"/>
          <w:u w:val="single"/>
        </w:rPr>
        <w:t>framework</w:t>
      </w:r>
      <w:r w:rsidRPr="00BF0CD9">
        <w:rPr>
          <w:u w:val="single"/>
        </w:rPr>
        <w:t xml:space="preserve"> — </w:t>
      </w:r>
      <w:r w:rsidRPr="006A7E6F">
        <w:rPr>
          <w:highlight w:val="green"/>
          <w:u w:val="single"/>
        </w:rPr>
        <w:t>are</w:t>
      </w:r>
      <w:r w:rsidRPr="00BF0CD9">
        <w:rPr>
          <w:u w:val="single"/>
        </w:rPr>
        <w:t xml:space="preserve"> either </w:t>
      </w:r>
      <w:r w:rsidRPr="006A7E6F">
        <w:rPr>
          <w:highlight w:val="green"/>
          <w:u w:val="single"/>
        </w:rPr>
        <w:t>reduced to</w:t>
      </w:r>
      <w:r w:rsidRPr="00BF0CD9">
        <w:rPr>
          <w:u w:val="single"/>
        </w:rPr>
        <w:t xml:space="preserve"> the </w:t>
      </w:r>
      <w:r w:rsidRPr="006A7E6F">
        <w:rPr>
          <w:highlight w:val="green"/>
          <w:u w:val="single"/>
        </w:rPr>
        <w:t>evil</w:t>
      </w:r>
      <w:r w:rsidRPr="00BF0CD9">
        <w:rPr>
          <w:u w:val="single"/>
        </w:rPr>
        <w:t xml:space="preserve"> deeds of individual </w:t>
      </w:r>
      <w:r w:rsidRPr="006A7E6F">
        <w:rPr>
          <w:highlight w:val="green"/>
          <w:u w:val="single"/>
        </w:rPr>
        <w:t>dictators</w:t>
      </w:r>
      <w:r w:rsidRPr="00BF0CD9">
        <w:rPr>
          <w:u w:val="single"/>
        </w:rPr>
        <w:t xml:space="preserve">, whose removal will lead automatically to the flourishing of liberal </w:t>
      </w:r>
      <w:proofErr w:type="gramStart"/>
      <w:r w:rsidRPr="00BF0CD9">
        <w:rPr>
          <w:u w:val="single"/>
        </w:rPr>
        <w:t xml:space="preserve">democracy, </w:t>
      </w:r>
      <w:r w:rsidRPr="006A7E6F">
        <w:rPr>
          <w:highlight w:val="green"/>
          <w:u w:val="single"/>
        </w:rPr>
        <w:t>or</w:t>
      </w:r>
      <w:proofErr w:type="gramEnd"/>
      <w:r w:rsidRPr="006A7E6F">
        <w:rPr>
          <w:highlight w:val="green"/>
          <w:u w:val="single"/>
        </w:rPr>
        <w:t xml:space="preserve"> ignored</w:t>
      </w:r>
      <w:r w:rsidRPr="00BF0CD9">
        <w:rPr>
          <w:u w:val="single"/>
        </w:rPr>
        <w:t xml:space="preserve"> as too difficult to comprehend</w:t>
      </w:r>
      <w:r w:rsidRPr="00647B59">
        <w:rPr>
          <w:sz w:val="12"/>
        </w:rPr>
        <w:t xml:space="preserve">. The results are plain to see. As </w:t>
      </w:r>
      <w:proofErr w:type="spellStart"/>
      <w:r w:rsidRPr="00647B59">
        <w:rPr>
          <w:sz w:val="12"/>
        </w:rPr>
        <w:t>Tocci</w:t>
      </w:r>
      <w:proofErr w:type="spellEnd"/>
      <w:r w:rsidRPr="00647B59">
        <w:rPr>
          <w:sz w:val="12"/>
        </w:rPr>
        <w:t xml:space="preserve"> notes, more in sorrow than censure, “the last war which the US led and unequivocally won both militarily and politically was over Kosovo 22 years ago.” In the ever-expanding wars since then, the US has “won militarily, but (abysmally) lost politically.” </w:t>
      </w:r>
      <w:r w:rsidRPr="00BF0CD9">
        <w:rPr>
          <w:u w:val="single"/>
        </w:rPr>
        <w:t>The result</w:t>
      </w:r>
      <w:r w:rsidRPr="00647B59">
        <w:rPr>
          <w:sz w:val="12"/>
        </w:rPr>
        <w:t xml:space="preserve">, </w:t>
      </w:r>
      <w:r w:rsidRPr="00BF0CD9">
        <w:rPr>
          <w:u w:val="single"/>
        </w:rPr>
        <w:t>as she observes</w:t>
      </w:r>
      <w:r w:rsidRPr="00647B59">
        <w:rPr>
          <w:sz w:val="12"/>
        </w:rPr>
        <w:t xml:space="preserve">, </w:t>
      </w:r>
      <w:r w:rsidRPr="00BF0CD9">
        <w:rPr>
          <w:u w:val="single"/>
        </w:rPr>
        <w:t>is that “</w:t>
      </w:r>
      <w:r w:rsidRPr="00647B59">
        <w:rPr>
          <w:rStyle w:val="StyleUnderline"/>
        </w:rPr>
        <w:t>the outcomes of the many</w:t>
      </w:r>
      <w:r w:rsidRPr="00BF0CD9">
        <w:rPr>
          <w:u w:val="single"/>
        </w:rPr>
        <w:t xml:space="preserve"> </w:t>
      </w:r>
      <w:r w:rsidRPr="00647B59">
        <w:rPr>
          <w:highlight w:val="green"/>
          <w:u w:val="single"/>
        </w:rPr>
        <w:t>wars</w:t>
      </w:r>
      <w:r w:rsidRPr="00BF0CD9">
        <w:rPr>
          <w:u w:val="single"/>
        </w:rPr>
        <w:t xml:space="preserve"> that have been </w:t>
      </w:r>
      <w:r w:rsidRPr="00647B59">
        <w:rPr>
          <w:highlight w:val="green"/>
          <w:u w:val="single"/>
        </w:rPr>
        <w:t>fought in China’s absence</w:t>
      </w:r>
      <w:r w:rsidRPr="00BF0CD9">
        <w:rPr>
          <w:u w:val="single"/>
        </w:rPr>
        <w:t xml:space="preserve"> during the decades of its economic rise </w:t>
      </w:r>
      <w:r w:rsidRPr="00647B59">
        <w:rPr>
          <w:highlight w:val="green"/>
          <w:u w:val="single"/>
        </w:rPr>
        <w:t>have been</w:t>
      </w:r>
      <w:r w:rsidRPr="00647B59">
        <w:rPr>
          <w:sz w:val="12"/>
        </w:rPr>
        <w:t xml:space="preserve">, </w:t>
      </w:r>
      <w:r w:rsidRPr="00BF0CD9">
        <w:rPr>
          <w:u w:val="single"/>
        </w:rPr>
        <w:t>in one way or another</w:t>
      </w:r>
      <w:r w:rsidRPr="00647B59">
        <w:rPr>
          <w:sz w:val="12"/>
        </w:rPr>
        <w:t xml:space="preserve">, </w:t>
      </w:r>
      <w:r w:rsidRPr="00647B59">
        <w:rPr>
          <w:highlight w:val="green"/>
          <w:u w:val="single"/>
        </w:rPr>
        <w:t>to China’s</w:t>
      </w:r>
      <w:r w:rsidRPr="00BF0CD9">
        <w:rPr>
          <w:u w:val="single"/>
        </w:rPr>
        <w:t xml:space="preserve"> strategic advantage.” The danger for America</w:t>
      </w:r>
      <w:r w:rsidRPr="00647B59">
        <w:rPr>
          <w:sz w:val="12"/>
        </w:rPr>
        <w:t xml:space="preserve">, then, </w:t>
      </w:r>
      <w:r w:rsidRPr="00BF0CD9">
        <w:rPr>
          <w:u w:val="single"/>
        </w:rPr>
        <w:t xml:space="preserve">is that its </w:t>
      </w:r>
      <w:r w:rsidRPr="00647B59">
        <w:rPr>
          <w:highlight w:val="green"/>
          <w:u w:val="single"/>
        </w:rPr>
        <w:t>leaders</w:t>
      </w:r>
      <w:r w:rsidRPr="00BF0CD9">
        <w:rPr>
          <w:u w:val="single"/>
        </w:rPr>
        <w:t xml:space="preserve"> have become </w:t>
      </w:r>
      <w:r w:rsidRPr="00647B59">
        <w:rPr>
          <w:rStyle w:val="Emphasis"/>
          <w:highlight w:val="green"/>
        </w:rPr>
        <w:t>high on their own</w:t>
      </w:r>
      <w:r w:rsidRPr="00647B59">
        <w:rPr>
          <w:rStyle w:val="Emphasis"/>
        </w:rPr>
        <w:t xml:space="preserve"> ideological </w:t>
      </w:r>
      <w:r w:rsidRPr="00647B59">
        <w:rPr>
          <w:rStyle w:val="Emphasis"/>
          <w:highlight w:val="green"/>
        </w:rPr>
        <w:t>supply</w:t>
      </w:r>
      <w:r w:rsidRPr="00647B59">
        <w:rPr>
          <w:sz w:val="12"/>
        </w:rPr>
        <w:t xml:space="preserve">, </w:t>
      </w:r>
      <w:r w:rsidRPr="00BF0CD9">
        <w:rPr>
          <w:u w:val="single"/>
        </w:rPr>
        <w:t>overlaying their fantasy map on the real world</w:t>
      </w:r>
      <w:r w:rsidRPr="00647B59">
        <w:rPr>
          <w:sz w:val="12"/>
        </w:rPr>
        <w:t xml:space="preserve">. </w:t>
      </w:r>
      <w:r w:rsidRPr="00BF0CD9">
        <w:rPr>
          <w:u w:val="single"/>
        </w:rPr>
        <w:t>It seems</w:t>
      </w:r>
      <w:r w:rsidRPr="00647B59">
        <w:rPr>
          <w:sz w:val="12"/>
        </w:rPr>
        <w:t xml:space="preserve">, at times, </w:t>
      </w:r>
      <w:r w:rsidRPr="00BF0CD9">
        <w:rPr>
          <w:u w:val="single"/>
        </w:rPr>
        <w:t>that by fusing the Realist desire for hegemony with an idealistic mission to remake the world</w:t>
      </w:r>
      <w:r w:rsidRPr="00647B59">
        <w:rPr>
          <w:sz w:val="12"/>
        </w:rPr>
        <w:t xml:space="preserve">, </w:t>
      </w:r>
      <w:r w:rsidRPr="00BF0CD9">
        <w:rPr>
          <w:u w:val="single"/>
        </w:rPr>
        <w:t xml:space="preserve">America’s </w:t>
      </w:r>
      <w:r w:rsidRPr="00647B59">
        <w:rPr>
          <w:highlight w:val="green"/>
          <w:u w:val="single"/>
        </w:rPr>
        <w:t>elites believe they have</w:t>
      </w:r>
      <w:r w:rsidRPr="00BF0CD9">
        <w:rPr>
          <w:u w:val="single"/>
        </w:rPr>
        <w:t xml:space="preserve"> secured </w:t>
      </w:r>
      <w:r w:rsidRPr="00647B59">
        <w:rPr>
          <w:highlight w:val="green"/>
          <w:u w:val="single"/>
        </w:rPr>
        <w:t>the mandate of heaven</w:t>
      </w:r>
      <w:r w:rsidRPr="00BF0CD9">
        <w:rPr>
          <w:u w:val="single"/>
        </w:rPr>
        <w:t xml:space="preserve"> for their project.</w:t>
      </w:r>
      <w:r w:rsidRPr="00647B59">
        <w:rPr>
          <w:sz w:val="12"/>
        </w:rPr>
        <w:t xml:space="preserve"> Challengers, from Putin to Gaddafi to Assad, are not merely opponents; they are rebels against the arc of history, individual reincarnations of the 1930s whose very existence, let alone survival, is morally unbearable. Indeed, there are worrying intimations that America’s leaders believe the victory of liberal democracy is predestined, purely through its own perceived moral virtue: as if the victories of the Second World War and the Cold War were won by holding the correct ideology, and not through the possession of stronger industrial bases and amoral political alliances. </w:t>
      </w:r>
      <w:r w:rsidRPr="00BF0CD9">
        <w:rPr>
          <w:u w:val="single"/>
        </w:rPr>
        <w:t xml:space="preserve">The </w:t>
      </w:r>
      <w:r w:rsidRPr="00647B59">
        <w:rPr>
          <w:highlight w:val="green"/>
          <w:u w:val="single"/>
        </w:rPr>
        <w:t>rise of China</w:t>
      </w:r>
      <w:r w:rsidRPr="00647B59">
        <w:rPr>
          <w:sz w:val="12"/>
        </w:rPr>
        <w:t xml:space="preserve">, </w:t>
      </w:r>
      <w:r w:rsidRPr="00BF0CD9">
        <w:rPr>
          <w:u w:val="single"/>
        </w:rPr>
        <w:t>concomitant with America’s decline</w:t>
      </w:r>
      <w:r w:rsidRPr="00647B59">
        <w:rPr>
          <w:sz w:val="12"/>
        </w:rPr>
        <w:t xml:space="preserve">, </w:t>
      </w:r>
      <w:r w:rsidRPr="00647B59">
        <w:rPr>
          <w:highlight w:val="green"/>
          <w:u w:val="single"/>
        </w:rPr>
        <w:t>is</w:t>
      </w:r>
      <w:r w:rsidRPr="00BF0CD9">
        <w:rPr>
          <w:u w:val="single"/>
        </w:rPr>
        <w:t xml:space="preserve"> largely </w:t>
      </w:r>
      <w:r w:rsidRPr="00647B59">
        <w:rPr>
          <w:highlight w:val="green"/>
          <w:u w:val="single"/>
        </w:rPr>
        <w:t>the unintended product of</w:t>
      </w:r>
      <w:r w:rsidRPr="00BF0CD9">
        <w:rPr>
          <w:u w:val="single"/>
        </w:rPr>
        <w:t xml:space="preserve"> such </w:t>
      </w:r>
      <w:r w:rsidRPr="00647B59">
        <w:rPr>
          <w:highlight w:val="green"/>
          <w:u w:val="single"/>
        </w:rPr>
        <w:t>a dangerously idealistic worldview</w:t>
      </w:r>
      <w:r w:rsidRPr="00647B59">
        <w:rPr>
          <w:sz w:val="12"/>
        </w:rPr>
        <w:t xml:space="preserve">. Yet like the American millennials role-playing Weimar, their elders continue to re-enact the sacred myth on the global sphere, invoking the litanies of another time, on another continent, for their magical power. By intoning the sacred word democracy </w:t>
      </w:r>
      <w:proofErr w:type="gramStart"/>
      <w:r w:rsidRPr="00647B59">
        <w:rPr>
          <w:sz w:val="12"/>
        </w:rPr>
        <w:t>over and over again</w:t>
      </w:r>
      <w:proofErr w:type="gramEnd"/>
      <w:r w:rsidRPr="00647B59">
        <w:rPr>
          <w:sz w:val="12"/>
        </w:rPr>
        <w:t xml:space="preserve"> at the Munich conference — including three times in his concluding sentence — Biden echoed the themes of his first domestic foreign policy speech: that he will “host the summit of democracies early in my administration to rally the nations of the world to defend democracy globally” and that “there’s no longer a bright line between foreign and domestic policy”. The riot at the Capitol and the future confrontation in east Asia are now part of the same Manichean struggle, a worldview we could term the true D.C. cinematic universe. Of course, Biden’s framing is not true in a literal sense: the same speech contained a pledge to defend Saudi Arabia — which is not noted for its liberal governance — even as he announced the welcome end of American military support for the Saudi kingdom’s bloody and disastrous war in Yemen. </w:t>
      </w:r>
      <w:proofErr w:type="gramStart"/>
      <w:r w:rsidRPr="00647B59">
        <w:rPr>
          <w:sz w:val="12"/>
        </w:rPr>
        <w:t>Likewise</w:t>
      </w:r>
      <w:proofErr w:type="gramEnd"/>
      <w:r w:rsidRPr="00647B59">
        <w:rPr>
          <w:sz w:val="12"/>
        </w:rPr>
        <w:t xml:space="preserve"> to confront China, the US will need to enhance alliances with authoritarian or dubiously democratic South East Asian states, with even India’s commitment to “liberal democracy” in the American sense increasingly debatable. Even in Europe, Poland, the most eager cheerleader for America’s continued military dominance on our continent, displays a far more equivocal approach to both liberalism and democracy than Biden’s framing suggests. As in the first Cold War, America can either promote global democracy or preserve its imperial reach, but not both. Nevertheless, the democratic ideal retains immense rhetorical power for defenders of the American-led global order. </w:t>
      </w:r>
      <w:proofErr w:type="gramStart"/>
      <w:r w:rsidRPr="00647B59">
        <w:rPr>
          <w:sz w:val="12"/>
        </w:rPr>
        <w:t>Thus</w:t>
      </w:r>
      <w:proofErr w:type="gramEnd"/>
      <w:r w:rsidRPr="00647B59">
        <w:rPr>
          <w:sz w:val="12"/>
        </w:rPr>
        <w:t xml:space="preserve"> the openly imperialist writer Robert Kagan argued recently that Americans must “accept the role that fate and their own power have thrust upon them”, because “the only hope for preserving liberalism at home and abroad is the maintenance of a world order conducive to liberalism, and the only power capable of upholding such an order is the United States”. In starker terms than Biden, Kagan argues that the empire is necessary to preserve democracy at home: an America that retreats from global hegemony would no longer be America. But as the Realist professors of International Relations David Blagden and Patrick Porter observe in a recent paper arguing for a strategic withdrawal from the Middle East, the precise opposite case can be made. </w:t>
      </w:r>
      <w:r w:rsidRPr="00BF0CD9">
        <w:rPr>
          <w:u w:val="single"/>
        </w:rPr>
        <w:t xml:space="preserve">The pursuit of global hegemony since the end of the Cold War has seen </w:t>
      </w:r>
      <w:r w:rsidRPr="00647B59">
        <w:rPr>
          <w:highlight w:val="green"/>
          <w:u w:val="single"/>
        </w:rPr>
        <w:t xml:space="preserve">the </w:t>
      </w:r>
      <w:r w:rsidRPr="00647B59">
        <w:rPr>
          <w:rStyle w:val="Emphasis"/>
          <w:highlight w:val="green"/>
        </w:rPr>
        <w:t>U</w:t>
      </w:r>
      <w:r w:rsidRPr="00BF0CD9">
        <w:rPr>
          <w:u w:val="single"/>
        </w:rPr>
        <w:t xml:space="preserve">nited </w:t>
      </w:r>
      <w:r w:rsidRPr="00647B59">
        <w:rPr>
          <w:rStyle w:val="Emphasis"/>
          <w:highlight w:val="green"/>
        </w:rPr>
        <w:t>S</w:t>
      </w:r>
      <w:r w:rsidRPr="00BF0CD9">
        <w:rPr>
          <w:u w:val="single"/>
        </w:rPr>
        <w:t xml:space="preserve">tates </w:t>
      </w:r>
      <w:r w:rsidRPr="00647B59">
        <w:rPr>
          <w:highlight w:val="green"/>
          <w:u w:val="single"/>
        </w:rPr>
        <w:t>overstretch itself</w:t>
      </w:r>
      <w:r w:rsidRPr="00647B59">
        <w:rPr>
          <w:sz w:val="12"/>
        </w:rPr>
        <w:t xml:space="preserve">, </w:t>
      </w:r>
      <w:r w:rsidRPr="00647B59">
        <w:rPr>
          <w:highlight w:val="green"/>
          <w:u w:val="single"/>
        </w:rPr>
        <w:t>taken on unsustainable</w:t>
      </w:r>
      <w:r w:rsidRPr="00BF0CD9">
        <w:rPr>
          <w:u w:val="single"/>
        </w:rPr>
        <w:t xml:space="preserve"> levels of </w:t>
      </w:r>
      <w:r w:rsidRPr="00647B59">
        <w:rPr>
          <w:highlight w:val="green"/>
          <w:u w:val="single"/>
        </w:rPr>
        <w:t>debt</w:t>
      </w:r>
      <w:r w:rsidRPr="00BF0CD9">
        <w:rPr>
          <w:u w:val="single"/>
        </w:rPr>
        <w:t xml:space="preserve"> to fund its military expansion, </w:t>
      </w:r>
      <w:r w:rsidRPr="00647B59">
        <w:rPr>
          <w:highlight w:val="green"/>
          <w:u w:val="single"/>
        </w:rPr>
        <w:t>eroded</w:t>
      </w:r>
      <w:r w:rsidRPr="00BF0CD9">
        <w:rPr>
          <w:u w:val="single"/>
        </w:rPr>
        <w:t xml:space="preserve"> the country’s </w:t>
      </w:r>
      <w:r w:rsidRPr="00647B59">
        <w:rPr>
          <w:highlight w:val="green"/>
          <w:u w:val="single"/>
        </w:rPr>
        <w:t>image</w:t>
      </w:r>
      <w:r w:rsidRPr="00BF0CD9">
        <w:rPr>
          <w:u w:val="single"/>
        </w:rPr>
        <w:t xml:space="preserve"> abroad</w:t>
      </w:r>
      <w:r w:rsidRPr="00647B59">
        <w:rPr>
          <w:sz w:val="12"/>
        </w:rPr>
        <w:t xml:space="preserve">, </w:t>
      </w:r>
      <w:proofErr w:type="spellStart"/>
      <w:r w:rsidRPr="00647B59">
        <w:rPr>
          <w:highlight w:val="green"/>
          <w:u w:val="single"/>
        </w:rPr>
        <w:t>militarised</w:t>
      </w:r>
      <w:proofErr w:type="spellEnd"/>
      <w:r w:rsidRPr="00647B59">
        <w:rPr>
          <w:highlight w:val="green"/>
          <w:u w:val="single"/>
        </w:rPr>
        <w:t xml:space="preserve"> policing</w:t>
      </w:r>
      <w:r w:rsidRPr="00BF0CD9">
        <w:rPr>
          <w:u w:val="single"/>
        </w:rPr>
        <w:t xml:space="preserve"> at home</w:t>
      </w:r>
      <w:r w:rsidRPr="00647B59">
        <w:rPr>
          <w:sz w:val="12"/>
        </w:rPr>
        <w:t xml:space="preserve">, </w:t>
      </w:r>
      <w:r w:rsidRPr="00647B59">
        <w:rPr>
          <w:highlight w:val="green"/>
          <w:u w:val="single"/>
        </w:rPr>
        <w:t>enabled</w:t>
      </w:r>
      <w:r w:rsidRPr="00BF0CD9">
        <w:rPr>
          <w:u w:val="single"/>
        </w:rPr>
        <w:t xml:space="preserve"> the rise of </w:t>
      </w:r>
      <w:r w:rsidRPr="00647B59">
        <w:rPr>
          <w:highlight w:val="green"/>
          <w:u w:val="single"/>
        </w:rPr>
        <w:t>China and fostered</w:t>
      </w:r>
      <w:r w:rsidRPr="00BF0CD9">
        <w:rPr>
          <w:u w:val="single"/>
        </w:rPr>
        <w:t xml:space="preserve"> disillusionment and political </w:t>
      </w:r>
      <w:r w:rsidRPr="00647B59">
        <w:rPr>
          <w:highlight w:val="green"/>
          <w:u w:val="single"/>
        </w:rPr>
        <w:t>radicalism</w:t>
      </w:r>
      <w:r w:rsidRPr="00BF0CD9">
        <w:rPr>
          <w:u w:val="single"/>
        </w:rPr>
        <w:t xml:space="preserve"> in America</w:t>
      </w:r>
      <w:r w:rsidRPr="00647B59">
        <w:rPr>
          <w:sz w:val="12"/>
        </w:rPr>
        <w:t xml:space="preserve">. The Trump era, they note, was not so much a threat to America’s global mission as its product, a marker of growing popular dissent to imperial overreach now observable on both the Left and Right of the American political system. As they observe, </w:t>
      </w:r>
      <w:r w:rsidRPr="00647B59">
        <w:rPr>
          <w:highlight w:val="green"/>
          <w:u w:val="single"/>
        </w:rPr>
        <w:t>America’s “position</w:t>
      </w:r>
      <w:r w:rsidRPr="00BF0CD9">
        <w:rPr>
          <w:u w:val="single"/>
        </w:rPr>
        <w:t xml:space="preserve"> as ‘global leader’ </w:t>
      </w:r>
      <w:r w:rsidRPr="00647B59">
        <w:rPr>
          <w:highlight w:val="green"/>
          <w:u w:val="single"/>
        </w:rPr>
        <w:t>is premised on</w:t>
      </w:r>
      <w:r w:rsidRPr="00BF0CD9">
        <w:rPr>
          <w:u w:val="single"/>
        </w:rPr>
        <w:t xml:space="preserve"> a set of impermanent and </w:t>
      </w:r>
      <w:r w:rsidRPr="00647B59">
        <w:rPr>
          <w:highlight w:val="green"/>
          <w:u w:val="single"/>
        </w:rPr>
        <w:t xml:space="preserve">atypical </w:t>
      </w:r>
      <w:r w:rsidRPr="00647B59">
        <w:rPr>
          <w:highlight w:val="green"/>
          <w:u w:val="single"/>
        </w:rPr>
        <w:lastRenderedPageBreak/>
        <w:t>conditions</w:t>
      </w:r>
      <w:r w:rsidRPr="00BF0CD9">
        <w:rPr>
          <w:u w:val="single"/>
        </w:rPr>
        <w:t xml:space="preserve"> from an earlier post-war era”</w:t>
      </w:r>
      <w:r w:rsidRPr="00647B59">
        <w:rPr>
          <w:sz w:val="12"/>
        </w:rPr>
        <w:t xml:space="preserve">, </w:t>
      </w:r>
      <w:r w:rsidRPr="00BF0CD9">
        <w:rPr>
          <w:u w:val="single"/>
        </w:rPr>
        <w:t xml:space="preserve">but </w:t>
      </w:r>
      <w:r w:rsidRPr="00647B59">
        <w:rPr>
          <w:rStyle w:val="Emphasis"/>
          <w:highlight w:val="green"/>
        </w:rPr>
        <w:t>“the days of incontestable unipolarity</w:t>
      </w:r>
      <w:r w:rsidRPr="00647B59">
        <w:rPr>
          <w:rStyle w:val="Emphasis"/>
        </w:rPr>
        <w:t xml:space="preserve"> are over, and </w:t>
      </w:r>
      <w:r w:rsidRPr="00647B59">
        <w:rPr>
          <w:rStyle w:val="Emphasis"/>
          <w:highlight w:val="green"/>
        </w:rPr>
        <w:t>cannot be wished back”</w:t>
      </w:r>
      <w:r w:rsidRPr="00647B59">
        <w:rPr>
          <w:sz w:val="12"/>
        </w:rPr>
        <w:t xml:space="preserve">. </w:t>
      </w:r>
      <w:r w:rsidRPr="00BF0CD9">
        <w:rPr>
          <w:u w:val="single"/>
        </w:rPr>
        <w:t>The result is that “overextension abroad</w:t>
      </w:r>
      <w:r w:rsidRPr="00647B59">
        <w:rPr>
          <w:sz w:val="12"/>
        </w:rPr>
        <w:t xml:space="preserve">, </w:t>
      </w:r>
      <w:r w:rsidRPr="00BF0CD9">
        <w:rPr>
          <w:u w:val="single"/>
        </w:rPr>
        <w:t>exhaustion and fiscal strain at home</w:t>
      </w:r>
      <w:r w:rsidRPr="00647B59">
        <w:rPr>
          <w:sz w:val="12"/>
        </w:rPr>
        <w:t xml:space="preserve">, </w:t>
      </w:r>
      <w:r w:rsidRPr="00BF0CD9">
        <w:rPr>
          <w:u w:val="single"/>
        </w:rPr>
        <w:t xml:space="preserve">and political </w:t>
      </w:r>
      <w:r w:rsidRPr="00647B59">
        <w:rPr>
          <w:highlight w:val="green"/>
          <w:u w:val="single"/>
        </w:rPr>
        <w:t>disorder feed</w:t>
      </w:r>
      <w:r w:rsidRPr="00BF0CD9">
        <w:rPr>
          <w:u w:val="single"/>
        </w:rPr>
        <w:t xml:space="preserve"> off one another in </w:t>
      </w:r>
      <w:r w:rsidRPr="00647B59">
        <w:rPr>
          <w:highlight w:val="green"/>
          <w:u w:val="single"/>
        </w:rPr>
        <w:t>a downward spiral</w:t>
      </w:r>
      <w:r w:rsidRPr="00647B59">
        <w:rPr>
          <w:sz w:val="12"/>
        </w:rPr>
        <w:t xml:space="preserve">, </w:t>
      </w:r>
      <w:r w:rsidRPr="00BF0CD9">
        <w:rPr>
          <w:u w:val="single"/>
        </w:rPr>
        <w:t>cumulatively threatening the survival of the republic”</w:t>
      </w:r>
      <w:r w:rsidRPr="00647B59">
        <w:rPr>
          <w:sz w:val="12"/>
        </w:rPr>
        <w:t xml:space="preserve">. The US empire is, then, at an impasse. Its moral and political justification of overseeing a global order of universal liberal democracy — the closest real-world equivalent to the Kantian perpetual peace that has both motivated and eluded liberal idealists for the past two centuries — is now beyond its capabilities to maintain. Yet to return to its core imperial concerns of the Western Hemisphere, </w:t>
      </w:r>
      <w:proofErr w:type="gramStart"/>
      <w:r w:rsidRPr="00647B59">
        <w:rPr>
          <w:sz w:val="12"/>
        </w:rPr>
        <w:t>Europe</w:t>
      </w:r>
      <w:proofErr w:type="gramEnd"/>
      <w:r w:rsidRPr="00647B59">
        <w:rPr>
          <w:sz w:val="12"/>
        </w:rPr>
        <w:t xml:space="preserve"> and Northeast Asia, as Blagden &amp; Porter counsel, would tarnish the imperial crown. </w:t>
      </w:r>
      <w:r w:rsidRPr="00647B59">
        <w:rPr>
          <w:highlight w:val="green"/>
          <w:u w:val="single"/>
        </w:rPr>
        <w:t>Without</w:t>
      </w:r>
      <w:r w:rsidRPr="00BF0CD9">
        <w:rPr>
          <w:u w:val="single"/>
        </w:rPr>
        <w:t xml:space="preserve"> the </w:t>
      </w:r>
      <w:r w:rsidRPr="00647B59">
        <w:rPr>
          <w:highlight w:val="green"/>
          <w:u w:val="single"/>
        </w:rPr>
        <w:t>idealistic universalism</w:t>
      </w:r>
      <w:r w:rsidRPr="00BF0CD9">
        <w:rPr>
          <w:u w:val="single"/>
        </w:rPr>
        <w:t xml:space="preserve"> that has justified America’s global mission since the Second World War</w:t>
      </w:r>
      <w:r w:rsidRPr="00647B59">
        <w:rPr>
          <w:sz w:val="12"/>
        </w:rPr>
        <w:t xml:space="preserve">, </w:t>
      </w:r>
      <w:r w:rsidRPr="00647B59">
        <w:rPr>
          <w:highlight w:val="green"/>
          <w:u w:val="single"/>
        </w:rPr>
        <w:t>the US empire would be</w:t>
      </w:r>
      <w:r w:rsidRPr="00BF0CD9">
        <w:rPr>
          <w:u w:val="single"/>
        </w:rPr>
        <w:t xml:space="preserve"> an empire </w:t>
      </w:r>
      <w:r w:rsidRPr="00647B59">
        <w:rPr>
          <w:highlight w:val="green"/>
          <w:u w:val="single"/>
        </w:rPr>
        <w:t>like any other</w:t>
      </w:r>
      <w:r w:rsidRPr="00647B59">
        <w:rPr>
          <w:sz w:val="12"/>
        </w:rPr>
        <w:t xml:space="preserve">: </w:t>
      </w:r>
      <w:r w:rsidRPr="00647B59">
        <w:rPr>
          <w:rStyle w:val="Emphasis"/>
          <w:highlight w:val="green"/>
        </w:rPr>
        <w:t>self-interested, amoral, and hostage to</w:t>
      </w:r>
      <w:r w:rsidRPr="00647B59">
        <w:rPr>
          <w:rStyle w:val="Emphasis"/>
        </w:rPr>
        <w:t xml:space="preserve"> the cycle of </w:t>
      </w:r>
      <w:r w:rsidRPr="00647B59">
        <w:rPr>
          <w:rStyle w:val="Emphasis"/>
          <w:highlight w:val="green"/>
        </w:rPr>
        <w:t>rise and fall</w:t>
      </w:r>
      <w:r w:rsidRPr="00647B59">
        <w:rPr>
          <w:rStyle w:val="Emphasis"/>
        </w:rPr>
        <w:t xml:space="preserve"> that has seen every other empire pass into history</w:t>
      </w:r>
      <w:r w:rsidRPr="00647B59">
        <w:rPr>
          <w:sz w:val="12"/>
        </w:rPr>
        <w:t xml:space="preserve">. Kagan is in this sense correct: without the justifying myth to </w:t>
      </w:r>
      <w:proofErr w:type="spellStart"/>
      <w:r w:rsidRPr="00647B59">
        <w:rPr>
          <w:sz w:val="12"/>
        </w:rPr>
        <w:t>organise</w:t>
      </w:r>
      <w:proofErr w:type="spellEnd"/>
      <w:r w:rsidRPr="00647B59">
        <w:rPr>
          <w:sz w:val="12"/>
        </w:rPr>
        <w:t xml:space="preserve"> the empire around, the moral logic of the entire enterprise falls apart. Even within the heart of the </w:t>
      </w:r>
      <w:proofErr w:type="spellStart"/>
      <w:r w:rsidRPr="00647B59">
        <w:rPr>
          <w:sz w:val="12"/>
        </w:rPr>
        <w:t>Nato</w:t>
      </w:r>
      <w:proofErr w:type="spellEnd"/>
      <w:r w:rsidRPr="00647B59">
        <w:rPr>
          <w:sz w:val="12"/>
        </w:rPr>
        <w:t xml:space="preserve"> alliance, European strategic autonomy therefore represents a dilemma for America, which, as Blagden &amp; Porter note, has always “displayed a longstanding preference for preventing even its major allies in Europe and Asia from exercising true strategic autonomy”. A more autonomous Europe lessens the strategic burden on the United States, allowing America to refocus its forces on confronting China; yet a more autonomous Europe will also be less constrained by American pressure, and more inclined to pursue its own interests. How does this end for America? Biden and the presidents after him will be forced to make a hard choice: whether to retrench to a smaller and more manageable empire, or to risk a far greater and more dramatic collapse in </w:t>
      </w:r>
      <w:proofErr w:type="spellStart"/>
      <w:r w:rsidRPr="00647B59">
        <w:rPr>
          <w:sz w:val="12"/>
        </w:rPr>
        <w:t>defence</w:t>
      </w:r>
      <w:proofErr w:type="spellEnd"/>
      <w:r w:rsidRPr="00647B59">
        <w:rPr>
          <w:sz w:val="12"/>
        </w:rPr>
        <w:t xml:space="preserve"> of global hegemony. In the meantime, perhaps our European allies are correct in discerning a greater opportunity to rebalance the Atlantic alliance in our </w:t>
      </w:r>
      <w:proofErr w:type="spellStart"/>
      <w:r w:rsidRPr="00647B59">
        <w:rPr>
          <w:sz w:val="12"/>
        </w:rPr>
        <w:t>favour</w:t>
      </w:r>
      <w:proofErr w:type="spellEnd"/>
      <w:r w:rsidRPr="00647B59">
        <w:rPr>
          <w:sz w:val="12"/>
        </w:rPr>
        <w:t xml:space="preserve"> for the first time in decades. A more modest American commitment to a limited democratic order, rather than an unsustainable global one, can only enhance European influence, including ours, especially as the bloody distractions of the Middle East, America’s self-defeating imperial burden, fade from prominence. American leaders will soon be forced to choose between realism and idealism; the same is also true of us.</w:t>
      </w:r>
    </w:p>
    <w:p w14:paraId="0477B9D8" w14:textId="77777777" w:rsidR="001669D6" w:rsidRDefault="001669D6" w:rsidP="001669D6"/>
    <w:p w14:paraId="27B6BCB2" w14:textId="77777777" w:rsidR="001669D6" w:rsidRPr="00E35B6C" w:rsidRDefault="001669D6" w:rsidP="001669D6">
      <w:pPr>
        <w:pStyle w:val="Heading4"/>
      </w:pPr>
      <w:r>
        <w:t xml:space="preserve">Transition is </w:t>
      </w:r>
      <w:r>
        <w:rPr>
          <w:u w:val="single"/>
        </w:rPr>
        <w:t>peaceful</w:t>
      </w:r>
      <w:r>
        <w:t xml:space="preserve"> and </w:t>
      </w:r>
      <w:r>
        <w:rPr>
          <w:u w:val="single"/>
        </w:rPr>
        <w:t>equitable</w:t>
      </w:r>
      <w:r w:rsidRPr="00E35B6C">
        <w:t xml:space="preserve"> </w:t>
      </w:r>
      <w:r>
        <w:t>–</w:t>
      </w:r>
      <w:r w:rsidRPr="00E35B6C">
        <w:t xml:space="preserve"> </w:t>
      </w:r>
      <w:r>
        <w:t xml:space="preserve">it’s </w:t>
      </w:r>
      <w:r>
        <w:rPr>
          <w:u w:val="single"/>
        </w:rPr>
        <w:t xml:space="preserve">already </w:t>
      </w:r>
      <w:proofErr w:type="gramStart"/>
      <w:r>
        <w:rPr>
          <w:u w:val="single"/>
        </w:rPr>
        <w:t>happening</w:t>
      </w:r>
      <w:r>
        <w:t>, but</w:t>
      </w:r>
      <w:proofErr w:type="gramEnd"/>
      <w:r>
        <w:t xml:space="preserve"> trying to </w:t>
      </w:r>
      <w:r>
        <w:rPr>
          <w:u w:val="single"/>
        </w:rPr>
        <w:t>reverse it</w:t>
      </w:r>
      <w:r>
        <w:t xml:space="preserve"> only makes instability </w:t>
      </w:r>
      <w:r>
        <w:rPr>
          <w:u w:val="single"/>
        </w:rPr>
        <w:t>worse</w:t>
      </w:r>
      <w:r>
        <w:t>.</w:t>
      </w:r>
    </w:p>
    <w:p w14:paraId="2871C77E" w14:textId="77777777" w:rsidR="001669D6" w:rsidRPr="00AE4682" w:rsidRDefault="001669D6" w:rsidP="001669D6">
      <w:proofErr w:type="spellStart"/>
      <w:r w:rsidRPr="00AE4682">
        <w:rPr>
          <w:rStyle w:val="Style13ptBold"/>
        </w:rPr>
        <w:t>McKeil</w:t>
      </w:r>
      <w:proofErr w:type="spellEnd"/>
      <w:r>
        <w:rPr>
          <w:rStyle w:val="Style13ptBold"/>
        </w:rPr>
        <w:t xml:space="preserve"> ‘21</w:t>
      </w:r>
      <w:r w:rsidRPr="00AE4682">
        <w:t>, Aaron. “On the Concept of International Disorder.” International Relations, vol. 35, no. 2, June 2021, pp. 197–215, doi:10.1177/0047117820922289.</w:t>
      </w:r>
      <w:r>
        <w:t xml:space="preserve"> |ava if your </w:t>
      </w:r>
      <w:proofErr w:type="spellStart"/>
      <w:r>
        <w:t>heg</w:t>
      </w:r>
      <w:proofErr w:type="spellEnd"/>
      <w:r>
        <w:t xml:space="preserve"> evidence was better I wouldn’t be up at 7 am cutting this </w:t>
      </w:r>
      <w:proofErr w:type="spellStart"/>
      <w:r>
        <w:t>ev</w:t>
      </w:r>
      <w:proofErr w:type="spellEnd"/>
      <w:r>
        <w:t xml:space="preserve"> but I guess I’ll do it anyway|</w:t>
      </w:r>
    </w:p>
    <w:p w14:paraId="2FFEE38C" w14:textId="77777777" w:rsidR="001669D6" w:rsidRPr="008C608F" w:rsidRDefault="001669D6" w:rsidP="001669D6">
      <w:pPr>
        <w:rPr>
          <w:sz w:val="10"/>
        </w:rPr>
      </w:pPr>
      <w:r w:rsidRPr="008C608F">
        <w:rPr>
          <w:sz w:val="10"/>
        </w:rPr>
        <w:t xml:space="preserve">The new international disorder </w:t>
      </w:r>
      <w:r w:rsidRPr="00AE4682">
        <w:rPr>
          <w:rStyle w:val="Emphasis"/>
          <w:highlight w:val="green"/>
        </w:rPr>
        <w:t>Growing interest in</w:t>
      </w:r>
      <w:r w:rsidRPr="00AE4682">
        <w:rPr>
          <w:rStyle w:val="Emphasis"/>
        </w:rPr>
        <w:t xml:space="preserve"> international </w:t>
      </w:r>
      <w:r w:rsidRPr="00AE4682">
        <w:rPr>
          <w:rStyle w:val="Emphasis"/>
          <w:highlight w:val="green"/>
        </w:rPr>
        <w:t>disorder</w:t>
      </w:r>
      <w:r w:rsidRPr="00AE4682">
        <w:rPr>
          <w:rStyle w:val="Emphasis"/>
        </w:rPr>
        <w:t xml:space="preserve"> today </w:t>
      </w:r>
      <w:r w:rsidRPr="00AE4682">
        <w:rPr>
          <w:rStyle w:val="Emphasis"/>
          <w:highlight w:val="green"/>
        </w:rPr>
        <w:t>is mainly</w:t>
      </w:r>
      <w:r w:rsidRPr="00AE4682">
        <w:rPr>
          <w:rStyle w:val="Emphasis"/>
        </w:rPr>
        <w:t xml:space="preserve"> but not exclusively a </w:t>
      </w:r>
      <w:r w:rsidRPr="00AE4682">
        <w:rPr>
          <w:rStyle w:val="Emphasis"/>
          <w:highlight w:val="green"/>
        </w:rPr>
        <w:t>response to</w:t>
      </w:r>
      <w:r w:rsidRPr="00AE4682">
        <w:rPr>
          <w:rStyle w:val="Emphasis"/>
        </w:rPr>
        <w:t xml:space="preserve"> the emergence of the Trump Presidency and its </w:t>
      </w:r>
      <w:r w:rsidRPr="00AE4682">
        <w:rPr>
          <w:rStyle w:val="Emphasis"/>
          <w:highlight w:val="green"/>
        </w:rPr>
        <w:t>deliberate disruption of</w:t>
      </w:r>
      <w:r w:rsidRPr="00AE4682">
        <w:rPr>
          <w:rStyle w:val="Emphasis"/>
        </w:rPr>
        <w:t xml:space="preserve"> the </w:t>
      </w:r>
      <w:r w:rsidRPr="00AE4682">
        <w:rPr>
          <w:rStyle w:val="Emphasis"/>
          <w:highlight w:val="green"/>
        </w:rPr>
        <w:t>post-</w:t>
      </w:r>
      <w:r w:rsidRPr="00E35B6C">
        <w:rPr>
          <w:rStyle w:val="Emphasis"/>
          <w:highlight w:val="green"/>
        </w:rPr>
        <w:t>Cold War order</w:t>
      </w:r>
      <w:r w:rsidRPr="00E35B6C">
        <w:rPr>
          <w:sz w:val="12"/>
          <w:szCs w:val="12"/>
        </w:rPr>
        <w:t xml:space="preserve">. </w:t>
      </w:r>
      <w:r w:rsidRPr="008C608F">
        <w:rPr>
          <w:sz w:val="10"/>
        </w:rPr>
        <w:t xml:space="preserve">What clarity can a refined conception of international disorder bring to this? First, an analytical definition of international disorder helps specify and clarify the scope of disorder arising in international affairs today. </w:t>
      </w:r>
      <w:r w:rsidRPr="00AE4682">
        <w:rPr>
          <w:rStyle w:val="StyleUnderline"/>
        </w:rPr>
        <w:t>The Trump administration’s withdrawal from international treaties, combined with the diplomatic alienation of US allies by President Trump’s remarks has created a condition of uncertainty and unpredictability in international affairs</w:t>
      </w:r>
      <w:r w:rsidRPr="008C608F">
        <w:rPr>
          <w:sz w:val="10"/>
        </w:rPr>
        <w:t xml:space="preserve">, not least because it is unclear to many how these actions are within the United States’ interests and that it is alarming to many observers that the United States is unmaking many of the institutions it had been a principal supporter of.53 There has also been a rise in instability, particularly with the Trump administration’s withdrawal from the Joint Comprehensive Plan of Action (JCPOA) Iran nuclear agreement. This disorder is not caused by the centrality of the United States in the post-Cold War order, but the outsized relative power of the United States and its central role in ordering institutions makes its disordering conduct simultaneously undermining </w:t>
      </w:r>
      <w:proofErr w:type="gramStart"/>
      <w:r w:rsidRPr="008C608F">
        <w:rPr>
          <w:sz w:val="10"/>
        </w:rPr>
        <w:t>both of the order’s</w:t>
      </w:r>
      <w:proofErr w:type="gramEnd"/>
      <w:r w:rsidRPr="008C608F">
        <w:rPr>
          <w:sz w:val="10"/>
        </w:rPr>
        <w:t xml:space="preserve"> principal support and virtually impossible for other powers to constrain. Crucially, however, while the Trump administration has threatened to, it has not withdrawn the United States from some of the more significant institutions such as NATO and the WTO, thus the degree of disorder has not </w:t>
      </w:r>
      <w:proofErr w:type="gramStart"/>
      <w:r w:rsidRPr="008C608F">
        <w:rPr>
          <w:sz w:val="10"/>
        </w:rPr>
        <w:t>as yet</w:t>
      </w:r>
      <w:proofErr w:type="gramEnd"/>
      <w:r w:rsidRPr="008C608F">
        <w:rPr>
          <w:sz w:val="10"/>
        </w:rPr>
        <w:t xml:space="preserve"> been sufficient to overturn the post-Cold War order. </w:t>
      </w:r>
      <w:r w:rsidRPr="00AE4682">
        <w:rPr>
          <w:rStyle w:val="Emphasis"/>
        </w:rPr>
        <w:t xml:space="preserve">Nevertheless, the disordering conduct of the Trump administration has </w:t>
      </w:r>
      <w:r w:rsidRPr="00AE4682">
        <w:rPr>
          <w:rStyle w:val="Emphasis"/>
          <w:highlight w:val="green"/>
        </w:rPr>
        <w:t>undermined</w:t>
      </w:r>
      <w:r w:rsidRPr="00AE4682">
        <w:rPr>
          <w:rStyle w:val="Emphasis"/>
        </w:rPr>
        <w:t xml:space="preserve"> and </w:t>
      </w:r>
      <w:r w:rsidRPr="00AE4682">
        <w:rPr>
          <w:rStyle w:val="Emphasis"/>
          <w:highlight w:val="green"/>
        </w:rPr>
        <w:t>challenged</w:t>
      </w:r>
      <w:r w:rsidRPr="00AE4682">
        <w:rPr>
          <w:rStyle w:val="Emphasis"/>
        </w:rPr>
        <w:t xml:space="preserve"> the </w:t>
      </w:r>
      <w:r w:rsidRPr="00AE4682">
        <w:rPr>
          <w:rStyle w:val="Emphasis"/>
          <w:highlight w:val="green"/>
        </w:rPr>
        <w:t>assumption of the U</w:t>
      </w:r>
      <w:r w:rsidRPr="00E35B6C">
        <w:rPr>
          <w:rStyle w:val="Emphasis"/>
        </w:rPr>
        <w:t xml:space="preserve">nited </w:t>
      </w:r>
      <w:r w:rsidRPr="00AE4682">
        <w:rPr>
          <w:rStyle w:val="Emphasis"/>
          <w:highlight w:val="green"/>
        </w:rPr>
        <w:t>S</w:t>
      </w:r>
      <w:r w:rsidRPr="00E35B6C">
        <w:rPr>
          <w:rStyle w:val="Emphasis"/>
        </w:rPr>
        <w:t>tates’</w:t>
      </w:r>
      <w:r w:rsidRPr="00AE4682">
        <w:rPr>
          <w:rStyle w:val="Emphasis"/>
        </w:rPr>
        <w:t xml:space="preserve"> </w:t>
      </w:r>
      <w:r w:rsidRPr="00AE4682">
        <w:rPr>
          <w:rStyle w:val="Emphasis"/>
          <w:highlight w:val="green"/>
        </w:rPr>
        <w:t>support</w:t>
      </w:r>
      <w:r w:rsidRPr="00AE4682">
        <w:rPr>
          <w:rStyle w:val="Emphasis"/>
        </w:rPr>
        <w:t xml:space="preserve"> for the </w:t>
      </w:r>
      <w:proofErr w:type="spellStart"/>
      <w:r w:rsidRPr="00AE4682">
        <w:rPr>
          <w:rStyle w:val="Emphasis"/>
        </w:rPr>
        <w:t>postCold</w:t>
      </w:r>
      <w:proofErr w:type="spellEnd"/>
      <w:r w:rsidRPr="00AE4682">
        <w:rPr>
          <w:rStyle w:val="Emphasis"/>
        </w:rPr>
        <w:t xml:space="preserve"> War order, questioning its viability</w:t>
      </w:r>
      <w:r w:rsidRPr="008C608F">
        <w:rPr>
          <w:sz w:val="10"/>
        </w:rPr>
        <w:t xml:space="preserve">.54 Second, closer attention to the concept of disorder and its relation to order raises interesting and important questions about what reordering impulses that the experience of contemporary disorder may be generating. Interestingly, the response of many middle powers such as Canada, Australia and Germany has been an attempt to preserve the post-Cold War ‘rules-based-order’, albeit with admissions of a need for some modifications.55 These powers are seemingly hoping to preserve the order until the United States returns to a more predictable and cooperative foreign policy, although it is unclear if the United States will.56 </w:t>
      </w:r>
      <w:r w:rsidRPr="00AE4682">
        <w:rPr>
          <w:rStyle w:val="Emphasis"/>
        </w:rPr>
        <w:t xml:space="preserve">In this respect, there is also a sense that if this disorder continues and worsens (thereby increasing instability and deepening unpredictability in international affairs), this </w:t>
      </w:r>
      <w:r w:rsidRPr="008C608F">
        <w:rPr>
          <w:rStyle w:val="Emphasis"/>
          <w:highlight w:val="green"/>
        </w:rPr>
        <w:t>may generate</w:t>
      </w:r>
      <w:r w:rsidRPr="00AE4682">
        <w:rPr>
          <w:rStyle w:val="Emphasis"/>
        </w:rPr>
        <w:t xml:space="preserve"> a </w:t>
      </w:r>
      <w:r w:rsidRPr="008C608F">
        <w:rPr>
          <w:rStyle w:val="Emphasis"/>
          <w:highlight w:val="green"/>
        </w:rPr>
        <w:t>move towards</w:t>
      </w:r>
      <w:r w:rsidRPr="00AE4682">
        <w:rPr>
          <w:rStyle w:val="Emphasis"/>
        </w:rPr>
        <w:t xml:space="preserve"> greater </w:t>
      </w:r>
      <w:r w:rsidRPr="008C608F">
        <w:rPr>
          <w:rStyle w:val="Emphasis"/>
          <w:highlight w:val="green"/>
        </w:rPr>
        <w:t>reordering initiatives to minimize vulnerability</w:t>
      </w:r>
      <w:r w:rsidRPr="00AE4682">
        <w:rPr>
          <w:rStyle w:val="Emphasis"/>
        </w:rPr>
        <w:t xml:space="preserve"> (at least as much as possible) to this kind of disorderly US conduct.</w:t>
      </w:r>
      <w:r w:rsidRPr="008C608F">
        <w:rPr>
          <w:sz w:val="10"/>
        </w:rPr>
        <w:t xml:space="preserve"> These </w:t>
      </w:r>
      <w:r w:rsidRPr="00AE4682">
        <w:rPr>
          <w:rStyle w:val="StyleUnderline"/>
        </w:rPr>
        <w:t xml:space="preserve">new insulating institutions could take on three broad forms: (a) </w:t>
      </w:r>
      <w:r w:rsidRPr="008C608F">
        <w:rPr>
          <w:rStyle w:val="StyleUnderline"/>
          <w:highlight w:val="green"/>
        </w:rPr>
        <w:t>the abandonment of current US-centric institutions</w:t>
      </w:r>
      <w:r w:rsidRPr="00AE4682">
        <w:rPr>
          <w:rStyle w:val="StyleUnderline"/>
        </w:rPr>
        <w:t xml:space="preserve"> in </w:t>
      </w:r>
      <w:proofErr w:type="spellStart"/>
      <w:r w:rsidRPr="00AE4682">
        <w:rPr>
          <w:rStyle w:val="StyleUnderline"/>
        </w:rPr>
        <w:t>favour</w:t>
      </w:r>
      <w:proofErr w:type="spellEnd"/>
      <w:r w:rsidRPr="00AE4682">
        <w:rPr>
          <w:rStyle w:val="StyleUnderline"/>
        </w:rPr>
        <w:t xml:space="preserve"> of new regional and global security and economic institutions </w:t>
      </w:r>
      <w:r w:rsidRPr="008C608F">
        <w:rPr>
          <w:rStyle w:val="StyleUnderline"/>
          <w:highlight w:val="green"/>
        </w:rPr>
        <w:t>to eliminate reliance</w:t>
      </w:r>
      <w:r w:rsidRPr="00AE4682">
        <w:rPr>
          <w:rStyle w:val="StyleUnderline"/>
        </w:rPr>
        <w:t xml:space="preserve"> upon US hegemony or (b) the </w:t>
      </w:r>
      <w:r w:rsidRPr="008C608F">
        <w:rPr>
          <w:rStyle w:val="StyleUnderline"/>
          <w:highlight w:val="green"/>
        </w:rPr>
        <w:t>duplication of current US-centric institutions</w:t>
      </w:r>
      <w:r w:rsidRPr="00AE4682">
        <w:rPr>
          <w:rStyle w:val="StyleUnderline"/>
        </w:rPr>
        <w:t xml:space="preserve"> in new regional and global security and economic institutions as </w:t>
      </w:r>
      <w:r w:rsidRPr="00AE4682">
        <w:rPr>
          <w:rStyle w:val="StyleUnderline"/>
        </w:rPr>
        <w:lastRenderedPageBreak/>
        <w:t>institutional insurance that may be turned to and relied on in times of errant hegemony or (c) a combination of (a) and (b).</w:t>
      </w:r>
      <w:r w:rsidRPr="008C608F">
        <w:rPr>
          <w:sz w:val="10"/>
        </w:rPr>
        <w:t xml:space="preserve"> Due to the virtual unavoidability of the outsized United States in international affairs and because many of the major institutions of the contemporary order are long-standing and not being dismantled by the United States, </w:t>
      </w:r>
      <w:r w:rsidRPr="00AE4682">
        <w:rPr>
          <w:rStyle w:val="Emphasis"/>
        </w:rPr>
        <w:t>it is more likely that states will duplicate economic and security institutions to insulate their vital interests from vulnerability to the ill effects of errant hegemony</w:t>
      </w:r>
      <w:r w:rsidRPr="008C608F">
        <w:rPr>
          <w:sz w:val="10"/>
        </w:rPr>
        <w:t xml:space="preserve">. Small and middle powers cannot ignore or effectively resist hegemonic states, but they can build new additional institutions to limit and prevent complete vulnerability to them. This means institutions like NATO and the WTO will likely endure but, depending on the depth and persistence of US unilateralism, they will likely become increasingly nested in webs of additional overlapping regional and global security and economic institutions. Third, however, it is at least worth noting that the endurance of existing institutions depends on the international system avoiding more severe manifestations of international disorder, chiefly great power war. Such a war is improbable but therefore not impossible.57 If such a war were to occur, and if humankind survived at all, it would generate radically broader and deeper international institutional reform. Such a war would manifest disorder of sufficient magnitude to erase and permanently invalidate the prevailing international order. As such, the kind of institutions that such disorder would generate is hard to anticipate because they would essentially be constructed to establish an entirely new international order. If, instead, such conflict is avoided, as is more likely, </w:t>
      </w:r>
      <w:r w:rsidRPr="00F52CF3">
        <w:rPr>
          <w:rStyle w:val="Emphasis"/>
        </w:rPr>
        <w:t xml:space="preserve">several world order observers suggest the current period of </w:t>
      </w:r>
      <w:r w:rsidRPr="008C608F">
        <w:rPr>
          <w:rStyle w:val="Emphasis"/>
          <w:highlight w:val="green"/>
        </w:rPr>
        <w:t>disorder is generating</w:t>
      </w:r>
      <w:r w:rsidRPr="00AE4682">
        <w:rPr>
          <w:rStyle w:val="Emphasis"/>
        </w:rPr>
        <w:t xml:space="preserve"> a </w:t>
      </w:r>
      <w:r w:rsidRPr="008C608F">
        <w:rPr>
          <w:rStyle w:val="Emphasis"/>
          <w:highlight w:val="green"/>
        </w:rPr>
        <w:t>reordering</w:t>
      </w:r>
      <w:r w:rsidRPr="00F52CF3">
        <w:rPr>
          <w:rStyle w:val="Emphasis"/>
        </w:rPr>
        <w:t xml:space="preserve"> of the international system </w:t>
      </w:r>
      <w:r w:rsidRPr="008C608F">
        <w:rPr>
          <w:rStyle w:val="Emphasis"/>
          <w:highlight w:val="green"/>
        </w:rPr>
        <w:t>in a</w:t>
      </w:r>
      <w:r w:rsidRPr="00AE4682">
        <w:rPr>
          <w:rStyle w:val="Emphasis"/>
        </w:rPr>
        <w:t xml:space="preserve"> potentially </w:t>
      </w:r>
      <w:r w:rsidRPr="008C608F">
        <w:rPr>
          <w:rStyle w:val="Emphasis"/>
          <w:highlight w:val="green"/>
        </w:rPr>
        <w:t>more diffuse or equitable distribution of power</w:t>
      </w:r>
      <w:r w:rsidRPr="00AE4682">
        <w:rPr>
          <w:rStyle w:val="Emphasis"/>
        </w:rPr>
        <w:t xml:space="preserve"> and authority over rule-making</w:t>
      </w:r>
      <w:r w:rsidRPr="008C608F">
        <w:rPr>
          <w:sz w:val="10"/>
        </w:rPr>
        <w:t xml:space="preserve">, a </w:t>
      </w:r>
      <w:proofErr w:type="spellStart"/>
      <w:r w:rsidRPr="008C608F">
        <w:rPr>
          <w:sz w:val="10"/>
        </w:rPr>
        <w:t>decentred</w:t>
      </w:r>
      <w:proofErr w:type="spellEnd"/>
      <w:r w:rsidRPr="008C608F">
        <w:rPr>
          <w:sz w:val="10"/>
        </w:rPr>
        <w:t xml:space="preserve"> globalist or ‘multiplex’ world order of multiple nested regional orders.58 </w:t>
      </w:r>
      <w:r w:rsidRPr="00AE4682">
        <w:rPr>
          <w:rStyle w:val="Emphasis"/>
        </w:rPr>
        <w:t xml:space="preserve">There is some plausibility to this because </w:t>
      </w:r>
      <w:r w:rsidRPr="008C608F">
        <w:rPr>
          <w:rStyle w:val="Emphasis"/>
        </w:rPr>
        <w:t>order</w:t>
      </w:r>
      <w:r w:rsidRPr="00AE4682">
        <w:rPr>
          <w:rStyle w:val="Emphasis"/>
        </w:rPr>
        <w:t xml:space="preserve">-negligent US foreign policy is </w:t>
      </w:r>
      <w:r w:rsidRPr="008C608F">
        <w:rPr>
          <w:rStyle w:val="Emphasis"/>
          <w:highlight w:val="green"/>
        </w:rPr>
        <w:t>making US allies</w:t>
      </w:r>
      <w:r w:rsidRPr="00AE4682">
        <w:rPr>
          <w:rStyle w:val="Emphasis"/>
        </w:rPr>
        <w:t xml:space="preserve"> increasingly </w:t>
      </w:r>
      <w:r w:rsidRPr="008C608F">
        <w:rPr>
          <w:rStyle w:val="Emphasis"/>
          <w:highlight w:val="green"/>
        </w:rPr>
        <w:t>wary</w:t>
      </w:r>
      <w:r w:rsidRPr="00F52CF3">
        <w:rPr>
          <w:rStyle w:val="Emphasis"/>
        </w:rPr>
        <w:t xml:space="preserve"> of overreliance on US power, while rising powers advance alternative visions of multipolar and polycentric o</w:t>
      </w:r>
      <w:r w:rsidRPr="00AE4682">
        <w:rPr>
          <w:rStyle w:val="Emphasis"/>
        </w:rPr>
        <w:t xml:space="preserve">rder. </w:t>
      </w:r>
      <w:r w:rsidRPr="008C608F">
        <w:rPr>
          <w:rStyle w:val="Emphasis"/>
          <w:highlight w:val="green"/>
        </w:rPr>
        <w:t>China’s</w:t>
      </w:r>
      <w:r w:rsidRPr="00AE4682">
        <w:rPr>
          <w:rStyle w:val="Emphasis"/>
        </w:rPr>
        <w:t xml:space="preserve"> aims and interests, for instance, are increasingly to </w:t>
      </w:r>
      <w:r w:rsidRPr="008C608F">
        <w:rPr>
          <w:rStyle w:val="Emphasis"/>
          <w:highlight w:val="green"/>
        </w:rPr>
        <w:t>limit</w:t>
      </w:r>
      <w:r w:rsidRPr="00F52CF3">
        <w:rPr>
          <w:rStyle w:val="Emphasis"/>
        </w:rPr>
        <w:t xml:space="preserve"> its </w:t>
      </w:r>
      <w:r w:rsidRPr="008C608F">
        <w:rPr>
          <w:rStyle w:val="Emphasis"/>
          <w:highlight w:val="green"/>
        </w:rPr>
        <w:t>reliance on the United States</w:t>
      </w:r>
      <w:r w:rsidRPr="00AE4682">
        <w:rPr>
          <w:rStyle w:val="Emphasis"/>
        </w:rPr>
        <w:t xml:space="preserve"> and to limit the ill effects of errant US hegemony on China by building up a network of alternative institutions, </w:t>
      </w:r>
      <w:r w:rsidRPr="00F52CF3">
        <w:rPr>
          <w:rStyle w:val="Emphasis"/>
          <w:highlight w:val="green"/>
        </w:rPr>
        <w:t>while not dismantling</w:t>
      </w:r>
      <w:r w:rsidRPr="00AE4682">
        <w:rPr>
          <w:rStyle w:val="Emphasis"/>
        </w:rPr>
        <w:t xml:space="preserve"> the </w:t>
      </w:r>
      <w:r w:rsidRPr="008C608F">
        <w:rPr>
          <w:rStyle w:val="Emphasis"/>
          <w:highlight w:val="green"/>
        </w:rPr>
        <w:t>institutions that already exist.</w:t>
      </w:r>
      <w:r w:rsidRPr="008C608F">
        <w:rPr>
          <w:sz w:val="10"/>
        </w:rPr>
        <w:t>59 As such, the institutions comprising the post-Cold War order will survive, but depending on the depth and persistence of contemporary disorder, they will also likely become increasingly nested in further regional and global institutions, as hedges generated in response disordering US policy.60</w:t>
      </w:r>
    </w:p>
    <w:p w14:paraId="1D86820E" w14:textId="05CC2471" w:rsidR="00052B35" w:rsidRPr="00052B35" w:rsidRDefault="00052B35" w:rsidP="00052B35">
      <w:pPr>
        <w:pStyle w:val="Heading4"/>
      </w:pPr>
      <w:r w:rsidRPr="005E7C69">
        <w:t xml:space="preserve">China is </w:t>
      </w:r>
      <w:r w:rsidRPr="00052B35">
        <w:rPr>
          <w:u w:val="single"/>
        </w:rPr>
        <w:t>peaceful</w:t>
      </w:r>
      <w:r w:rsidRPr="005E7C69">
        <w:t xml:space="preserve"> – the transition is </w:t>
      </w:r>
      <w:r w:rsidRPr="00052B35">
        <w:rPr>
          <w:u w:val="single"/>
        </w:rPr>
        <w:t>over</w:t>
      </w:r>
      <w:r w:rsidRPr="00052B35">
        <w:t>,</w:t>
      </w:r>
      <w:r w:rsidRPr="005E7C69">
        <w:t xml:space="preserve"> but aggressive overreaction </w:t>
      </w:r>
      <w:r w:rsidRPr="00900D58">
        <w:rPr>
          <w:u w:val="single"/>
        </w:rPr>
        <w:t>causes war</w:t>
      </w:r>
      <w:r>
        <w:t xml:space="preserve"> – </w:t>
      </w:r>
      <w:r>
        <w:rPr>
          <w:u w:val="single"/>
        </w:rPr>
        <w:t>best data</w:t>
      </w:r>
      <w:r>
        <w:t>.</w:t>
      </w:r>
    </w:p>
    <w:p w14:paraId="0E6114D8" w14:textId="77777777" w:rsidR="00052B35" w:rsidRDefault="00052B35" w:rsidP="00052B35">
      <w:r w:rsidRPr="005E7C69">
        <w:rPr>
          <w:rStyle w:val="Style13ptBold"/>
        </w:rPr>
        <w:t>Ka</w:t>
      </w:r>
      <w:r w:rsidRPr="00052B35">
        <w:rPr>
          <w:rStyle w:val="Style13ptBold"/>
        </w:rPr>
        <w:t xml:space="preserve">ng &amp; Ma </w:t>
      </w:r>
      <w:r>
        <w:rPr>
          <w:rStyle w:val="Style13ptBold"/>
        </w:rPr>
        <w:t>‘</w:t>
      </w:r>
      <w:r w:rsidRPr="00052B35">
        <w:rPr>
          <w:rStyle w:val="Style13ptBold"/>
        </w:rPr>
        <w:t>18</w:t>
      </w:r>
      <w:r w:rsidRPr="005E7C69">
        <w:t xml:space="preserve"> </w:t>
      </w:r>
    </w:p>
    <w:p w14:paraId="4C381C11" w14:textId="6075483C" w:rsidR="00052B35" w:rsidRPr="005E7C69" w:rsidRDefault="00052B35" w:rsidP="00052B35">
      <w:r w:rsidRPr="005E7C69">
        <w:t xml:space="preserve">[David C. Kang is an American political scientist. He holds a bachelor's degree in Anthropology and International Politics from Stanford University from 1988 and a doctorate in Political Science from the University of California. XINRU MA Contributing Researcher, </w:t>
      </w:r>
      <w:proofErr w:type="spellStart"/>
      <w:r w:rsidRPr="005E7C69">
        <w:t>PDiN</w:t>
      </w:r>
      <w:proofErr w:type="spellEnd"/>
      <w:r w:rsidRPr="005E7C69">
        <w:t xml:space="preserve">, Candidate for Master of Public Diplomacy, USC, "Power Transitions: Thucydides Didn’t Live </w:t>
      </w:r>
      <w:proofErr w:type="gramStart"/>
      <w:r w:rsidRPr="005E7C69">
        <w:t>In</w:t>
      </w:r>
      <w:proofErr w:type="gramEnd"/>
      <w:r w:rsidRPr="005E7C69">
        <w:t xml:space="preserve"> East Asia," https://www.tandfonline.com/doi/abs/10.1080/0163660X.2018.1445905?journalCode=rwaq20]</w:t>
      </w:r>
    </w:p>
    <w:p w14:paraId="1F998EDF" w14:textId="77777777" w:rsidR="00052B35" w:rsidRPr="005E7C69" w:rsidRDefault="00052B35" w:rsidP="00052B35">
      <w:pPr>
        <w:rPr>
          <w:sz w:val="16"/>
        </w:rPr>
      </w:pPr>
      <w:r w:rsidRPr="005E7C69">
        <w:rPr>
          <w:sz w:val="16"/>
        </w:rPr>
        <w:t xml:space="preserve">Yet after that century of chaos, </w:t>
      </w:r>
      <w:r w:rsidRPr="0031621C">
        <w:rPr>
          <w:rStyle w:val="Emphasis"/>
          <w:highlight w:val="green"/>
        </w:rPr>
        <w:t>China</w:t>
      </w:r>
      <w:r w:rsidRPr="005E7C69">
        <w:rPr>
          <w:rStyle w:val="StyleUnderline"/>
        </w:rPr>
        <w:t xml:space="preserve"> has once again already </w:t>
      </w:r>
      <w:r w:rsidRPr="0031621C">
        <w:rPr>
          <w:rStyle w:val="Emphasis"/>
          <w:highlight w:val="green"/>
        </w:rPr>
        <w:t>completed</w:t>
      </w:r>
      <w:r w:rsidRPr="0031621C">
        <w:rPr>
          <w:rStyle w:val="StyleUnderline"/>
          <w:highlight w:val="green"/>
        </w:rPr>
        <w:t xml:space="preserve"> a </w:t>
      </w:r>
      <w:r w:rsidRPr="005E7C69">
        <w:rPr>
          <w:rStyle w:val="StyleUnderline"/>
        </w:rPr>
        <w:t xml:space="preserve">regional </w:t>
      </w:r>
      <w:r w:rsidRPr="0031621C">
        <w:rPr>
          <w:rStyle w:val="Emphasis"/>
          <w:highlight w:val="green"/>
        </w:rPr>
        <w:t>power transition</w:t>
      </w:r>
      <w:r w:rsidRPr="005E7C69">
        <w:rPr>
          <w:sz w:val="16"/>
        </w:rPr>
        <w:t xml:space="preserve">. It has done so </w:t>
      </w:r>
      <w:r w:rsidRPr="005E7C69">
        <w:rPr>
          <w:rStyle w:val="StyleUnderline"/>
        </w:rPr>
        <w:t>astonishingly quickly, and</w:t>
      </w:r>
      <w:r w:rsidRPr="005E7C69">
        <w:rPr>
          <w:sz w:val="16"/>
        </w:rPr>
        <w:t xml:space="preserve"> it has done so </w:t>
      </w:r>
      <w:r w:rsidRPr="005E7C69">
        <w:rPr>
          <w:rStyle w:val="Emphasis"/>
        </w:rPr>
        <w:t>peacefully</w:t>
      </w:r>
      <w:r w:rsidRPr="005E7C69">
        <w:rPr>
          <w:sz w:val="16"/>
        </w:rPr>
        <w:t xml:space="preserve">. </w:t>
      </w:r>
      <w:r w:rsidRPr="0031621C">
        <w:rPr>
          <w:rStyle w:val="StyleUnderline"/>
          <w:highlight w:val="green"/>
        </w:rPr>
        <w:t>China’s</w:t>
      </w:r>
      <w:r w:rsidRPr="005E7C69">
        <w:rPr>
          <w:rStyle w:val="StyleUnderline"/>
        </w:rPr>
        <w:t xml:space="preserve"> share of regional </w:t>
      </w:r>
      <w:r w:rsidRPr="0031621C">
        <w:rPr>
          <w:rStyle w:val="StyleUnderline"/>
          <w:highlight w:val="green"/>
        </w:rPr>
        <w:t>GDP grew</w:t>
      </w:r>
      <w:r w:rsidRPr="005E7C69">
        <w:rPr>
          <w:rStyle w:val="StyleUnderline"/>
        </w:rPr>
        <w:t xml:space="preserve"> from </w:t>
      </w:r>
      <w:r w:rsidRPr="005E7C69">
        <w:rPr>
          <w:rStyle w:val="Emphasis"/>
        </w:rPr>
        <w:t>8 percent</w:t>
      </w:r>
      <w:r w:rsidRPr="005E7C69">
        <w:rPr>
          <w:rStyle w:val="StyleUnderline"/>
        </w:rPr>
        <w:t xml:space="preserve"> in 1990 to </w:t>
      </w:r>
      <w:r w:rsidRPr="0031621C">
        <w:rPr>
          <w:rStyle w:val="Emphasis"/>
          <w:highlight w:val="green"/>
        </w:rPr>
        <w:t>51 percent</w:t>
      </w:r>
      <w:r w:rsidRPr="005E7C69">
        <w:rPr>
          <w:rStyle w:val="StyleUnderline"/>
        </w:rPr>
        <w:t xml:space="preserve"> in 2014</w:t>
      </w:r>
      <w:r w:rsidRPr="005E7C69">
        <w:rPr>
          <w:sz w:val="16"/>
        </w:rPr>
        <w:t xml:space="preserve">, while </w:t>
      </w:r>
      <w:r w:rsidRPr="005E7C69">
        <w:rPr>
          <w:rStyle w:val="StyleUnderline"/>
        </w:rPr>
        <w:t xml:space="preserve">Japan’s share </w:t>
      </w:r>
      <w:r w:rsidRPr="005E7C69">
        <w:rPr>
          <w:rStyle w:val="Emphasis"/>
        </w:rPr>
        <w:t>fell</w:t>
      </w:r>
      <w:r w:rsidRPr="005E7C69">
        <w:rPr>
          <w:sz w:val="16"/>
        </w:rPr>
        <w:t xml:space="preserve"> </w:t>
      </w:r>
      <w:r w:rsidRPr="005E7C69">
        <w:rPr>
          <w:rStyle w:val="StyleUnderline"/>
        </w:rPr>
        <w:t>from 72 percent in 1990 to 22 percent</w:t>
      </w:r>
      <w:r w:rsidRPr="005E7C69">
        <w:rPr>
          <w:sz w:val="16"/>
        </w:rPr>
        <w:t xml:space="preserve"> today (Figure 1).</w:t>
      </w:r>
    </w:p>
    <w:p w14:paraId="610ABA8E" w14:textId="77777777" w:rsidR="00052B35" w:rsidRPr="005E7C69" w:rsidRDefault="00052B35" w:rsidP="00052B35">
      <w:pPr>
        <w:rPr>
          <w:sz w:val="16"/>
          <w:szCs w:val="16"/>
        </w:rPr>
      </w:pPr>
      <w:r w:rsidRPr="005E7C69">
        <w:rPr>
          <w:sz w:val="16"/>
          <w:szCs w:val="16"/>
        </w:rPr>
        <w:t>Figure 1. Share of Total East Asian GDP, 1990-2014</w:t>
      </w:r>
    </w:p>
    <w:p w14:paraId="73A3C69B" w14:textId="77777777" w:rsidR="00052B35" w:rsidRPr="005E7C69" w:rsidRDefault="00052B35" w:rsidP="00052B35">
      <w:pPr>
        <w:rPr>
          <w:sz w:val="16"/>
          <w:szCs w:val="16"/>
        </w:rPr>
      </w:pPr>
      <w:r w:rsidRPr="005E7C69">
        <w:rPr>
          <w:sz w:val="16"/>
          <w:szCs w:val="16"/>
        </w:rPr>
        <w:t>Source: World Bank, World Development Indicators. (Countries: China, Japan, South Korea, Taiwan, Vietnam, Philippines, Singapore, Malaysia, Indonesia, Thailand, Australia)</w:t>
      </w:r>
    </w:p>
    <w:p w14:paraId="6D070D29" w14:textId="77777777" w:rsidR="00052B35" w:rsidRPr="005E7C69" w:rsidRDefault="00052B35" w:rsidP="00052B35">
      <w:r w:rsidRPr="005E7C69">
        <w:rPr>
          <w:noProof/>
        </w:rPr>
        <w:drawing>
          <wp:anchor distT="0" distB="0" distL="114300" distR="114300" simplePos="0" relativeHeight="251659264" behindDoc="0" locked="0" layoutInCell="1" allowOverlap="1" wp14:anchorId="55F33251" wp14:editId="6DDE2949">
            <wp:simplePos x="0" y="0"/>
            <wp:positionH relativeFrom="column">
              <wp:align>left</wp:align>
            </wp:positionH>
            <wp:positionV relativeFrom="paragraph">
              <wp:align>top</wp:align>
            </wp:positionV>
            <wp:extent cx="2412477" cy="1230923"/>
            <wp:effectExtent l="0" t="0" r="635" b="1270"/>
            <wp:wrapSquare wrapText="bothSides"/>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pic:nvPicPr>
                  <pic:blipFill>
                    <a:blip r:embed="rId15"/>
                    <a:stretch>
                      <a:fillRect/>
                    </a:stretch>
                  </pic:blipFill>
                  <pic:spPr>
                    <a:xfrm>
                      <a:off x="0" y="0"/>
                      <a:ext cx="2412477" cy="1230923"/>
                    </a:xfrm>
                    <a:prstGeom prst="rect">
                      <a:avLst/>
                    </a:prstGeom>
                  </pic:spPr>
                </pic:pic>
              </a:graphicData>
            </a:graphic>
          </wp:anchor>
        </w:drawing>
      </w:r>
      <w:r w:rsidRPr="005E7C69">
        <w:br w:type="textWrapping" w:clear="all"/>
      </w:r>
    </w:p>
    <w:p w14:paraId="4290CA9E" w14:textId="77777777" w:rsidR="00052B35" w:rsidRPr="005E7C69" w:rsidRDefault="00052B35" w:rsidP="00052B35">
      <w:pPr>
        <w:rPr>
          <w:sz w:val="16"/>
        </w:rPr>
      </w:pPr>
      <w:r w:rsidRPr="005E7C69">
        <w:rPr>
          <w:sz w:val="16"/>
        </w:rPr>
        <w:t xml:space="preserve">As China has grown richer and more integrated within East Asia itself, </w:t>
      </w:r>
      <w:r w:rsidRPr="005E7C69">
        <w:rPr>
          <w:rStyle w:val="StyleUnderline"/>
        </w:rPr>
        <w:t xml:space="preserve">East Asian </w:t>
      </w:r>
      <w:r w:rsidRPr="0031621C">
        <w:rPr>
          <w:rStyle w:val="StyleUnderline"/>
          <w:highlight w:val="green"/>
        </w:rPr>
        <w:t>defense spending</w:t>
      </w:r>
      <w:r w:rsidRPr="005E7C69">
        <w:rPr>
          <w:rStyle w:val="StyleUnderline"/>
        </w:rPr>
        <w:t xml:space="preserve"> has </w:t>
      </w:r>
      <w:r w:rsidRPr="0031621C">
        <w:rPr>
          <w:rStyle w:val="Emphasis"/>
          <w:highlight w:val="green"/>
        </w:rPr>
        <w:t>steadily declined</w:t>
      </w:r>
      <w:r w:rsidRPr="005E7C69">
        <w:rPr>
          <w:sz w:val="16"/>
        </w:rPr>
        <w:t xml:space="preserve">. </w:t>
      </w:r>
      <w:r w:rsidRPr="005E7C69">
        <w:rPr>
          <w:rStyle w:val="StyleUnderline"/>
        </w:rPr>
        <w:t>The proportion of the economy devoted to defense</w:t>
      </w:r>
      <w:r w:rsidRPr="005E7C69">
        <w:rPr>
          <w:sz w:val="16"/>
        </w:rPr>
        <w:t xml:space="preserve"> spending </w:t>
      </w:r>
      <w:r w:rsidRPr="005E7C69">
        <w:rPr>
          <w:rStyle w:val="StyleUnderline"/>
        </w:rPr>
        <w:t xml:space="preserve">is now almost </w:t>
      </w:r>
      <w:r w:rsidRPr="0031621C">
        <w:rPr>
          <w:rStyle w:val="Emphasis"/>
          <w:highlight w:val="green"/>
        </w:rPr>
        <w:t>half</w:t>
      </w:r>
      <w:r w:rsidRPr="0031621C">
        <w:rPr>
          <w:rStyle w:val="StyleUnderline"/>
          <w:highlight w:val="green"/>
        </w:rPr>
        <w:t xml:space="preserve"> of</w:t>
      </w:r>
      <w:r w:rsidRPr="005E7C69">
        <w:rPr>
          <w:rStyle w:val="StyleUnderline"/>
        </w:rPr>
        <w:t xml:space="preserve"> what it was in </w:t>
      </w:r>
      <w:r w:rsidRPr="0031621C">
        <w:rPr>
          <w:rStyle w:val="Emphasis"/>
          <w:highlight w:val="green"/>
        </w:rPr>
        <w:t>1990</w:t>
      </w:r>
      <w:r w:rsidRPr="0031621C">
        <w:rPr>
          <w:rStyle w:val="StyleUnderline"/>
          <w:highlight w:val="green"/>
        </w:rPr>
        <w:t xml:space="preserve"> and</w:t>
      </w:r>
      <w:r w:rsidRPr="005E7C69">
        <w:rPr>
          <w:rStyle w:val="StyleUnderline"/>
        </w:rPr>
        <w:t xml:space="preserve"> shows </w:t>
      </w:r>
      <w:r w:rsidRPr="0031621C">
        <w:rPr>
          <w:rStyle w:val="Emphasis"/>
          <w:highlight w:val="green"/>
        </w:rPr>
        <w:t>no sign of increasing</w:t>
      </w:r>
      <w:r w:rsidRPr="005E7C69">
        <w:rPr>
          <w:sz w:val="16"/>
        </w:rPr>
        <w:t xml:space="preserve"> (Figure 2). </w:t>
      </w:r>
      <w:r w:rsidRPr="005E7C69">
        <w:rPr>
          <w:rStyle w:val="StyleUnderline"/>
        </w:rPr>
        <w:t xml:space="preserve">Specifically, the defense spending of </w:t>
      </w:r>
      <w:r w:rsidRPr="005E7C69">
        <w:rPr>
          <w:rStyle w:val="Emphasis"/>
        </w:rPr>
        <w:t>eleven main</w:t>
      </w:r>
      <w:r w:rsidRPr="005E7C69">
        <w:rPr>
          <w:rStyle w:val="StyleUnderline"/>
        </w:rPr>
        <w:t xml:space="preserve"> East Asian </w:t>
      </w:r>
      <w:r w:rsidRPr="005E7C69">
        <w:rPr>
          <w:rStyle w:val="Emphasis"/>
        </w:rPr>
        <w:t>states</w:t>
      </w:r>
      <w:r w:rsidRPr="005E7C69">
        <w:rPr>
          <w:sz w:val="16"/>
        </w:rPr>
        <w:t xml:space="preserve"> (the same 11 countries cited in Figure 1) </w:t>
      </w:r>
      <w:r w:rsidRPr="005E7C69">
        <w:rPr>
          <w:rStyle w:val="Emphasis"/>
        </w:rPr>
        <w:t>declined</w:t>
      </w:r>
      <w:r w:rsidRPr="005E7C69">
        <w:rPr>
          <w:rStyle w:val="StyleUnderline"/>
        </w:rPr>
        <w:t xml:space="preserve"> from an average of </w:t>
      </w:r>
      <w:r w:rsidRPr="005E7C69">
        <w:rPr>
          <w:rStyle w:val="Emphasis"/>
        </w:rPr>
        <w:t>3.35 percent</w:t>
      </w:r>
      <w:r w:rsidRPr="005E7C69">
        <w:rPr>
          <w:rStyle w:val="StyleUnderline"/>
        </w:rPr>
        <w:t xml:space="preserve"> of GDP in 1990 to an average of 1.84 percent in 2015</w:t>
      </w:r>
      <w:r w:rsidRPr="005E7C69">
        <w:rPr>
          <w:sz w:val="16"/>
        </w:rPr>
        <w:t>.</w:t>
      </w:r>
    </w:p>
    <w:p w14:paraId="47B9D874" w14:textId="77777777" w:rsidR="00052B35" w:rsidRPr="005E7C69" w:rsidRDefault="00052B35" w:rsidP="00052B35">
      <w:pPr>
        <w:rPr>
          <w:sz w:val="16"/>
          <w:szCs w:val="16"/>
        </w:rPr>
      </w:pPr>
      <w:r w:rsidRPr="005E7C69">
        <w:rPr>
          <w:sz w:val="16"/>
          <w:szCs w:val="16"/>
        </w:rPr>
        <w:t>Figure 2: East Asian Defense Spending, 1990-2015</w:t>
      </w:r>
    </w:p>
    <w:p w14:paraId="3FB1B7CD" w14:textId="77777777" w:rsidR="00052B35" w:rsidRPr="005E7C69" w:rsidRDefault="00052B35" w:rsidP="00052B35">
      <w:pPr>
        <w:rPr>
          <w:sz w:val="16"/>
          <w:szCs w:val="16"/>
        </w:rPr>
      </w:pPr>
      <w:r w:rsidRPr="005E7C69">
        <w:rPr>
          <w:sz w:val="16"/>
          <w:szCs w:val="16"/>
        </w:rPr>
        <w:t>Source: Stockholm Institute of Peace Research, 2016</w:t>
      </w:r>
    </w:p>
    <w:p w14:paraId="1FE50F43" w14:textId="77777777" w:rsidR="00052B35" w:rsidRPr="005E7C69" w:rsidRDefault="00052B35" w:rsidP="00052B35">
      <w:r w:rsidRPr="005E7C69">
        <w:rPr>
          <w:noProof/>
        </w:rPr>
        <w:drawing>
          <wp:anchor distT="0" distB="0" distL="114300" distR="114300" simplePos="0" relativeHeight="251660288" behindDoc="0" locked="0" layoutInCell="1" allowOverlap="1" wp14:anchorId="7EE2C9E1" wp14:editId="5D67C063">
            <wp:simplePos x="0" y="0"/>
            <wp:positionH relativeFrom="column">
              <wp:align>left</wp:align>
            </wp:positionH>
            <wp:positionV relativeFrom="paragraph">
              <wp:align>top</wp:align>
            </wp:positionV>
            <wp:extent cx="2440165" cy="1364566"/>
            <wp:effectExtent l="0" t="0" r="0" b="0"/>
            <wp:wrapSquare wrapText="bothSides"/>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line chart&#10;&#10;Description automatically generated"/>
                    <pic:cNvPicPr/>
                  </pic:nvPicPr>
                  <pic:blipFill>
                    <a:blip r:embed="rId16"/>
                    <a:stretch>
                      <a:fillRect/>
                    </a:stretch>
                  </pic:blipFill>
                  <pic:spPr>
                    <a:xfrm>
                      <a:off x="0" y="0"/>
                      <a:ext cx="2440165" cy="1364566"/>
                    </a:xfrm>
                    <a:prstGeom prst="rect">
                      <a:avLst/>
                    </a:prstGeom>
                  </pic:spPr>
                </pic:pic>
              </a:graphicData>
            </a:graphic>
          </wp:anchor>
        </w:drawing>
      </w:r>
      <w:r w:rsidRPr="005E7C69">
        <w:br w:type="textWrapping" w:clear="all"/>
      </w:r>
    </w:p>
    <w:p w14:paraId="31874460" w14:textId="77777777" w:rsidR="00052B35" w:rsidRPr="005E7C69" w:rsidRDefault="00052B35" w:rsidP="00052B35">
      <w:pPr>
        <w:rPr>
          <w:sz w:val="16"/>
        </w:rPr>
      </w:pPr>
      <w:r w:rsidRPr="005E7C69">
        <w:rPr>
          <w:rStyle w:val="StyleUnderline"/>
        </w:rPr>
        <w:t>These two figures tell an accurate, enduring, and often overlooked story</w:t>
      </w:r>
      <w:r w:rsidRPr="005E7C69">
        <w:rPr>
          <w:sz w:val="16"/>
        </w:rPr>
        <w:t xml:space="preserve"> about East Asia. </w:t>
      </w:r>
      <w:r w:rsidRPr="0031621C">
        <w:rPr>
          <w:rStyle w:val="Emphasis"/>
          <w:highlight w:val="green"/>
        </w:rPr>
        <w:t>China</w:t>
      </w:r>
      <w:r w:rsidRPr="005E7C69">
        <w:rPr>
          <w:rStyle w:val="Emphasis"/>
        </w:rPr>
        <w:t xml:space="preserve"> has already </w:t>
      </w:r>
      <w:r w:rsidRPr="0031621C">
        <w:rPr>
          <w:rStyle w:val="Emphasis"/>
          <w:highlight w:val="green"/>
        </w:rPr>
        <w:t>managed a</w:t>
      </w:r>
      <w:r w:rsidRPr="005E7C69">
        <w:rPr>
          <w:rStyle w:val="Emphasis"/>
        </w:rPr>
        <w:t xml:space="preserve"> head-</w:t>
      </w:r>
      <w:proofErr w:type="spellStart"/>
      <w:r w:rsidRPr="005E7C69">
        <w:rPr>
          <w:rStyle w:val="Emphasis"/>
        </w:rPr>
        <w:t>spinningly</w:t>
      </w:r>
      <w:proofErr w:type="spellEnd"/>
      <w:r w:rsidRPr="005E7C69">
        <w:rPr>
          <w:rStyle w:val="Emphasis"/>
        </w:rPr>
        <w:t xml:space="preserve"> </w:t>
      </w:r>
      <w:r w:rsidRPr="0031621C">
        <w:rPr>
          <w:rStyle w:val="Emphasis"/>
          <w:highlight w:val="green"/>
        </w:rPr>
        <w:t>fast regional</w:t>
      </w:r>
      <w:r w:rsidRPr="005E7C69">
        <w:rPr>
          <w:rStyle w:val="Emphasis"/>
        </w:rPr>
        <w:t xml:space="preserve"> power </w:t>
      </w:r>
      <w:r w:rsidRPr="0031621C">
        <w:rPr>
          <w:rStyle w:val="Emphasis"/>
          <w:highlight w:val="green"/>
        </w:rPr>
        <w:t>transition</w:t>
      </w:r>
      <w:r w:rsidRPr="005E7C69">
        <w:rPr>
          <w:sz w:val="16"/>
        </w:rPr>
        <w:t xml:space="preserve">. </w:t>
      </w:r>
      <w:r w:rsidRPr="005E7C69">
        <w:rPr>
          <w:rStyle w:val="StyleUnderline"/>
        </w:rPr>
        <w:t>The only question is how much larger the gap between China and its neighbors will become</w:t>
      </w:r>
      <w:r w:rsidRPr="005E7C69">
        <w:rPr>
          <w:sz w:val="16"/>
        </w:rPr>
        <w:t xml:space="preserve">. </w:t>
      </w:r>
      <w:r w:rsidRPr="005E7C69">
        <w:rPr>
          <w:rStyle w:val="StyleUnderline"/>
        </w:rPr>
        <w:t>Countries are rapidly increasing their economic ties to China</w:t>
      </w:r>
      <w:r w:rsidRPr="005E7C69">
        <w:rPr>
          <w:sz w:val="16"/>
        </w:rPr>
        <w:t xml:space="preserve"> and each other. </w:t>
      </w:r>
      <w:r w:rsidRPr="005E7C69">
        <w:rPr>
          <w:rStyle w:val="StyleUnderline"/>
        </w:rPr>
        <w:t xml:space="preserve">And East Asian countries have steadily </w:t>
      </w:r>
      <w:r w:rsidRPr="005E7C69">
        <w:rPr>
          <w:rStyle w:val="Emphasis"/>
        </w:rPr>
        <w:t>reduced their defense spending</w:t>
      </w:r>
      <w:r w:rsidRPr="005E7C69">
        <w:rPr>
          <w:sz w:val="16"/>
        </w:rPr>
        <w:t xml:space="preserve">, </w:t>
      </w:r>
      <w:r w:rsidRPr="005E7C69">
        <w:rPr>
          <w:rStyle w:val="StyleUnderline"/>
        </w:rPr>
        <w:t xml:space="preserve">which suggests these countries think most of </w:t>
      </w:r>
      <w:r w:rsidRPr="0031621C">
        <w:rPr>
          <w:rStyle w:val="StyleUnderline"/>
          <w:highlight w:val="green"/>
        </w:rPr>
        <w:t>the region’s</w:t>
      </w:r>
      <w:r w:rsidRPr="005E7C69">
        <w:rPr>
          <w:rStyle w:val="StyleUnderline"/>
        </w:rPr>
        <w:t xml:space="preserve"> unresolved </w:t>
      </w:r>
      <w:r w:rsidRPr="0031621C">
        <w:rPr>
          <w:rStyle w:val="StyleUnderline"/>
          <w:highlight w:val="green"/>
        </w:rPr>
        <w:t xml:space="preserve">issues are </w:t>
      </w:r>
      <w:r w:rsidRPr="0031621C">
        <w:rPr>
          <w:rStyle w:val="Emphasis"/>
          <w:highlight w:val="green"/>
        </w:rPr>
        <w:t>not worth fighting over</w:t>
      </w:r>
      <w:r w:rsidRPr="005E7C69">
        <w:rPr>
          <w:sz w:val="16"/>
        </w:rPr>
        <w:t xml:space="preserve">. </w:t>
      </w:r>
      <w:r w:rsidRPr="005E7C69">
        <w:rPr>
          <w:rStyle w:val="StyleUnderline"/>
        </w:rPr>
        <w:t>All</w:t>
      </w:r>
      <w:r w:rsidRPr="005E7C69">
        <w:rPr>
          <w:sz w:val="16"/>
        </w:rPr>
        <w:t xml:space="preserve"> countries in the region </w:t>
      </w:r>
      <w:proofErr w:type="gramStart"/>
      <w:r w:rsidRPr="005E7C69">
        <w:rPr>
          <w:rStyle w:val="StyleUnderline"/>
        </w:rPr>
        <w:t>have to</w:t>
      </w:r>
      <w:proofErr w:type="gramEnd"/>
      <w:r w:rsidRPr="005E7C69">
        <w:rPr>
          <w:rStyle w:val="StyleUnderline"/>
        </w:rPr>
        <w:t xml:space="preserve"> coexist with each other—none are </w:t>
      </w:r>
      <w:r w:rsidRPr="005E7C69">
        <w:rPr>
          <w:rStyle w:val="Emphasis"/>
        </w:rPr>
        <w:t>picking up and moving</w:t>
      </w:r>
      <w:r w:rsidRPr="005E7C69">
        <w:rPr>
          <w:sz w:val="16"/>
        </w:rPr>
        <w:t xml:space="preserve"> somewhere else. </w:t>
      </w:r>
      <w:r w:rsidRPr="0031621C">
        <w:rPr>
          <w:rStyle w:val="StyleUnderline"/>
          <w:highlight w:val="green"/>
        </w:rPr>
        <w:t>Countries are</w:t>
      </w:r>
      <w:r w:rsidRPr="005E7C69">
        <w:rPr>
          <w:rStyle w:val="StyleUnderline"/>
        </w:rPr>
        <w:t xml:space="preserve"> dealing with that reality and </w:t>
      </w:r>
      <w:r w:rsidRPr="0031621C">
        <w:rPr>
          <w:rStyle w:val="StyleUnderline"/>
          <w:highlight w:val="green"/>
        </w:rPr>
        <w:t xml:space="preserve">seeking </w:t>
      </w:r>
      <w:r w:rsidRPr="0031621C">
        <w:rPr>
          <w:rStyle w:val="Emphasis"/>
          <w:highlight w:val="green"/>
        </w:rPr>
        <w:t>diplomatic</w:t>
      </w:r>
      <w:r w:rsidRPr="005E7C69">
        <w:rPr>
          <w:rStyle w:val="StyleUnderline"/>
        </w:rPr>
        <w:t xml:space="preserve"> rather than </w:t>
      </w:r>
      <w:r w:rsidRPr="005E7C69">
        <w:rPr>
          <w:rStyle w:val="Emphasis"/>
        </w:rPr>
        <w:t>military</w:t>
      </w:r>
      <w:r w:rsidRPr="005E7C69">
        <w:rPr>
          <w:rStyle w:val="StyleUnderline"/>
        </w:rPr>
        <w:t xml:space="preserve"> </w:t>
      </w:r>
      <w:r w:rsidRPr="0031621C">
        <w:rPr>
          <w:rStyle w:val="StyleUnderline"/>
          <w:highlight w:val="green"/>
        </w:rPr>
        <w:t>solutions</w:t>
      </w:r>
      <w:r w:rsidRPr="005E7C69">
        <w:rPr>
          <w:rStyle w:val="StyleUnderline"/>
        </w:rPr>
        <w:t xml:space="preserve"> with each other</w:t>
      </w:r>
      <w:r w:rsidRPr="005E7C69">
        <w:rPr>
          <w:sz w:val="16"/>
        </w:rPr>
        <w:t>.</w:t>
      </w:r>
    </w:p>
    <w:p w14:paraId="2D56D1D8" w14:textId="77777777" w:rsidR="00052B35" w:rsidRPr="005E7C69" w:rsidRDefault="00052B35" w:rsidP="00052B35">
      <w:pPr>
        <w:rPr>
          <w:sz w:val="16"/>
        </w:rPr>
      </w:pPr>
      <w:r w:rsidRPr="005E7C69">
        <w:rPr>
          <w:rStyle w:val="StyleUnderline"/>
        </w:rPr>
        <w:t>The standard response</w:t>
      </w:r>
      <w:r w:rsidRPr="005E7C69">
        <w:rPr>
          <w:sz w:val="16"/>
        </w:rPr>
        <w:t xml:space="preserve"> to more than a quarter-century of stability </w:t>
      </w:r>
      <w:r w:rsidRPr="005E7C69">
        <w:rPr>
          <w:rStyle w:val="StyleUnderline"/>
        </w:rPr>
        <w:t>is to credit the</w:t>
      </w:r>
      <w:r w:rsidRPr="005E7C69">
        <w:rPr>
          <w:rStyle w:val="Emphasis"/>
        </w:rPr>
        <w:t xml:space="preserve"> U</w:t>
      </w:r>
      <w:r w:rsidRPr="005E7C69">
        <w:rPr>
          <w:sz w:val="16"/>
        </w:rPr>
        <w:t xml:space="preserve">nited </w:t>
      </w:r>
      <w:r w:rsidRPr="005E7C69">
        <w:rPr>
          <w:rStyle w:val="Emphasis"/>
        </w:rPr>
        <w:t>S</w:t>
      </w:r>
      <w:r w:rsidRPr="005E7C69">
        <w:rPr>
          <w:sz w:val="16"/>
        </w:rPr>
        <w:t xml:space="preserve">tates: all </w:t>
      </w:r>
      <w:r w:rsidRPr="005E7C69">
        <w:rPr>
          <w:rStyle w:val="StyleUnderline"/>
        </w:rPr>
        <w:t>Asian countries “must be” free-riding</w:t>
      </w:r>
      <w:r w:rsidRPr="005E7C69">
        <w:rPr>
          <w:sz w:val="16"/>
        </w:rPr>
        <w:t xml:space="preserve"> on a U.S. commitment to the region. </w:t>
      </w:r>
      <w:r w:rsidRPr="005E7C69">
        <w:rPr>
          <w:rStyle w:val="StyleUnderline"/>
        </w:rPr>
        <w:t xml:space="preserve">However, this runs counter to the evidence that </w:t>
      </w:r>
      <w:r w:rsidRPr="005E7C69">
        <w:rPr>
          <w:rStyle w:val="Emphasis"/>
        </w:rPr>
        <w:t xml:space="preserve">over the same </w:t>
      </w:r>
      <w:proofErr w:type="gramStart"/>
      <w:r w:rsidRPr="005E7C69">
        <w:rPr>
          <w:rStyle w:val="Emphasis"/>
        </w:rPr>
        <w:t>time period</w:t>
      </w:r>
      <w:proofErr w:type="gramEnd"/>
      <w:r w:rsidRPr="005E7C69">
        <w:rPr>
          <w:rStyle w:val="StyleUnderline"/>
        </w:rPr>
        <w:t xml:space="preserve">, </w:t>
      </w:r>
      <w:r w:rsidRPr="0031621C">
        <w:rPr>
          <w:rStyle w:val="StyleUnderline"/>
          <w:highlight w:val="green"/>
        </w:rPr>
        <w:t xml:space="preserve">the </w:t>
      </w:r>
      <w:r w:rsidRPr="0031621C">
        <w:rPr>
          <w:rStyle w:val="Emphasis"/>
          <w:highlight w:val="green"/>
        </w:rPr>
        <w:t>U.S. military commitment has declined</w:t>
      </w:r>
      <w:r w:rsidRPr="005E7C69">
        <w:rPr>
          <w:sz w:val="16"/>
        </w:rPr>
        <w:t xml:space="preserve"> U.S. </w:t>
      </w:r>
      <w:r w:rsidRPr="005E7C69">
        <w:rPr>
          <w:rStyle w:val="StyleUnderline"/>
        </w:rPr>
        <w:t>attention has wavered</w:t>
      </w:r>
      <w:r w:rsidRPr="005E7C69">
        <w:rPr>
          <w:sz w:val="16"/>
        </w:rPr>
        <w:t xml:space="preserve">, </w:t>
      </w:r>
      <w:r w:rsidRPr="005E7C69">
        <w:rPr>
          <w:rStyle w:val="StyleUnderline"/>
        </w:rPr>
        <w:t xml:space="preserve">and indeed the </w:t>
      </w:r>
      <w:r w:rsidRPr="005E7C69">
        <w:rPr>
          <w:rStyle w:val="Emphasis"/>
        </w:rPr>
        <w:t>perception of U.S. inattention</w:t>
      </w:r>
      <w:r w:rsidRPr="005E7C69">
        <w:rPr>
          <w:sz w:val="16"/>
        </w:rPr>
        <w:t xml:space="preserve"> over the past few decades </w:t>
      </w:r>
      <w:r w:rsidRPr="005E7C69">
        <w:rPr>
          <w:rStyle w:val="StyleUnderline"/>
        </w:rPr>
        <w:t>even prompted</w:t>
      </w:r>
      <w:r w:rsidRPr="005E7C69">
        <w:rPr>
          <w:sz w:val="16"/>
        </w:rPr>
        <w:t xml:space="preserve"> the </w:t>
      </w:r>
      <w:r w:rsidRPr="005E7C69">
        <w:rPr>
          <w:rStyle w:val="StyleUnderline"/>
        </w:rPr>
        <w:t>Obama</w:t>
      </w:r>
      <w:r w:rsidRPr="005E7C69">
        <w:rPr>
          <w:sz w:val="16"/>
        </w:rPr>
        <w:t xml:space="preserve"> administration </w:t>
      </w:r>
      <w:r w:rsidRPr="005E7C69">
        <w:rPr>
          <w:rStyle w:val="StyleUnderline"/>
        </w:rPr>
        <w:t>to claim</w:t>
      </w:r>
      <w:r w:rsidRPr="005E7C69">
        <w:rPr>
          <w:sz w:val="16"/>
        </w:rPr>
        <w:t xml:space="preserve"> it was </w:t>
      </w:r>
      <w:r w:rsidRPr="005E7C69">
        <w:rPr>
          <w:rStyle w:val="StyleUnderline"/>
        </w:rPr>
        <w:t xml:space="preserve">“pivoting” </w:t>
      </w:r>
      <w:r w:rsidRPr="005E7C69">
        <w:rPr>
          <w:sz w:val="16"/>
        </w:rPr>
        <w:t xml:space="preserve">to Asia. </w:t>
      </w:r>
      <w:r w:rsidRPr="005E7C69">
        <w:rPr>
          <w:rStyle w:val="StyleUnderline"/>
        </w:rPr>
        <w:t>These two trends are hard to square:</w:t>
      </w:r>
      <w:r w:rsidRPr="005E7C69">
        <w:rPr>
          <w:sz w:val="16"/>
        </w:rPr>
        <w:t xml:space="preserve"> </w:t>
      </w:r>
      <w:r w:rsidRPr="005E7C69">
        <w:rPr>
          <w:rStyle w:val="StyleUnderline"/>
        </w:rPr>
        <w:t xml:space="preserve">if </w:t>
      </w:r>
      <w:r w:rsidRPr="0031621C">
        <w:rPr>
          <w:rStyle w:val="StyleUnderline"/>
          <w:highlight w:val="green"/>
        </w:rPr>
        <w:t xml:space="preserve">East Asian countries </w:t>
      </w:r>
      <w:r w:rsidRPr="0031621C">
        <w:rPr>
          <w:rStyle w:val="Emphasis"/>
          <w:highlight w:val="green"/>
        </w:rPr>
        <w:t>did not respond</w:t>
      </w:r>
      <w:r w:rsidRPr="005E7C69">
        <w:rPr>
          <w:rStyle w:val="StyleUnderline"/>
        </w:rPr>
        <w:t xml:space="preserve"> even to reductions in U.S. deployments and attention, then perhaps </w:t>
      </w:r>
      <w:r w:rsidRPr="0031621C">
        <w:rPr>
          <w:rStyle w:val="StyleUnderline"/>
          <w:highlight w:val="green"/>
        </w:rPr>
        <w:t xml:space="preserve">they </w:t>
      </w:r>
      <w:r w:rsidRPr="0031621C">
        <w:rPr>
          <w:rStyle w:val="Emphasis"/>
          <w:highlight w:val="green"/>
        </w:rPr>
        <w:t>do not see</w:t>
      </w:r>
      <w:r w:rsidRPr="005E7C69">
        <w:rPr>
          <w:rStyle w:val="Emphasis"/>
        </w:rPr>
        <w:t xml:space="preserve"> the remaining </w:t>
      </w:r>
      <w:r w:rsidRPr="0031621C">
        <w:rPr>
          <w:rStyle w:val="Emphasis"/>
          <w:highlight w:val="green"/>
        </w:rPr>
        <w:t>issues worth fighting over</w:t>
      </w:r>
      <w:r w:rsidRPr="005E7C69">
        <w:rPr>
          <w:sz w:val="16"/>
        </w:rPr>
        <w:t xml:space="preserve">. After all, </w:t>
      </w:r>
      <w:r w:rsidRPr="005E7C69">
        <w:rPr>
          <w:rStyle w:val="StyleUnderline"/>
        </w:rPr>
        <w:t>these countries show no signs of hedging, in either their economic relations with China or in their military expenditures</w:t>
      </w:r>
      <w:r w:rsidRPr="005E7C69">
        <w:rPr>
          <w:sz w:val="16"/>
        </w:rPr>
        <w:t xml:space="preserve">. If countries were worried and thought the United States might leave, they would presumably be preparing at least in part for that possibility. Instead, the </w:t>
      </w:r>
      <w:r w:rsidRPr="005E7C69">
        <w:rPr>
          <w:rStyle w:val="StyleUnderline"/>
        </w:rPr>
        <w:t>defense spending trends show powerfully a steady, decades-long reduction, even in the face of massive increases in Chinese power and wavering U.S. commitment to the region</w:t>
      </w:r>
      <w:r w:rsidRPr="005E7C69">
        <w:rPr>
          <w:sz w:val="16"/>
        </w:rPr>
        <w:t>.</w:t>
      </w:r>
    </w:p>
    <w:p w14:paraId="76BD236E" w14:textId="77777777" w:rsidR="00052B35" w:rsidRPr="005E7C69" w:rsidRDefault="00052B35" w:rsidP="00052B35">
      <w:pPr>
        <w:rPr>
          <w:sz w:val="16"/>
        </w:rPr>
      </w:pPr>
      <w:r w:rsidRPr="0031621C">
        <w:rPr>
          <w:rStyle w:val="StyleUnderline"/>
          <w:highlight w:val="green"/>
        </w:rPr>
        <w:t>This</w:t>
      </w:r>
      <w:r w:rsidRPr="005E7C69">
        <w:rPr>
          <w:sz w:val="16"/>
        </w:rPr>
        <w:t xml:space="preserve"> East Asian </w:t>
      </w:r>
      <w:r w:rsidRPr="005E7C69">
        <w:rPr>
          <w:rStyle w:val="Emphasis"/>
        </w:rPr>
        <w:t>reality</w:t>
      </w:r>
      <w:r w:rsidRPr="005E7C69">
        <w:rPr>
          <w:sz w:val="16"/>
        </w:rPr>
        <w:t xml:space="preserve"> </w:t>
      </w:r>
      <w:r w:rsidRPr="0031621C">
        <w:rPr>
          <w:rStyle w:val="StyleUnderline"/>
          <w:highlight w:val="green"/>
        </w:rPr>
        <w:t>runs counter to</w:t>
      </w:r>
      <w:r w:rsidRPr="005E7C69">
        <w:rPr>
          <w:rStyle w:val="StyleUnderline"/>
        </w:rPr>
        <w:t xml:space="preserve"> a largely </w:t>
      </w:r>
      <w:r w:rsidRPr="0031621C">
        <w:rPr>
          <w:rStyle w:val="StyleUnderline"/>
          <w:highlight w:val="green"/>
        </w:rPr>
        <w:t>Western</w:t>
      </w:r>
      <w:r w:rsidRPr="005E7C69">
        <w:rPr>
          <w:rStyle w:val="StyleUnderline"/>
        </w:rPr>
        <w:t xml:space="preserve"> narrative of </w:t>
      </w:r>
      <w:r w:rsidRPr="0031621C">
        <w:rPr>
          <w:rStyle w:val="Emphasis"/>
          <w:highlight w:val="green"/>
        </w:rPr>
        <w:t>threat inflation</w:t>
      </w:r>
      <w:r w:rsidRPr="005E7C69">
        <w:rPr>
          <w:sz w:val="16"/>
        </w:rPr>
        <w:t xml:space="preserve"> </w:t>
      </w:r>
      <w:r w:rsidRPr="005E7C69">
        <w:rPr>
          <w:rStyle w:val="StyleUnderline"/>
        </w:rPr>
        <w:t>that views China’s rise as dangerous and the region as increasingly unstable</w:t>
      </w:r>
      <w:r w:rsidRPr="005E7C69">
        <w:rPr>
          <w:sz w:val="16"/>
        </w:rPr>
        <w:t xml:space="preserve">. Indeed, for over a quarter century, some scholars have made dire and continued predictions that East Asia is going to experience an arms race, that the regional security dilemma is intensifying, and that dangerous instability driven by China is just around the corner.31 In recent years, </w:t>
      </w:r>
      <w:r w:rsidRPr="005E7C69">
        <w:rPr>
          <w:rStyle w:val="StyleUnderline"/>
        </w:rPr>
        <w:t xml:space="preserve">perceptions of increased Chinese </w:t>
      </w:r>
      <w:r w:rsidRPr="005E7C69">
        <w:rPr>
          <w:rStyle w:val="Emphasis"/>
        </w:rPr>
        <w:t>assertiveness</w:t>
      </w:r>
      <w:r w:rsidRPr="005E7C69">
        <w:rPr>
          <w:sz w:val="16"/>
        </w:rPr>
        <w:t xml:space="preserve">, </w:t>
      </w:r>
      <w:r w:rsidRPr="005E7C69">
        <w:rPr>
          <w:rStyle w:val="Emphasis"/>
        </w:rPr>
        <w:t>regional fears</w:t>
      </w:r>
      <w:r w:rsidRPr="005E7C69">
        <w:rPr>
          <w:sz w:val="16"/>
        </w:rPr>
        <w:t xml:space="preserve">, </w:t>
      </w:r>
      <w:r w:rsidRPr="005E7C69">
        <w:rPr>
          <w:rStyle w:val="StyleUnderline"/>
        </w:rPr>
        <w:t xml:space="preserve">and a muscular U.S. rebalancing effort toward </w:t>
      </w:r>
      <w:r w:rsidRPr="005E7C69">
        <w:rPr>
          <w:rStyle w:val="StyleUnderline"/>
        </w:rPr>
        <w:lastRenderedPageBreak/>
        <w:t xml:space="preserve">the Pacific have </w:t>
      </w:r>
      <w:r w:rsidRPr="005E7C69">
        <w:rPr>
          <w:rStyle w:val="Emphasis"/>
        </w:rPr>
        <w:t>increased concern</w:t>
      </w:r>
      <w:r w:rsidRPr="005E7C69">
        <w:rPr>
          <w:rStyle w:val="StyleUnderline"/>
        </w:rPr>
        <w:t xml:space="preserve"> among some observers that the region may be drifting toward </w:t>
      </w:r>
      <w:r w:rsidRPr="005E7C69">
        <w:rPr>
          <w:rStyle w:val="Emphasis"/>
        </w:rPr>
        <w:t>rivalry</w:t>
      </w:r>
      <w:r w:rsidRPr="005E7C69">
        <w:rPr>
          <w:rStyle w:val="StyleUnderline"/>
        </w:rPr>
        <w:t xml:space="preserve"> and </w:t>
      </w:r>
      <w:r w:rsidRPr="005E7C69">
        <w:rPr>
          <w:rStyle w:val="Emphasis"/>
        </w:rPr>
        <w:t>containment</w:t>
      </w:r>
      <w:r w:rsidRPr="005E7C69">
        <w:rPr>
          <w:rStyle w:val="StyleUnderline"/>
        </w:rPr>
        <w:t xml:space="preserve"> blocs. However, </w:t>
      </w:r>
      <w:r w:rsidRPr="0031621C">
        <w:rPr>
          <w:rStyle w:val="StyleUnderline"/>
          <w:highlight w:val="green"/>
        </w:rPr>
        <w:t>there is little</w:t>
      </w:r>
      <w:r w:rsidRPr="005E7C69">
        <w:rPr>
          <w:rStyle w:val="StyleUnderline"/>
        </w:rPr>
        <w:t xml:space="preserve"> </w:t>
      </w:r>
      <w:r w:rsidRPr="0031621C">
        <w:rPr>
          <w:rStyle w:val="StyleUnderline"/>
          <w:highlight w:val="green"/>
        </w:rPr>
        <w:t>evidence</w:t>
      </w:r>
      <w:r w:rsidRPr="005E7C69">
        <w:rPr>
          <w:rStyle w:val="StyleUnderline"/>
        </w:rPr>
        <w:t xml:space="preserve"> that East Asian </w:t>
      </w:r>
      <w:r w:rsidRPr="0031621C">
        <w:rPr>
          <w:rStyle w:val="StyleUnderline"/>
          <w:highlight w:val="green"/>
        </w:rPr>
        <w:t xml:space="preserve">states are engaged in an </w:t>
      </w:r>
      <w:r w:rsidRPr="0031621C">
        <w:rPr>
          <w:rStyle w:val="Emphasis"/>
          <w:highlight w:val="green"/>
        </w:rPr>
        <w:t>arms race</w:t>
      </w:r>
      <w:r w:rsidRPr="005E7C69">
        <w:rPr>
          <w:rStyle w:val="StyleUnderline"/>
        </w:rPr>
        <w:t xml:space="preserve">, and </w:t>
      </w:r>
      <w:r w:rsidRPr="0031621C">
        <w:rPr>
          <w:rStyle w:val="StyleUnderline"/>
          <w:highlight w:val="green"/>
        </w:rPr>
        <w:t>few</w:t>
      </w:r>
      <w:r w:rsidRPr="005E7C69">
        <w:rPr>
          <w:rStyle w:val="StyleUnderline"/>
        </w:rPr>
        <w:t xml:space="preserve"> states </w:t>
      </w:r>
      <w:r w:rsidRPr="0031621C">
        <w:rPr>
          <w:rStyle w:val="StyleUnderline"/>
          <w:highlight w:val="green"/>
        </w:rPr>
        <w:t xml:space="preserve">are sending </w:t>
      </w:r>
      <w:r w:rsidRPr="0031621C">
        <w:rPr>
          <w:rStyle w:val="Emphasis"/>
          <w:highlight w:val="green"/>
        </w:rPr>
        <w:t>costly signals</w:t>
      </w:r>
      <w:r w:rsidRPr="005E7C69">
        <w:rPr>
          <w:rStyle w:val="StyleUnderline"/>
        </w:rPr>
        <w:t xml:space="preserve"> about their </w:t>
      </w:r>
      <w:r w:rsidRPr="005E7C69">
        <w:rPr>
          <w:rStyle w:val="Emphasis"/>
        </w:rPr>
        <w:t>resolve</w:t>
      </w:r>
      <w:r w:rsidRPr="005E7C69">
        <w:rPr>
          <w:rStyle w:val="StyleUnderline"/>
        </w:rPr>
        <w:t xml:space="preserve"> to suffer the costs of </w:t>
      </w:r>
      <w:r w:rsidRPr="005E7C69">
        <w:rPr>
          <w:rStyle w:val="Emphasis"/>
        </w:rPr>
        <w:t>war</w:t>
      </w:r>
      <w:r w:rsidRPr="005E7C69">
        <w:rPr>
          <w:rStyle w:val="StyleUnderline"/>
        </w:rPr>
        <w:t xml:space="preserve">. </w:t>
      </w:r>
      <w:r w:rsidRPr="0031621C">
        <w:rPr>
          <w:rStyle w:val="StyleUnderline"/>
          <w:highlight w:val="green"/>
        </w:rPr>
        <w:t>The</w:t>
      </w:r>
      <w:r w:rsidRPr="005E7C69">
        <w:rPr>
          <w:rStyle w:val="StyleUnderline"/>
        </w:rPr>
        <w:t xml:space="preserve"> lessons and </w:t>
      </w:r>
      <w:r w:rsidRPr="0031621C">
        <w:rPr>
          <w:rStyle w:val="StyleUnderline"/>
          <w:highlight w:val="green"/>
        </w:rPr>
        <w:t xml:space="preserve">implications for </w:t>
      </w:r>
      <w:r w:rsidRPr="0031621C">
        <w:rPr>
          <w:rStyle w:val="Emphasis"/>
          <w:highlight w:val="green"/>
        </w:rPr>
        <w:t>power transition theory</w:t>
      </w:r>
      <w:r w:rsidRPr="005E7C69">
        <w:rPr>
          <w:rStyle w:val="StyleUnderline"/>
        </w:rPr>
        <w:t xml:space="preserve"> from late sixteenth and early seventeenth century East Asia </w:t>
      </w:r>
      <w:r w:rsidRPr="0031621C">
        <w:rPr>
          <w:rStyle w:val="StyleUnderline"/>
          <w:highlight w:val="green"/>
        </w:rPr>
        <w:t xml:space="preserve">are </w:t>
      </w:r>
      <w:r w:rsidRPr="0031621C">
        <w:rPr>
          <w:rStyle w:val="Emphasis"/>
          <w:highlight w:val="green"/>
        </w:rPr>
        <w:t>instructive</w:t>
      </w:r>
      <w:r w:rsidRPr="005E7C69">
        <w:rPr>
          <w:rStyle w:val="StyleUnderline"/>
        </w:rPr>
        <w:t xml:space="preserve"> for today</w:t>
      </w:r>
      <w:r w:rsidRPr="005E7C69">
        <w:rPr>
          <w:sz w:val="16"/>
        </w:rPr>
        <w:t>. Indeed, being more aware of the nuanced view of power transitions leads to three observations about contemporary East Asian security.</w:t>
      </w:r>
    </w:p>
    <w:p w14:paraId="51053C9A" w14:textId="77777777" w:rsidR="00052B35" w:rsidRPr="005E7C69" w:rsidRDefault="00052B35" w:rsidP="00052B35">
      <w:pPr>
        <w:rPr>
          <w:sz w:val="16"/>
        </w:rPr>
      </w:pPr>
      <w:r w:rsidRPr="005E7C69">
        <w:rPr>
          <w:rStyle w:val="StyleUnderline"/>
        </w:rPr>
        <w:t>First, the Ming crumbled from within</w:t>
      </w:r>
      <w:r w:rsidRPr="005E7C69">
        <w:rPr>
          <w:sz w:val="16"/>
        </w:rPr>
        <w:t xml:space="preserve">—surely a cautionary tale to any declining power that a healthy domestic political situation and economy are key elements of any enduring grand strategy or hegemonic status. </w:t>
      </w:r>
      <w:r w:rsidRPr="005E7C69">
        <w:rPr>
          <w:rStyle w:val="StyleUnderline"/>
        </w:rPr>
        <w:t>The lessons of the Ming-Qing transition from history point us to examine closely the domestic politics and economic vibrancy of the</w:t>
      </w:r>
      <w:r w:rsidRPr="005E7C69">
        <w:rPr>
          <w:sz w:val="16"/>
        </w:rPr>
        <w:t xml:space="preserve"> </w:t>
      </w:r>
      <w:r w:rsidRPr="005E7C69">
        <w:rPr>
          <w:rStyle w:val="Emphasis"/>
        </w:rPr>
        <w:t>U</w:t>
      </w:r>
      <w:r w:rsidRPr="005E7C69">
        <w:rPr>
          <w:sz w:val="16"/>
        </w:rPr>
        <w:t xml:space="preserve">nited </w:t>
      </w:r>
      <w:r w:rsidRPr="005E7C69">
        <w:rPr>
          <w:rStyle w:val="Emphasis"/>
        </w:rPr>
        <w:t>S</w:t>
      </w:r>
      <w:r w:rsidRPr="005E7C69">
        <w:rPr>
          <w:sz w:val="16"/>
        </w:rPr>
        <w:t xml:space="preserve">tates </w:t>
      </w:r>
      <w:r w:rsidRPr="005E7C69">
        <w:rPr>
          <w:rStyle w:val="StyleUnderline"/>
        </w:rPr>
        <w:t>and China today</w:t>
      </w:r>
      <w:r w:rsidRPr="005E7C69">
        <w:rPr>
          <w:sz w:val="16"/>
        </w:rPr>
        <w:t xml:space="preserve">, and to look for clues as to whether these countries and their leaders have internal stability and vision. </w:t>
      </w:r>
      <w:r w:rsidRPr="005E7C69">
        <w:rPr>
          <w:rStyle w:val="StyleUnderline"/>
        </w:rPr>
        <w:t>Self-inflicted wounds may be more dangerous than actual ones</w:t>
      </w:r>
      <w:r w:rsidRPr="005E7C69">
        <w:rPr>
          <w:sz w:val="16"/>
        </w:rPr>
        <w:t>.</w:t>
      </w:r>
    </w:p>
    <w:p w14:paraId="50F2D3B5" w14:textId="77777777" w:rsidR="00052B35" w:rsidRPr="005E7C69" w:rsidRDefault="00052B35" w:rsidP="00052B35">
      <w:pPr>
        <w:rPr>
          <w:sz w:val="16"/>
        </w:rPr>
      </w:pPr>
      <w:r w:rsidRPr="005E7C69">
        <w:rPr>
          <w:sz w:val="16"/>
        </w:rPr>
        <w:t xml:space="preserve">For example, in 1990 it was widely believed that Japan was the next peer competitor to the United States. Today, that is not the case, not because of any war, but because Japan never recovered from the economic malaise of the 1990s. Domestic challenges removed Japan as a peer competitor of the United States. </w:t>
      </w:r>
      <w:r w:rsidRPr="005E7C69">
        <w:rPr>
          <w:rStyle w:val="StyleUnderline"/>
        </w:rPr>
        <w:t>For China</w:t>
      </w:r>
      <w:r w:rsidRPr="005E7C69">
        <w:rPr>
          <w:sz w:val="16"/>
        </w:rPr>
        <w:t xml:space="preserve"> as well, </w:t>
      </w:r>
      <w:r w:rsidRPr="005E7C69">
        <w:rPr>
          <w:rStyle w:val="StyleUnderline"/>
        </w:rPr>
        <w:t xml:space="preserve">immense </w:t>
      </w:r>
      <w:r w:rsidRPr="0031621C">
        <w:rPr>
          <w:rStyle w:val="StyleUnderline"/>
          <w:highlight w:val="green"/>
        </w:rPr>
        <w:t>internal problems</w:t>
      </w:r>
      <w:r w:rsidRPr="005E7C69">
        <w:rPr>
          <w:rStyle w:val="StyleUnderline"/>
        </w:rPr>
        <w:t xml:space="preserve"> may </w:t>
      </w:r>
      <w:r w:rsidRPr="0031621C">
        <w:rPr>
          <w:rStyle w:val="StyleUnderline"/>
          <w:highlight w:val="green"/>
        </w:rPr>
        <w:t>limit its</w:t>
      </w:r>
      <w:r w:rsidRPr="005E7C69">
        <w:rPr>
          <w:rStyle w:val="StyleUnderline"/>
        </w:rPr>
        <w:t xml:space="preserve"> immediate </w:t>
      </w:r>
      <w:r w:rsidRPr="0031621C">
        <w:rPr>
          <w:rStyle w:val="StyleUnderline"/>
          <w:highlight w:val="green"/>
        </w:rPr>
        <w:t>ability to challenge</w:t>
      </w:r>
      <w:r w:rsidRPr="005E7C69">
        <w:rPr>
          <w:rStyle w:val="StyleUnderline"/>
        </w:rPr>
        <w:t xml:space="preserve"> </w:t>
      </w:r>
      <w:r w:rsidRPr="0031621C">
        <w:rPr>
          <w:rStyle w:val="StyleUnderline"/>
          <w:highlight w:val="green"/>
        </w:rPr>
        <w:t>the</w:t>
      </w:r>
      <w:r w:rsidRPr="005E7C69">
        <w:rPr>
          <w:sz w:val="16"/>
        </w:rPr>
        <w:t xml:space="preserve"> </w:t>
      </w:r>
      <w:r w:rsidRPr="0031621C">
        <w:rPr>
          <w:rStyle w:val="Emphasis"/>
          <w:highlight w:val="green"/>
        </w:rPr>
        <w:t>U</w:t>
      </w:r>
      <w:r w:rsidRPr="005E7C69">
        <w:rPr>
          <w:sz w:val="16"/>
        </w:rPr>
        <w:t xml:space="preserve">nited </w:t>
      </w:r>
      <w:r w:rsidRPr="0031621C">
        <w:rPr>
          <w:rStyle w:val="Emphasis"/>
          <w:highlight w:val="green"/>
        </w:rPr>
        <w:t>S</w:t>
      </w:r>
      <w:r w:rsidRPr="005E7C69">
        <w:rPr>
          <w:sz w:val="16"/>
        </w:rPr>
        <w:t xml:space="preserve">tates.32 </w:t>
      </w:r>
      <w:r w:rsidRPr="005E7C69">
        <w:rPr>
          <w:rStyle w:val="StyleUnderline"/>
        </w:rPr>
        <w:t xml:space="preserve">Chinese dreams of regional or even global </w:t>
      </w:r>
      <w:r w:rsidRPr="0031621C">
        <w:rPr>
          <w:rStyle w:val="StyleUnderline"/>
          <w:highlight w:val="green"/>
        </w:rPr>
        <w:t>leadership will depend</w:t>
      </w:r>
      <w:r w:rsidRPr="005E7C69">
        <w:rPr>
          <w:sz w:val="16"/>
        </w:rPr>
        <w:t xml:space="preserve"> as much or perhaps </w:t>
      </w:r>
      <w:r w:rsidRPr="005E7C69">
        <w:rPr>
          <w:rStyle w:val="StyleUnderline"/>
        </w:rPr>
        <w:t xml:space="preserve">more </w:t>
      </w:r>
      <w:r w:rsidRPr="0031621C">
        <w:rPr>
          <w:rStyle w:val="StyleUnderline"/>
          <w:highlight w:val="green"/>
        </w:rPr>
        <w:t>on how it manages</w:t>
      </w:r>
      <w:r w:rsidRPr="005E7C69">
        <w:rPr>
          <w:rStyle w:val="StyleUnderline"/>
        </w:rPr>
        <w:t xml:space="preserve"> the domestic </w:t>
      </w:r>
      <w:r w:rsidRPr="0031621C">
        <w:rPr>
          <w:rStyle w:val="StyleUnderline"/>
          <w:highlight w:val="green"/>
        </w:rPr>
        <w:t>social, environmental, economic, and political issues</w:t>
      </w:r>
      <w:r w:rsidRPr="005E7C69">
        <w:rPr>
          <w:rStyle w:val="StyleUnderline"/>
        </w:rPr>
        <w:t xml:space="preserve"> </w:t>
      </w:r>
      <w:r w:rsidRPr="005E7C69">
        <w:rPr>
          <w:rStyle w:val="Emphasis"/>
        </w:rPr>
        <w:t>within China</w:t>
      </w:r>
      <w:r w:rsidRPr="005E7C69">
        <w:rPr>
          <w:sz w:val="16"/>
        </w:rPr>
        <w:t xml:space="preserve"> </w:t>
      </w:r>
      <w:r w:rsidRPr="005E7C69">
        <w:rPr>
          <w:rStyle w:val="StyleUnderline"/>
        </w:rPr>
        <w:t>than</w:t>
      </w:r>
      <w:r w:rsidRPr="005E7C69">
        <w:rPr>
          <w:sz w:val="16"/>
        </w:rPr>
        <w:t xml:space="preserve"> it will on how China deals with </w:t>
      </w:r>
      <w:r w:rsidRPr="005E7C69">
        <w:rPr>
          <w:rStyle w:val="StyleUnderline"/>
        </w:rPr>
        <w:t>its external relations</w:t>
      </w:r>
      <w:r w:rsidRPr="005E7C69">
        <w:rPr>
          <w:sz w:val="16"/>
        </w:rPr>
        <w:t xml:space="preserve">. Susan Shirk has argued that </w:t>
      </w:r>
      <w:r w:rsidRPr="005E7C69">
        <w:rPr>
          <w:rStyle w:val="StyleUnderline"/>
        </w:rPr>
        <w:t>China is “strong abroad but fragile at home.”</w:t>
      </w:r>
      <w:r w:rsidRPr="005E7C69">
        <w:rPr>
          <w:sz w:val="16"/>
        </w:rPr>
        <w:t xml:space="preserve">33 China expert David </w:t>
      </w:r>
      <w:proofErr w:type="spellStart"/>
      <w:r w:rsidRPr="005E7C69">
        <w:rPr>
          <w:sz w:val="16"/>
        </w:rPr>
        <w:t>Shambaugh</w:t>
      </w:r>
      <w:proofErr w:type="spellEnd"/>
      <w:r w:rsidRPr="005E7C69">
        <w:rPr>
          <w:sz w:val="16"/>
        </w:rPr>
        <w:t xml:space="preserve"> argued in 2015 that, “China’s political system is badly broken,” writing that </w:t>
      </w:r>
      <w:r w:rsidRPr="005E7C69">
        <w:rPr>
          <w:rStyle w:val="StyleUnderline"/>
        </w:rPr>
        <w:t>political censorship and repression has skyrocketed under Xi</w:t>
      </w:r>
      <w:r w:rsidRPr="005E7C69">
        <w:rPr>
          <w:sz w:val="16"/>
        </w:rPr>
        <w:t xml:space="preserve"> Jinping, </w:t>
      </w:r>
      <w:r w:rsidRPr="005E7C69">
        <w:rPr>
          <w:rStyle w:val="StyleUnderline"/>
        </w:rPr>
        <w:t xml:space="preserve">money and elites are fleeing </w:t>
      </w:r>
      <w:r w:rsidRPr="005E7C69">
        <w:rPr>
          <w:sz w:val="16"/>
        </w:rPr>
        <w:t xml:space="preserve">the country, </w:t>
      </w:r>
      <w:r w:rsidRPr="005E7C69">
        <w:rPr>
          <w:rStyle w:val="StyleUnderline"/>
        </w:rPr>
        <w:t>corruption is endemic, and economic reforms are blocked by powerful interests</w:t>
      </w:r>
      <w:r w:rsidRPr="005E7C69">
        <w:rPr>
          <w:sz w:val="16"/>
        </w:rPr>
        <w:t xml:space="preserve">.34 It is widely reported that </w:t>
      </w:r>
      <w:r w:rsidRPr="0031621C">
        <w:rPr>
          <w:rStyle w:val="StyleUnderline"/>
          <w:highlight w:val="green"/>
        </w:rPr>
        <w:t>China spends more on internal security</w:t>
      </w:r>
      <w:r w:rsidRPr="005E7C69">
        <w:rPr>
          <w:rStyle w:val="StyleUnderline"/>
        </w:rPr>
        <w:t xml:space="preserve"> than it does on external defense</w:t>
      </w:r>
      <w:r w:rsidRPr="005E7C69">
        <w:rPr>
          <w:sz w:val="16"/>
        </w:rPr>
        <w:t>.35</w:t>
      </w:r>
    </w:p>
    <w:p w14:paraId="0EB0B8F3" w14:textId="77777777" w:rsidR="00052B35" w:rsidRPr="005E7C69" w:rsidRDefault="00052B35" w:rsidP="00052B35">
      <w:pPr>
        <w:rPr>
          <w:sz w:val="16"/>
        </w:rPr>
      </w:pPr>
      <w:r w:rsidRPr="005E7C69">
        <w:rPr>
          <w:sz w:val="16"/>
        </w:rPr>
        <w:t xml:space="preserve">We make no predictions as to </w:t>
      </w:r>
      <w:proofErr w:type="gramStart"/>
      <w:r w:rsidRPr="005E7C69">
        <w:rPr>
          <w:sz w:val="16"/>
        </w:rPr>
        <w:t>whether or not</w:t>
      </w:r>
      <w:proofErr w:type="gramEnd"/>
      <w:r w:rsidRPr="005E7C69">
        <w:rPr>
          <w:sz w:val="16"/>
        </w:rPr>
        <w:t xml:space="preserve"> those internal problems will be solved. After all, China has continued its economic, social, and political development much farther and faster than almost anyone thought possible a few decades ago. Certainly, pessimists have consistently overstated the problems facing China—author Gordon Chang has been confidently predicting the collapse of the Chinese Communist Party for over fifteen years, although the party appears stronger than ever in 2018.36 </w:t>
      </w:r>
      <w:r w:rsidRPr="005E7C69">
        <w:rPr>
          <w:rStyle w:val="StyleUnderline"/>
        </w:rPr>
        <w:t>Whether or not the Chinese regime is about to collapse or whether the economy is about to stall is not our point</w:t>
      </w:r>
      <w:r w:rsidRPr="005E7C69">
        <w:rPr>
          <w:sz w:val="16"/>
        </w:rPr>
        <w:t xml:space="preserve">. </w:t>
      </w:r>
      <w:r w:rsidRPr="005E7C69">
        <w:rPr>
          <w:rStyle w:val="StyleUnderline"/>
        </w:rPr>
        <w:t xml:space="preserve">Rather, more important is to point out that domestic issues may be more consequential for the future of China, and for China’s place in the world, than would be any titanic struggle with the </w:t>
      </w:r>
      <w:r w:rsidRPr="005E7C69">
        <w:rPr>
          <w:rStyle w:val="Emphasis"/>
        </w:rPr>
        <w:t>U</w:t>
      </w:r>
      <w:r w:rsidRPr="005E7C69">
        <w:rPr>
          <w:sz w:val="16"/>
        </w:rPr>
        <w:t xml:space="preserve">nited </w:t>
      </w:r>
      <w:r w:rsidRPr="005E7C69">
        <w:rPr>
          <w:rStyle w:val="Emphasis"/>
        </w:rPr>
        <w:t>S</w:t>
      </w:r>
      <w:r w:rsidRPr="005E7C69">
        <w:rPr>
          <w:sz w:val="16"/>
        </w:rPr>
        <w:t xml:space="preserve">tates </w:t>
      </w:r>
      <w:r w:rsidRPr="005E7C69">
        <w:rPr>
          <w:rStyle w:val="StyleUnderline"/>
        </w:rPr>
        <w:t>over global dominance</w:t>
      </w:r>
      <w:r w:rsidRPr="005E7C69">
        <w:rPr>
          <w:sz w:val="16"/>
        </w:rPr>
        <w:t>.</w:t>
      </w:r>
    </w:p>
    <w:p w14:paraId="2CB3EEDC" w14:textId="77777777" w:rsidR="00052B35" w:rsidRPr="005E7C69" w:rsidRDefault="00052B35" w:rsidP="00052B35">
      <w:pPr>
        <w:rPr>
          <w:sz w:val="16"/>
        </w:rPr>
      </w:pPr>
      <w:r w:rsidRPr="005E7C69">
        <w:rPr>
          <w:sz w:val="16"/>
        </w:rPr>
        <w:t xml:space="preserve">This same observation is true for the United States. As many have pointed out, the key issue for the United States is not some challenge from China that may occur in the abstract, nor Chinese challenge in the South China Seas that lies at the margins of U.S. interests. Rather, many observers believe that </w:t>
      </w:r>
      <w:r w:rsidRPr="005E7C69">
        <w:rPr>
          <w:rStyle w:val="StyleUnderline"/>
        </w:rPr>
        <w:t xml:space="preserve">the central challenge to American hegemony arises from political, economic, and social issues within the </w:t>
      </w:r>
      <w:r w:rsidRPr="005E7C69">
        <w:rPr>
          <w:rStyle w:val="Emphasis"/>
        </w:rPr>
        <w:t>U</w:t>
      </w:r>
      <w:r w:rsidRPr="005E7C69">
        <w:rPr>
          <w:sz w:val="16"/>
        </w:rPr>
        <w:t xml:space="preserve">nited </w:t>
      </w:r>
      <w:r w:rsidRPr="005E7C69">
        <w:rPr>
          <w:rStyle w:val="Emphasis"/>
        </w:rPr>
        <w:t>S</w:t>
      </w:r>
      <w:r w:rsidRPr="005E7C69">
        <w:rPr>
          <w:sz w:val="16"/>
        </w:rPr>
        <w:t xml:space="preserve">tates </w:t>
      </w:r>
      <w:r w:rsidRPr="005E7C69">
        <w:rPr>
          <w:rStyle w:val="StyleUnderline"/>
        </w:rPr>
        <w:t>itself</w:t>
      </w:r>
      <w:r w:rsidRPr="005E7C69">
        <w:rPr>
          <w:sz w:val="16"/>
        </w:rPr>
        <w:t xml:space="preserve">.37 </w:t>
      </w:r>
      <w:r w:rsidRPr="005E7C69">
        <w:rPr>
          <w:rStyle w:val="StyleUnderline"/>
        </w:rPr>
        <w:t>From a massive financial crisis to a civil society that is fracturing in ways not seen in a half-century, the</w:t>
      </w:r>
      <w:r w:rsidRPr="005E7C69">
        <w:rPr>
          <w:sz w:val="16"/>
        </w:rPr>
        <w:t xml:space="preserve"> </w:t>
      </w:r>
      <w:r w:rsidRPr="005E7C69">
        <w:rPr>
          <w:rStyle w:val="Emphasis"/>
        </w:rPr>
        <w:t>U</w:t>
      </w:r>
      <w:r w:rsidRPr="005E7C69">
        <w:rPr>
          <w:sz w:val="16"/>
        </w:rPr>
        <w:t xml:space="preserve">nited </w:t>
      </w:r>
      <w:r w:rsidRPr="005E7C69">
        <w:rPr>
          <w:rStyle w:val="Emphasis"/>
        </w:rPr>
        <w:t>S</w:t>
      </w:r>
      <w:r w:rsidRPr="005E7C69">
        <w:rPr>
          <w:sz w:val="16"/>
        </w:rPr>
        <w:t xml:space="preserve">tates </w:t>
      </w:r>
      <w:r w:rsidRPr="005E7C69">
        <w:rPr>
          <w:rStyle w:val="StyleUnderline"/>
        </w:rPr>
        <w:t>may inflict far more damage on itself than any external competitor could</w:t>
      </w:r>
      <w:r w:rsidRPr="005E7C69">
        <w:rPr>
          <w:sz w:val="16"/>
        </w:rPr>
        <w:t>.38</w:t>
      </w:r>
    </w:p>
    <w:p w14:paraId="0DDF4AB0" w14:textId="77777777" w:rsidR="00052B35" w:rsidRPr="005E7C69" w:rsidRDefault="00052B35" w:rsidP="00052B35">
      <w:pPr>
        <w:rPr>
          <w:sz w:val="16"/>
        </w:rPr>
      </w:pPr>
      <w:r w:rsidRPr="005E7C69">
        <w:rPr>
          <w:sz w:val="16"/>
        </w:rPr>
        <w:t xml:space="preserve">The second lesson for East Asian security is that </w:t>
      </w:r>
      <w:r w:rsidRPr="0031621C">
        <w:rPr>
          <w:rStyle w:val="Emphasis"/>
          <w:highlight w:val="green"/>
        </w:rPr>
        <w:t>power vacuums are</w:t>
      </w:r>
      <w:r w:rsidRPr="005E7C69">
        <w:rPr>
          <w:rStyle w:val="Emphasis"/>
        </w:rPr>
        <w:t xml:space="preserve"> often </w:t>
      </w:r>
      <w:r w:rsidRPr="0031621C">
        <w:rPr>
          <w:rStyle w:val="Emphasis"/>
          <w:highlight w:val="green"/>
        </w:rPr>
        <w:t>more dangerous than</w:t>
      </w:r>
      <w:r w:rsidRPr="005E7C69">
        <w:rPr>
          <w:rStyle w:val="Emphasis"/>
        </w:rPr>
        <w:t xml:space="preserve"> power </w:t>
      </w:r>
      <w:r w:rsidRPr="0031621C">
        <w:rPr>
          <w:rStyle w:val="Emphasis"/>
          <w:highlight w:val="green"/>
        </w:rPr>
        <w:t>transitions</w:t>
      </w:r>
      <w:r w:rsidRPr="005E7C69">
        <w:rPr>
          <w:sz w:val="16"/>
        </w:rPr>
        <w:t xml:space="preserve">. </w:t>
      </w:r>
      <w:r w:rsidRPr="005E7C69">
        <w:rPr>
          <w:rStyle w:val="StyleUnderline"/>
        </w:rPr>
        <w:t>The Qing succeeded</w:t>
      </w:r>
      <w:r w:rsidRPr="005E7C69">
        <w:rPr>
          <w:sz w:val="16"/>
        </w:rPr>
        <w:t xml:space="preserve"> largely </w:t>
      </w:r>
      <w:r w:rsidRPr="005E7C69">
        <w:rPr>
          <w:rStyle w:val="StyleUnderline"/>
        </w:rPr>
        <w:t xml:space="preserve">because the Ming collapsed, not because the two engaged in a </w:t>
      </w:r>
      <w:proofErr w:type="spellStart"/>
      <w:r w:rsidRPr="005E7C69">
        <w:rPr>
          <w:rStyle w:val="StyleUnderline"/>
        </w:rPr>
        <w:t>titantic</w:t>
      </w:r>
      <w:proofErr w:type="spellEnd"/>
      <w:r w:rsidRPr="005E7C69">
        <w:rPr>
          <w:rStyle w:val="StyleUnderline"/>
        </w:rPr>
        <w:t xml:space="preserve"> battle for dominance</w:t>
      </w:r>
      <w:r w:rsidRPr="005E7C69">
        <w:rPr>
          <w:sz w:val="16"/>
        </w:rPr>
        <w:t xml:space="preserve"> and survival. In the twenty-first century, there is increasing debate and concern that the United States is ceding its leadership position in East Asia. Regional leadership involves soft power, and attractive power, as much as it does hard military power and bullying.39</w:t>
      </w:r>
    </w:p>
    <w:p w14:paraId="22FB4B5A" w14:textId="77777777" w:rsidR="00052B35" w:rsidRDefault="00052B35" w:rsidP="007069F2"/>
    <w:p w14:paraId="1ABBF54B" w14:textId="6E969C69" w:rsidR="001669D6" w:rsidRDefault="001669D6" w:rsidP="001669D6">
      <w:pPr>
        <w:pStyle w:val="Heading4"/>
      </w:pPr>
      <w:r>
        <w:lastRenderedPageBreak/>
        <w:t xml:space="preserve">Biden’s </w:t>
      </w:r>
      <w:r>
        <w:rPr>
          <w:u w:val="single"/>
        </w:rPr>
        <w:t>too passive</w:t>
      </w:r>
      <w:r>
        <w:t xml:space="preserve"> to make power projection credible – laundry list of thumpers.</w:t>
      </w:r>
    </w:p>
    <w:p w14:paraId="37BE0B46" w14:textId="77777777" w:rsidR="001669D6" w:rsidRPr="00260826" w:rsidRDefault="001669D6" w:rsidP="001669D6">
      <w:pPr>
        <w:rPr>
          <w:rStyle w:val="Style13ptBold"/>
        </w:rPr>
      </w:pPr>
      <w:r>
        <w:rPr>
          <w:rStyle w:val="Style13ptBold"/>
        </w:rPr>
        <w:t>Means ‘8/30</w:t>
      </w:r>
    </w:p>
    <w:p w14:paraId="10C34BC8" w14:textId="77777777" w:rsidR="001669D6" w:rsidRPr="00D322FD" w:rsidRDefault="001669D6" w:rsidP="001669D6">
      <w:pPr>
        <w:rPr>
          <w:sz w:val="16"/>
        </w:rPr>
      </w:pPr>
      <w:r w:rsidRPr="00D322FD">
        <w:rPr>
          <w:sz w:val="16"/>
        </w:rPr>
        <w:t>[Grady, Grady Means is a writer and former corporate strategy consultant. He served in the White House as a policy assistant to Vice President Nelson Rockefeller. “</w:t>
      </w:r>
      <w:r w:rsidRPr="000236FF">
        <w:rPr>
          <w:rStyle w:val="Emphasis"/>
          <w:highlight w:val="green"/>
        </w:rPr>
        <w:t>Biden brings the world closer to nuclear war</w:t>
      </w:r>
      <w:r w:rsidRPr="00D322FD">
        <w:rPr>
          <w:sz w:val="16"/>
        </w:rPr>
        <w:t xml:space="preserve">,” </w:t>
      </w:r>
      <w:hyperlink r:id="rId17" w:history="1">
        <w:r w:rsidRPr="00D322FD">
          <w:rPr>
            <w:rStyle w:val="Hyperlink"/>
            <w:sz w:val="16"/>
          </w:rPr>
          <w:t>https://thehill.com/opinion/white-house/569732-biden-brings-the-world-closer-to-nuclear-war?rl=1</w:t>
        </w:r>
      </w:hyperlink>
      <w:r w:rsidRPr="00D322FD">
        <w:rPr>
          <w:sz w:val="16"/>
        </w:rPr>
        <w:t>] pat</w:t>
      </w:r>
    </w:p>
    <w:p w14:paraId="2F3EF8D8" w14:textId="77777777" w:rsidR="001669D6" w:rsidRDefault="001669D6" w:rsidP="001669D6">
      <w:pPr>
        <w:rPr>
          <w:sz w:val="12"/>
        </w:rPr>
      </w:pPr>
      <w:r w:rsidRPr="00D322FD">
        <w:rPr>
          <w:rStyle w:val="StyleUnderline"/>
        </w:rPr>
        <w:t xml:space="preserve">The </w:t>
      </w:r>
      <w:r w:rsidRPr="000236FF">
        <w:rPr>
          <w:rStyle w:val="StyleUnderline"/>
          <w:highlight w:val="green"/>
        </w:rPr>
        <w:t>danger lies in</w:t>
      </w:r>
      <w:r w:rsidRPr="00D322FD">
        <w:rPr>
          <w:rStyle w:val="StyleUnderline"/>
        </w:rPr>
        <w:t xml:space="preserve"> the growing global </w:t>
      </w:r>
      <w:r w:rsidRPr="000236FF">
        <w:rPr>
          <w:rStyle w:val="StyleUnderline"/>
          <w:highlight w:val="green"/>
        </w:rPr>
        <w:t>perception of weakness and incompetence in</w:t>
      </w:r>
      <w:r w:rsidRPr="00D322FD">
        <w:rPr>
          <w:rStyle w:val="StyleUnderline"/>
        </w:rPr>
        <w:t xml:space="preserve"> the </w:t>
      </w:r>
      <w:r w:rsidRPr="000236FF">
        <w:rPr>
          <w:rStyle w:val="StyleUnderline"/>
          <w:highlight w:val="green"/>
        </w:rPr>
        <w:t>Biden</w:t>
      </w:r>
      <w:r w:rsidRPr="00D322FD">
        <w:rPr>
          <w:rStyle w:val="StyleUnderline"/>
        </w:rPr>
        <w:t xml:space="preserve"> administration</w:t>
      </w:r>
      <w:r w:rsidRPr="00D322FD">
        <w:rPr>
          <w:sz w:val="12"/>
        </w:rPr>
        <w:t xml:space="preserve">, combined with claims of the politicized weakening of the FBI, CIA, State Department and Defense Department. </w:t>
      </w:r>
      <w:r w:rsidRPr="00D322FD">
        <w:rPr>
          <w:rStyle w:val="StyleUnderline"/>
        </w:rPr>
        <w:t xml:space="preserve">This has </w:t>
      </w:r>
      <w:r w:rsidRPr="000236FF">
        <w:rPr>
          <w:rStyle w:val="StyleUnderline"/>
          <w:highlight w:val="green"/>
        </w:rPr>
        <w:t>crystallized in</w:t>
      </w:r>
      <w:r w:rsidRPr="00D322FD">
        <w:rPr>
          <w:rStyle w:val="StyleUnderline"/>
        </w:rPr>
        <w:t xml:space="preserve"> Secretary of State Antony </w:t>
      </w:r>
      <w:proofErr w:type="spellStart"/>
      <w:r w:rsidRPr="000236FF">
        <w:rPr>
          <w:rStyle w:val="StyleUnderline"/>
          <w:highlight w:val="green"/>
        </w:rPr>
        <w:t>Blinken’s</w:t>
      </w:r>
      <w:proofErr w:type="spellEnd"/>
      <w:r w:rsidRPr="000236FF">
        <w:rPr>
          <w:rStyle w:val="StyleUnderline"/>
          <w:highlight w:val="green"/>
        </w:rPr>
        <w:t xml:space="preserve"> unsure</w:t>
      </w:r>
      <w:r w:rsidRPr="00D322FD">
        <w:rPr>
          <w:rStyle w:val="StyleUnderline"/>
        </w:rPr>
        <w:t xml:space="preserve"> Anchorage </w:t>
      </w:r>
      <w:r w:rsidRPr="000236FF">
        <w:rPr>
          <w:rStyle w:val="StyleUnderline"/>
          <w:highlight w:val="green"/>
        </w:rPr>
        <w:t>meeting with the Chinese</w:t>
      </w:r>
      <w:r w:rsidRPr="00D322FD">
        <w:rPr>
          <w:sz w:val="12"/>
        </w:rPr>
        <w:t xml:space="preserve">, </w:t>
      </w:r>
      <w:r w:rsidRPr="00D322FD">
        <w:rPr>
          <w:rStyle w:val="StyleUnderline"/>
        </w:rPr>
        <w:t xml:space="preserve">Biden’s wooden </w:t>
      </w:r>
      <w:r w:rsidRPr="000236FF">
        <w:rPr>
          <w:rStyle w:val="StyleUnderline"/>
          <w:highlight w:val="green"/>
        </w:rPr>
        <w:t>Geneva summit with</w:t>
      </w:r>
      <w:r w:rsidRPr="00D322FD">
        <w:rPr>
          <w:rStyle w:val="StyleUnderline"/>
        </w:rPr>
        <w:t xml:space="preserve"> Russia’s Vladimir </w:t>
      </w:r>
      <w:r w:rsidRPr="000236FF">
        <w:rPr>
          <w:rStyle w:val="StyleUnderline"/>
          <w:highlight w:val="green"/>
        </w:rPr>
        <w:t>Putin</w:t>
      </w:r>
      <w:r w:rsidRPr="00D322FD">
        <w:rPr>
          <w:sz w:val="12"/>
        </w:rPr>
        <w:t xml:space="preserve">, </w:t>
      </w:r>
      <w:r w:rsidRPr="00D322FD">
        <w:rPr>
          <w:rStyle w:val="StyleUnderline"/>
        </w:rPr>
        <w:t xml:space="preserve">the colossal </w:t>
      </w:r>
      <w:r w:rsidRPr="000236FF">
        <w:rPr>
          <w:rStyle w:val="StyleUnderline"/>
          <w:highlight w:val="green"/>
        </w:rPr>
        <w:t>failure of the Afghan withdrawal</w:t>
      </w:r>
      <w:r w:rsidRPr="00D322FD">
        <w:rPr>
          <w:sz w:val="12"/>
        </w:rPr>
        <w:t xml:space="preserve">, which may devolve into a humiliating hostage crisis for America, </w:t>
      </w:r>
      <w:r w:rsidRPr="000236FF">
        <w:rPr>
          <w:rStyle w:val="StyleUnderline"/>
          <w:highlight w:val="green"/>
        </w:rPr>
        <w:t>and</w:t>
      </w:r>
      <w:r w:rsidRPr="00D322FD">
        <w:rPr>
          <w:rStyle w:val="StyleUnderline"/>
        </w:rPr>
        <w:t xml:space="preserve"> the budget- and inflation-based </w:t>
      </w:r>
      <w:r w:rsidRPr="000236FF">
        <w:rPr>
          <w:rStyle w:val="StyleUnderline"/>
          <w:highlight w:val="green"/>
        </w:rPr>
        <w:t>defunding of Defense</w:t>
      </w:r>
      <w:r w:rsidRPr="00D322FD">
        <w:rPr>
          <w:sz w:val="12"/>
        </w:rPr>
        <w:t xml:space="preserve">. In addition, the fully politicized Intelligence and Armed Services committees on Capitol Hill add to the danger. </w:t>
      </w:r>
      <w:r w:rsidRPr="000236FF">
        <w:rPr>
          <w:rStyle w:val="Emphasis"/>
          <w:highlight w:val="green"/>
        </w:rPr>
        <w:t>Our enemies may decide</w:t>
      </w:r>
      <w:r w:rsidRPr="00D322FD">
        <w:rPr>
          <w:rStyle w:val="Emphasis"/>
        </w:rPr>
        <w:t xml:space="preserve"> that </w:t>
      </w:r>
      <w:r w:rsidRPr="000236FF">
        <w:rPr>
          <w:rStyle w:val="Emphasis"/>
          <w:highlight w:val="green"/>
        </w:rPr>
        <w:t>now is the time</w:t>
      </w:r>
      <w:r w:rsidRPr="00D322FD">
        <w:rPr>
          <w:rStyle w:val="Emphasis"/>
        </w:rPr>
        <w:t xml:space="preserve"> to move</w:t>
      </w:r>
      <w:r w:rsidRPr="00D322FD">
        <w:rPr>
          <w:sz w:val="12"/>
        </w:rPr>
        <w:t>.</w:t>
      </w:r>
    </w:p>
    <w:p w14:paraId="1DDD515C" w14:textId="77777777" w:rsidR="001669D6" w:rsidRPr="00D322FD" w:rsidRDefault="001669D6" w:rsidP="001669D6"/>
    <w:p w14:paraId="451F4893" w14:textId="77777777" w:rsidR="008D5F39" w:rsidRDefault="008D5F39" w:rsidP="008D5F39">
      <w:pPr>
        <w:pStyle w:val="Heading4"/>
      </w:pPr>
      <w:r>
        <w:t xml:space="preserve">No Taiwan invasion – geography, and no </w:t>
      </w:r>
      <w:proofErr w:type="spellStart"/>
      <w:r>
        <w:t>heg</w:t>
      </w:r>
      <w:proofErr w:type="spellEnd"/>
      <w:r>
        <w:t xml:space="preserve"> solves because it removes the US from the war which keeps it conventional</w:t>
      </w:r>
    </w:p>
    <w:p w14:paraId="5C3018C0" w14:textId="77777777" w:rsidR="008D5F39" w:rsidRPr="00FE19BD" w:rsidRDefault="008D5F39" w:rsidP="008D5F39">
      <w:r>
        <w:t xml:space="preserve">Michael A. </w:t>
      </w:r>
      <w:r w:rsidRPr="000800AC">
        <w:rPr>
          <w:rStyle w:val="Style13ptBold"/>
        </w:rPr>
        <w:t>Cohen</w:t>
      </w:r>
      <w:r>
        <w:t xml:space="preserve">, MA, </w:t>
      </w:r>
      <w:r w:rsidRPr="000800AC">
        <w:rPr>
          <w:rStyle w:val="Style13ptBold"/>
        </w:rPr>
        <w:t>21</w:t>
      </w:r>
      <w:r>
        <w:t xml:space="preserve"> [Fellow @ The Century Foundation, Adjunct Lecturer in School of International and Public Affairs @ Columbia], "No, Neocons, China Is Not About to Invade Taiwan," New Republic, 11-19-2021 </w:t>
      </w:r>
      <w:hyperlink r:id="rId18" w:history="1">
        <w:r w:rsidRPr="00F77E98">
          <w:rPr>
            <w:rStyle w:val="Hyperlink"/>
          </w:rPr>
          <w:t>https://newrepublic.com/article/164485/why-china-will-not-invade-taiwan</w:t>
        </w:r>
      </w:hyperlink>
      <w:r>
        <w:t xml:space="preserve"> C.VC</w:t>
      </w:r>
    </w:p>
    <w:p w14:paraId="3C32666D" w14:textId="77777777" w:rsidR="008D5F39" w:rsidRDefault="008D5F39" w:rsidP="008D5F39">
      <w:pPr>
        <w:rPr>
          <w:rStyle w:val="StyleUnderline"/>
        </w:rPr>
      </w:pPr>
      <w:r w:rsidRPr="009F4A57">
        <w:rPr>
          <w:sz w:val="16"/>
        </w:rPr>
        <w:t xml:space="preserve">Earlier this month, the Defense Department released its annual report to Congress on “Military and Security Developments Involving the People’s Republic of China.” </w:t>
      </w:r>
      <w:r w:rsidRPr="00E558BA">
        <w:rPr>
          <w:rStyle w:val="StyleUnderline"/>
        </w:rPr>
        <w:t>While the report lays out the ways in which China’s “People’s Liberation Army” is seeking to modernize its forces, the threat to Taiwan of armed invasion is still minimal at best:</w:t>
      </w:r>
    </w:p>
    <w:p w14:paraId="749033EB" w14:textId="77777777" w:rsidR="008D5F39" w:rsidRPr="009F4A57" w:rsidRDefault="008D5F39" w:rsidP="008D5F39">
      <w:pPr>
        <w:rPr>
          <w:sz w:val="16"/>
        </w:rPr>
      </w:pPr>
      <w:r w:rsidRPr="00E558BA">
        <w:rPr>
          <w:rStyle w:val="StyleUnderline"/>
        </w:rPr>
        <w:t xml:space="preserve">Large-scale </w:t>
      </w:r>
      <w:r w:rsidRPr="00B503FB">
        <w:rPr>
          <w:rStyle w:val="StyleUnderline"/>
        </w:rPr>
        <w:t xml:space="preserve">amphibious </w:t>
      </w:r>
      <w:r w:rsidRPr="009F4A57">
        <w:rPr>
          <w:rStyle w:val="StyleUnderline"/>
          <w:highlight w:val="yellow"/>
        </w:rPr>
        <w:t xml:space="preserve">invasion is </w:t>
      </w:r>
      <w:r w:rsidRPr="00E558BA">
        <w:rPr>
          <w:rStyle w:val="StyleUnderline"/>
        </w:rPr>
        <w:t xml:space="preserve">one of the most </w:t>
      </w:r>
      <w:r w:rsidRPr="009F4A57">
        <w:rPr>
          <w:rStyle w:val="StyleUnderline"/>
          <w:highlight w:val="yellow"/>
        </w:rPr>
        <w:t xml:space="preserve">complicated </w:t>
      </w:r>
      <w:r w:rsidRPr="00B503FB">
        <w:rPr>
          <w:rStyle w:val="StyleUnderline"/>
        </w:rPr>
        <w:t xml:space="preserve">and difficult </w:t>
      </w:r>
      <w:r w:rsidRPr="00E558BA">
        <w:rPr>
          <w:rStyle w:val="StyleUnderline"/>
        </w:rPr>
        <w:t xml:space="preserve">military operations, </w:t>
      </w:r>
      <w:r w:rsidRPr="009F4A57">
        <w:rPr>
          <w:rStyle w:val="StyleUnderline"/>
          <w:highlight w:val="yellow"/>
        </w:rPr>
        <w:t>requiring air and maritime superiority</w:t>
      </w:r>
      <w:r w:rsidRPr="00E558BA">
        <w:rPr>
          <w:rStyle w:val="StyleUnderline"/>
        </w:rPr>
        <w:t xml:space="preserve">, the rapid buildup and sustainment of supplies onshore, and uninterrupted support. </w:t>
      </w:r>
      <w:r w:rsidRPr="009F4A57">
        <w:rPr>
          <w:rStyle w:val="StyleUnderline"/>
          <w:highlight w:val="yellow"/>
        </w:rPr>
        <w:t xml:space="preserve">An attempt </w:t>
      </w:r>
      <w:r w:rsidRPr="00B503FB">
        <w:rPr>
          <w:rStyle w:val="StyleUnderline"/>
        </w:rPr>
        <w:t xml:space="preserve">to invade Taiwan </w:t>
      </w:r>
      <w:r w:rsidRPr="009F4A57">
        <w:rPr>
          <w:rStyle w:val="StyleUnderline"/>
          <w:highlight w:val="yellow"/>
        </w:rPr>
        <w:t xml:space="preserve">would </w:t>
      </w:r>
      <w:r w:rsidRPr="00E558BA">
        <w:rPr>
          <w:rStyle w:val="StyleUnderline"/>
        </w:rPr>
        <w:t xml:space="preserve">likely </w:t>
      </w:r>
      <w:r w:rsidRPr="009F4A57">
        <w:rPr>
          <w:rStyle w:val="Emphasis"/>
          <w:highlight w:val="yellow"/>
        </w:rPr>
        <w:t xml:space="preserve">strain PRC’s </w:t>
      </w:r>
      <w:r w:rsidRPr="009F4A57">
        <w:rPr>
          <w:rStyle w:val="Emphasis"/>
        </w:rPr>
        <w:t xml:space="preserve">armed </w:t>
      </w:r>
      <w:r w:rsidRPr="009F4A57">
        <w:rPr>
          <w:rStyle w:val="Emphasis"/>
          <w:highlight w:val="yellow"/>
        </w:rPr>
        <w:t>forces</w:t>
      </w:r>
      <w:r w:rsidRPr="009F4A57">
        <w:rPr>
          <w:rStyle w:val="StyleUnderline"/>
          <w:highlight w:val="yellow"/>
        </w:rPr>
        <w:t xml:space="preserve"> and invite </w:t>
      </w:r>
      <w:r w:rsidRPr="00B503FB">
        <w:rPr>
          <w:rStyle w:val="StyleUnderline"/>
        </w:rPr>
        <w:t xml:space="preserve">international </w:t>
      </w:r>
      <w:r w:rsidRPr="009F4A57">
        <w:rPr>
          <w:rStyle w:val="StyleUnderline"/>
          <w:highlight w:val="yellow"/>
        </w:rPr>
        <w:t>intervention</w:t>
      </w:r>
      <w:r w:rsidRPr="00E558BA">
        <w:rPr>
          <w:rStyle w:val="StyleUnderline"/>
        </w:rPr>
        <w:t>. These stresses, combined with the PRC’s combat force attrition and the complexity of urban warfare and counterinsurgency, even assuming a successful landing and breakout, make an amphibious invasion of Taiwan a significant political and military risk</w:t>
      </w:r>
      <w:r w:rsidRPr="009F4A57">
        <w:rPr>
          <w:sz w:val="16"/>
        </w:rPr>
        <w:t>.</w:t>
      </w:r>
    </w:p>
    <w:p w14:paraId="5B24B3C8" w14:textId="77777777" w:rsidR="008D5F39" w:rsidRPr="009F4A57" w:rsidRDefault="008D5F39" w:rsidP="008D5F39">
      <w:pPr>
        <w:rPr>
          <w:sz w:val="16"/>
        </w:rPr>
      </w:pPr>
      <w:r w:rsidRPr="009F4A57">
        <w:rPr>
          <w:sz w:val="16"/>
        </w:rPr>
        <w:t>One might expect that a country intent on launching the largest and most difficult amphibious invasion in history would be making intense preparations. That’s not happening.</w:t>
      </w:r>
    </w:p>
    <w:p w14:paraId="2A11F1C6" w14:textId="77777777" w:rsidR="008D5F39" w:rsidRPr="009F4A57" w:rsidRDefault="008D5F39" w:rsidP="008D5F39">
      <w:pPr>
        <w:rPr>
          <w:sz w:val="16"/>
        </w:rPr>
      </w:pPr>
      <w:r w:rsidRPr="009F4A57">
        <w:rPr>
          <w:sz w:val="16"/>
        </w:rPr>
        <w:t xml:space="preserve">As the Pentagon report notes, </w:t>
      </w:r>
      <w:r w:rsidRPr="00E558BA">
        <w:rPr>
          <w:rStyle w:val="StyleUnderline"/>
        </w:rPr>
        <w:t xml:space="preserve">Chinese </w:t>
      </w:r>
      <w:r w:rsidRPr="00EC7505">
        <w:rPr>
          <w:rStyle w:val="StyleUnderline"/>
          <w:highlight w:val="yellow"/>
        </w:rPr>
        <w:t xml:space="preserve">naval investments have focused on building up </w:t>
      </w:r>
      <w:r w:rsidRPr="00E558BA">
        <w:rPr>
          <w:rStyle w:val="StyleUnderline"/>
        </w:rPr>
        <w:t>the capacity to launch</w:t>
      </w:r>
      <w:r w:rsidRPr="009F4A57">
        <w:rPr>
          <w:sz w:val="16"/>
        </w:rPr>
        <w:t xml:space="preserve"> “regional and eventually global </w:t>
      </w:r>
      <w:r w:rsidRPr="00EC7505">
        <w:rPr>
          <w:rStyle w:val="StyleUnderline"/>
          <w:highlight w:val="yellow"/>
        </w:rPr>
        <w:t>expeditionary missions rather than</w:t>
      </w:r>
      <w:r w:rsidRPr="00EC7505">
        <w:rPr>
          <w:sz w:val="16"/>
          <w:highlight w:val="yellow"/>
        </w:rPr>
        <w:t xml:space="preserve"> </w:t>
      </w:r>
      <w:r w:rsidRPr="009F4A57">
        <w:rPr>
          <w:sz w:val="16"/>
        </w:rPr>
        <w:t xml:space="preserve">the large number of landing ship transports and medium landing craft that would be necessary for </w:t>
      </w:r>
      <w:r w:rsidRPr="00E558BA">
        <w:rPr>
          <w:rStyle w:val="StyleUnderline"/>
        </w:rPr>
        <w:t xml:space="preserve">a large-scale direct </w:t>
      </w:r>
      <w:r w:rsidRPr="00EC7505">
        <w:rPr>
          <w:rStyle w:val="StyleUnderline"/>
          <w:highlight w:val="yellow"/>
        </w:rPr>
        <w:t>beach assault</w:t>
      </w:r>
      <w:r w:rsidRPr="009F4A57">
        <w:rPr>
          <w:sz w:val="16"/>
        </w:rPr>
        <w:t>.” The Pentagon also finds that while China is focusing on conducting joint operations that involve forces from the army, navy, and air force, as of present it currently lacks such capabilities.</w:t>
      </w:r>
    </w:p>
    <w:p w14:paraId="0D7504E9" w14:textId="77777777" w:rsidR="008D5F39" w:rsidRPr="009F4A57" w:rsidRDefault="008D5F39" w:rsidP="008D5F39">
      <w:pPr>
        <w:rPr>
          <w:sz w:val="16"/>
        </w:rPr>
      </w:pPr>
      <w:r w:rsidRPr="001721F0">
        <w:rPr>
          <w:rStyle w:val="StyleUnderline"/>
        </w:rPr>
        <w:lastRenderedPageBreak/>
        <w:t>That the Chinese military enjoys vast military superiority vis-à-vis Taiwan is not in doubt. But that such resources can be used to mount an amphibious assault is something else altogether.</w:t>
      </w:r>
      <w:r w:rsidRPr="009F4A57">
        <w:rPr>
          <w:sz w:val="16"/>
        </w:rPr>
        <w:t xml:space="preserve"> The Chinese military last fought a war in 1979 against Vietnam, and the PLA was badly bloodied. That means that the soldiers and officers who make up China’s military today have virtually no direct combat experience.</w:t>
      </w:r>
    </w:p>
    <w:p w14:paraId="5D4A1929" w14:textId="77777777" w:rsidR="008D5F39" w:rsidRPr="009F4A57" w:rsidRDefault="008D5F39" w:rsidP="008D5F39">
      <w:pPr>
        <w:rPr>
          <w:sz w:val="16"/>
        </w:rPr>
      </w:pPr>
      <w:r w:rsidRPr="00EC7505">
        <w:rPr>
          <w:rStyle w:val="StyleUnderline"/>
          <w:highlight w:val="yellow"/>
        </w:rPr>
        <w:t>China’s own media outlets have</w:t>
      </w:r>
      <w:r w:rsidRPr="009F4A57">
        <w:rPr>
          <w:sz w:val="16"/>
        </w:rPr>
        <w:t xml:space="preserve">, according to the Pentagon, </w:t>
      </w:r>
      <w:r w:rsidRPr="00EC7505">
        <w:rPr>
          <w:rStyle w:val="StyleUnderline"/>
          <w:highlight w:val="yellow"/>
        </w:rPr>
        <w:t xml:space="preserve">noted </w:t>
      </w:r>
      <w:r w:rsidRPr="00B503FB">
        <w:rPr>
          <w:rStyle w:val="StyleUnderline"/>
        </w:rPr>
        <w:t xml:space="preserve">the </w:t>
      </w:r>
      <w:r w:rsidRPr="00EC7505">
        <w:rPr>
          <w:rStyle w:val="StyleUnderline"/>
          <w:highlight w:val="yellow"/>
        </w:rPr>
        <w:t xml:space="preserve">PLA’s shortcomings, </w:t>
      </w:r>
      <w:r w:rsidRPr="00B503FB">
        <w:rPr>
          <w:rStyle w:val="StyleUnderline"/>
        </w:rPr>
        <w:t xml:space="preserve">which include </w:t>
      </w:r>
      <w:r w:rsidRPr="001721F0">
        <w:rPr>
          <w:rStyle w:val="StyleUnderline"/>
        </w:rPr>
        <w:t>that “</w:t>
      </w:r>
      <w:r w:rsidRPr="00EC7505">
        <w:rPr>
          <w:rStyle w:val="StyleUnderline"/>
          <w:highlight w:val="yellow"/>
        </w:rPr>
        <w:t>commanders cannot (1) judge situations</w:t>
      </w:r>
      <w:r w:rsidRPr="001721F0">
        <w:rPr>
          <w:rStyle w:val="StyleUnderline"/>
        </w:rPr>
        <w:t xml:space="preserve">; (2) understand higher authorities’ intentions; (3) </w:t>
      </w:r>
      <w:r w:rsidRPr="00EC7505">
        <w:rPr>
          <w:rStyle w:val="StyleUnderline"/>
          <w:highlight w:val="yellow"/>
        </w:rPr>
        <w:t>make operational decisions</w:t>
      </w:r>
      <w:r w:rsidRPr="001721F0">
        <w:rPr>
          <w:rStyle w:val="StyleUnderline"/>
        </w:rPr>
        <w:t xml:space="preserve">; (4) </w:t>
      </w:r>
      <w:r w:rsidRPr="00EC7505">
        <w:rPr>
          <w:rStyle w:val="StyleUnderline"/>
          <w:highlight w:val="yellow"/>
        </w:rPr>
        <w:t xml:space="preserve">deploy forces; </w:t>
      </w:r>
      <w:proofErr w:type="gramStart"/>
      <w:r w:rsidRPr="00EC7505">
        <w:rPr>
          <w:rStyle w:val="StyleUnderline"/>
          <w:highlight w:val="yellow"/>
        </w:rPr>
        <w:t>and</w:t>
      </w:r>
      <w:r w:rsidRPr="001721F0">
        <w:rPr>
          <w:rStyle w:val="StyleUnderline"/>
        </w:rPr>
        <w:t>,</w:t>
      </w:r>
      <w:proofErr w:type="gramEnd"/>
      <w:r w:rsidRPr="001721F0">
        <w:rPr>
          <w:rStyle w:val="StyleUnderline"/>
        </w:rPr>
        <w:t xml:space="preserve"> (5) </w:t>
      </w:r>
      <w:r w:rsidRPr="00EC7505">
        <w:rPr>
          <w:rStyle w:val="StyleUnderline"/>
          <w:highlight w:val="yellow"/>
        </w:rPr>
        <w:t>manage unexpected situations</w:t>
      </w:r>
      <w:r w:rsidRPr="001721F0">
        <w:rPr>
          <w:rStyle w:val="StyleUnderline"/>
        </w:rPr>
        <w:t xml:space="preserve">.” These problems would be challenging enough in a conventional conflict. </w:t>
      </w:r>
      <w:r w:rsidRPr="00B503FB">
        <w:rPr>
          <w:rStyle w:val="StyleUnderline"/>
        </w:rPr>
        <w:t xml:space="preserve">For a complex </w:t>
      </w:r>
      <w:r w:rsidRPr="00EC7505">
        <w:rPr>
          <w:rStyle w:val="StyleUnderline"/>
          <w:highlight w:val="yellow"/>
        </w:rPr>
        <w:t xml:space="preserve">invasion </w:t>
      </w:r>
      <w:r w:rsidRPr="00B503FB">
        <w:rPr>
          <w:rStyle w:val="StyleUnderline"/>
        </w:rPr>
        <w:t xml:space="preserve">of Taiwan, they </w:t>
      </w:r>
      <w:r w:rsidRPr="00EC7505">
        <w:rPr>
          <w:rStyle w:val="StyleUnderline"/>
          <w:highlight w:val="yellow"/>
        </w:rPr>
        <w:t xml:space="preserve">would render </w:t>
      </w:r>
      <w:r w:rsidRPr="00B503FB">
        <w:rPr>
          <w:rStyle w:val="StyleUnderline"/>
        </w:rPr>
        <w:t xml:space="preserve">such </w:t>
      </w:r>
      <w:r w:rsidRPr="00EC7505">
        <w:rPr>
          <w:rStyle w:val="StyleUnderline"/>
          <w:highlight w:val="yellow"/>
        </w:rPr>
        <w:t>efforts virtually impossible</w:t>
      </w:r>
      <w:r w:rsidRPr="009F4A57">
        <w:rPr>
          <w:sz w:val="16"/>
        </w:rPr>
        <w:t>.</w:t>
      </w:r>
    </w:p>
    <w:p w14:paraId="7EB434C6" w14:textId="77777777" w:rsidR="008D5F39" w:rsidRPr="009F4A57" w:rsidRDefault="008D5F39" w:rsidP="008D5F39">
      <w:pPr>
        <w:rPr>
          <w:sz w:val="16"/>
        </w:rPr>
      </w:pPr>
      <w:r w:rsidRPr="009F4A57">
        <w:rPr>
          <w:sz w:val="16"/>
        </w:rPr>
        <w:t xml:space="preserve">One big reason is that </w:t>
      </w:r>
      <w:r w:rsidRPr="00EC7505">
        <w:rPr>
          <w:rStyle w:val="StyleUnderline"/>
          <w:highlight w:val="yellow"/>
        </w:rPr>
        <w:t xml:space="preserve">Taiwan </w:t>
      </w:r>
      <w:r w:rsidRPr="00ED6111">
        <w:rPr>
          <w:rStyle w:val="StyleUnderline"/>
        </w:rPr>
        <w:t>is about as inhospitable an environment as can be</w:t>
      </w:r>
      <w:r>
        <w:rPr>
          <w:rStyle w:val="StyleUnderline"/>
        </w:rPr>
        <w:t xml:space="preserve"> </w:t>
      </w:r>
      <w:r w:rsidRPr="00ED6111">
        <w:rPr>
          <w:rStyle w:val="StyleUnderline"/>
        </w:rPr>
        <w:t>imagined for an amphibious invasion</w:t>
      </w:r>
      <w:r w:rsidRPr="009F4A57">
        <w:rPr>
          <w:sz w:val="16"/>
        </w:rPr>
        <w:t xml:space="preserve">. Ian Easton, a defense expert who has written extensively about Taiwan defense strategy, wrote earlier this year that </w:t>
      </w:r>
      <w:r w:rsidRPr="00ED6111">
        <w:rPr>
          <w:rStyle w:val="StyleUnderline"/>
        </w:rPr>
        <w:t>the country’s “</w:t>
      </w:r>
      <w:r w:rsidRPr="00EC7505">
        <w:rPr>
          <w:rStyle w:val="StyleUnderline"/>
          <w:highlight w:val="yellow"/>
        </w:rPr>
        <w:t>coastal terrain … is a defender’s dream come true</w:t>
      </w:r>
      <w:r w:rsidRPr="009F4A57">
        <w:rPr>
          <w:sz w:val="16"/>
        </w:rPr>
        <w:t>. Taiwan has only 14 small invasion beaches, and they are bordered by cliffs and urban jungles.” Easton also notes that “many of Taiwan’s outer islands bristle with missiles, rockets, and artillery guns. Their granite hills have been honeycombed with tunnels and bunker systems.”</w:t>
      </w:r>
    </w:p>
    <w:p w14:paraId="401AB762" w14:textId="77C18849" w:rsidR="001669D6" w:rsidRDefault="001669D6" w:rsidP="001669D6"/>
    <w:p w14:paraId="6232533B" w14:textId="77777777" w:rsidR="00802795" w:rsidRPr="00F244E8" w:rsidRDefault="00802795" w:rsidP="00802795">
      <w:pPr>
        <w:pStyle w:val="Heading4"/>
      </w:pPr>
      <w:r w:rsidRPr="00F244E8">
        <w:rPr>
          <w:u w:val="single"/>
        </w:rPr>
        <w:t>Atlantic Council</w:t>
      </w:r>
      <w:r w:rsidRPr="00F244E8">
        <w:t xml:space="preserve"> is funded by weapons contractors, </w:t>
      </w:r>
      <w:r w:rsidRPr="00F244E8">
        <w:rPr>
          <w:u w:val="single"/>
        </w:rPr>
        <w:t>NATO</w:t>
      </w:r>
      <w:r w:rsidRPr="00F244E8">
        <w:t xml:space="preserve">, and </w:t>
      </w:r>
      <w:r w:rsidRPr="00F244E8">
        <w:rPr>
          <w:u w:val="single"/>
        </w:rPr>
        <w:t>big oil</w:t>
      </w:r>
      <w:r w:rsidRPr="00F244E8">
        <w:t>.</w:t>
      </w:r>
    </w:p>
    <w:p w14:paraId="3FAFD7E6" w14:textId="77777777" w:rsidR="00802795" w:rsidRPr="00F244E8" w:rsidRDefault="00802795" w:rsidP="00802795">
      <w:r w:rsidRPr="00F244E8">
        <w:rPr>
          <w:rStyle w:val="Style13ptBold"/>
        </w:rPr>
        <w:t>Shirazi &amp; Johnson 20</w:t>
      </w:r>
      <w:r w:rsidRPr="00F244E8">
        <w:t xml:space="preserve">, </w:t>
      </w:r>
      <w:proofErr w:type="spellStart"/>
      <w:r w:rsidRPr="00F244E8">
        <w:rPr>
          <w:u w:val="single"/>
        </w:rPr>
        <w:t>Nima</w:t>
      </w:r>
      <w:proofErr w:type="spellEnd"/>
      <w:r w:rsidRPr="00F244E8">
        <w:rPr>
          <w:u w:val="single"/>
        </w:rPr>
        <w:t xml:space="preserve"> Shirazi</w:t>
      </w:r>
      <w:r w:rsidRPr="00F244E8">
        <w:t xml:space="preserve">: Editor at Muftah, a digital foreign affairs magazine, and co-host of the media criticism podcast, Citations Needed. </w:t>
      </w:r>
      <w:r w:rsidRPr="00F244E8">
        <w:rPr>
          <w:u w:val="single"/>
        </w:rPr>
        <w:t>Adam Johnson</w:t>
      </w:r>
      <w:r w:rsidRPr="00F244E8">
        <w:t>: Host, The Appeal podcast. Media analyst at FAIR.org and host of the Citations Needed podcast (September 9</w:t>
      </w:r>
      <w:r w:rsidRPr="00F244E8">
        <w:rPr>
          <w:vertAlign w:val="superscript"/>
        </w:rPr>
        <w:t>th</w:t>
      </w:r>
      <w:r w:rsidRPr="00F244E8">
        <w:t xml:space="preserve">, “Episode 117: The Always ‘Lagging’ U.S. War Machine,” </w:t>
      </w:r>
      <w:r w:rsidRPr="00F244E8">
        <w:rPr>
          <w:i/>
          <w:iCs/>
        </w:rPr>
        <w:t>Citations Needed</w:t>
      </w:r>
      <w:r w:rsidRPr="00F244E8">
        <w:t xml:space="preserve">, </w:t>
      </w:r>
      <w:hyperlink r:id="rId19" w:history="1">
        <w:r w:rsidRPr="00F244E8">
          <w:rPr>
            <w:rStyle w:val="Hyperlink"/>
          </w:rPr>
          <w:t>https://citationsneeded.medium.com/episode-117-the-sl-lagging-u-s-war-machine-52b8960aedc3</w:t>
        </w:r>
      </w:hyperlink>
      <w:r w:rsidRPr="00F244E8">
        <w:t>, Accessed 09-23-2021)</w:t>
      </w:r>
    </w:p>
    <w:p w14:paraId="57FA67BF" w14:textId="77777777" w:rsidR="00802795" w:rsidRPr="00F244E8" w:rsidRDefault="00802795" w:rsidP="00802795">
      <w:r w:rsidRPr="00F244E8">
        <w:t xml:space="preserve">CNBC, the next year, the headline read, “The US is falling behind China in crucial race for AI dominance.” This was written by Frederick Kempe, President and CEO of the Atlantic Council who was the main source of the previous article we mentioned. </w:t>
      </w:r>
      <w:r w:rsidRPr="00F244E8">
        <w:rPr>
          <w:rStyle w:val="StyleUnderline"/>
          <w:highlight w:val="yellow"/>
        </w:rPr>
        <w:t>The</w:t>
      </w:r>
      <w:r w:rsidRPr="00F244E8">
        <w:rPr>
          <w:highlight w:val="yellow"/>
        </w:rPr>
        <w:t xml:space="preserve"> </w:t>
      </w:r>
      <w:r w:rsidRPr="00F244E8">
        <w:rPr>
          <w:rStyle w:val="Emphasis"/>
          <w:highlight w:val="yellow"/>
        </w:rPr>
        <w:t>Atlantic Council</w:t>
      </w:r>
      <w:r w:rsidRPr="00F244E8">
        <w:t xml:space="preserve">, of course their </w:t>
      </w:r>
      <w:r w:rsidRPr="00F244E8">
        <w:rPr>
          <w:rStyle w:val="StyleUnderline"/>
          <w:highlight w:val="yellow"/>
        </w:rPr>
        <w:t>major funders are</w:t>
      </w:r>
      <w:r w:rsidRPr="00F244E8">
        <w:t xml:space="preserve">, aside from </w:t>
      </w:r>
      <w:r w:rsidRPr="00F244E8">
        <w:rPr>
          <w:rStyle w:val="Emphasis"/>
          <w:highlight w:val="yellow"/>
        </w:rPr>
        <w:t>oil companies</w:t>
      </w:r>
      <w:r w:rsidRPr="00F244E8">
        <w:t xml:space="preserve"> and </w:t>
      </w:r>
      <w:r w:rsidRPr="00F244E8">
        <w:rPr>
          <w:rStyle w:val="StyleUnderline"/>
          <w:highlight w:val="yellow"/>
        </w:rPr>
        <w:t>US</w:t>
      </w:r>
      <w:r w:rsidRPr="00F244E8">
        <w:t xml:space="preserve"> and state </w:t>
      </w:r>
      <w:r w:rsidRPr="00F244E8">
        <w:rPr>
          <w:rStyle w:val="StyleUnderline"/>
          <w:highlight w:val="yellow"/>
        </w:rPr>
        <w:t>governments</w:t>
      </w:r>
      <w:r w:rsidRPr="00F244E8">
        <w:t xml:space="preserve"> are very much </w:t>
      </w:r>
      <w:r w:rsidRPr="00F244E8">
        <w:rPr>
          <w:rStyle w:val="Emphasis"/>
          <w:highlight w:val="yellow"/>
        </w:rPr>
        <w:t>weapons contractors</w:t>
      </w:r>
      <w:r w:rsidRPr="00F244E8">
        <w:t xml:space="preserve">. Major donors include </w:t>
      </w:r>
      <w:r w:rsidRPr="00F244E8">
        <w:rPr>
          <w:rStyle w:val="Emphasis"/>
          <w:highlight w:val="yellow"/>
        </w:rPr>
        <w:t>Lockheed Martin</w:t>
      </w:r>
      <w:r w:rsidRPr="00F244E8">
        <w:t xml:space="preserve">, </w:t>
      </w:r>
      <w:r w:rsidRPr="00F244E8">
        <w:rPr>
          <w:rStyle w:val="StyleUnderline"/>
        </w:rPr>
        <w:t xml:space="preserve">Boeing, BAE Systems, </w:t>
      </w:r>
      <w:r w:rsidRPr="00F244E8">
        <w:rPr>
          <w:rStyle w:val="StyleUnderline"/>
          <w:highlight w:val="yellow"/>
        </w:rPr>
        <w:t>Raytheon</w:t>
      </w:r>
      <w:r w:rsidRPr="00F244E8">
        <w:rPr>
          <w:rStyle w:val="StyleUnderline"/>
        </w:rPr>
        <w:t xml:space="preserve">, Palantir, </w:t>
      </w:r>
      <w:r w:rsidRPr="00F244E8">
        <w:rPr>
          <w:rStyle w:val="StyleUnderline"/>
          <w:highlight w:val="yellow"/>
        </w:rPr>
        <w:t xml:space="preserve">as well as direct </w:t>
      </w:r>
      <w:r w:rsidRPr="00F244E8">
        <w:rPr>
          <w:rStyle w:val="Emphasis"/>
          <w:highlight w:val="yellow"/>
        </w:rPr>
        <w:t>financing from NATO itself</w:t>
      </w:r>
      <w:r w:rsidRPr="00F244E8">
        <w:t>.</w:t>
      </w:r>
    </w:p>
    <w:p w14:paraId="569661C9" w14:textId="77777777" w:rsidR="00802795" w:rsidRPr="001669D6" w:rsidRDefault="00802795" w:rsidP="001669D6"/>
    <w:sectPr w:rsidR="00802795" w:rsidRPr="001669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DB2E26"/>
    <w:multiLevelType w:val="hybridMultilevel"/>
    <w:tmpl w:val="9D4AAD50"/>
    <w:lvl w:ilvl="0" w:tplc="2D2E8DF6">
      <w:numFmt w:val="bullet"/>
      <w:lvlText w:val="-"/>
      <w:lvlJc w:val="left"/>
      <w:pPr>
        <w:ind w:left="720" w:hanging="360"/>
      </w:pPr>
      <w:rPr>
        <w:rFonts w:ascii="Verdana" w:eastAsiaTheme="minorHAnsi" w:hAnsi="Verdan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55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B35"/>
    <w:rsid w:val="00052FB1"/>
    <w:rsid w:val="00054276"/>
    <w:rsid w:val="000547B1"/>
    <w:rsid w:val="0006091E"/>
    <w:rsid w:val="000638C1"/>
    <w:rsid w:val="00065FEE"/>
    <w:rsid w:val="00066E3C"/>
    <w:rsid w:val="00072718"/>
    <w:rsid w:val="0007381E"/>
    <w:rsid w:val="00076094"/>
    <w:rsid w:val="0008785F"/>
    <w:rsid w:val="00090CBE"/>
    <w:rsid w:val="00094DEC"/>
    <w:rsid w:val="000A130A"/>
    <w:rsid w:val="000A2D8A"/>
    <w:rsid w:val="000C4384"/>
    <w:rsid w:val="000D26A6"/>
    <w:rsid w:val="000D2B90"/>
    <w:rsid w:val="000D6ED8"/>
    <w:rsid w:val="000D717B"/>
    <w:rsid w:val="00100B28"/>
    <w:rsid w:val="00117316"/>
    <w:rsid w:val="001209B4"/>
    <w:rsid w:val="00154E61"/>
    <w:rsid w:val="001669D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BDA"/>
    <w:rsid w:val="005028E5"/>
    <w:rsid w:val="00503735"/>
    <w:rsid w:val="00516A88"/>
    <w:rsid w:val="00522065"/>
    <w:rsid w:val="005224F2"/>
    <w:rsid w:val="00533F1C"/>
    <w:rsid w:val="00536D8B"/>
    <w:rsid w:val="005379C3"/>
    <w:rsid w:val="005519C2"/>
    <w:rsid w:val="005523E0"/>
    <w:rsid w:val="0055320F"/>
    <w:rsid w:val="0055699B"/>
    <w:rsid w:val="0056020A"/>
    <w:rsid w:val="005619BC"/>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09A"/>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9F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60D"/>
    <w:rsid w:val="007E6631"/>
    <w:rsid w:val="00802795"/>
    <w:rsid w:val="00803A12"/>
    <w:rsid w:val="00805417"/>
    <w:rsid w:val="008266F9"/>
    <w:rsid w:val="008267E2"/>
    <w:rsid w:val="00826A9B"/>
    <w:rsid w:val="00834842"/>
    <w:rsid w:val="00840E7B"/>
    <w:rsid w:val="008536AF"/>
    <w:rsid w:val="00853D40"/>
    <w:rsid w:val="008549C0"/>
    <w:rsid w:val="008564FC"/>
    <w:rsid w:val="0086037E"/>
    <w:rsid w:val="00864E76"/>
    <w:rsid w:val="00872581"/>
    <w:rsid w:val="0087459D"/>
    <w:rsid w:val="0087680F"/>
    <w:rsid w:val="00876D81"/>
    <w:rsid w:val="00881D86"/>
    <w:rsid w:val="00883306"/>
    <w:rsid w:val="008904F9"/>
    <w:rsid w:val="00890E4C"/>
    <w:rsid w:val="00890E74"/>
    <w:rsid w:val="00892798"/>
    <w:rsid w:val="0089418F"/>
    <w:rsid w:val="0089556B"/>
    <w:rsid w:val="00897C29"/>
    <w:rsid w:val="008A1A9C"/>
    <w:rsid w:val="008A4633"/>
    <w:rsid w:val="008B032E"/>
    <w:rsid w:val="008C0FA2"/>
    <w:rsid w:val="008C2342"/>
    <w:rsid w:val="008C77B6"/>
    <w:rsid w:val="008D1B91"/>
    <w:rsid w:val="008D5F39"/>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1F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A42"/>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BE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2E1"/>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4CA32"/>
  <w14:defaultImageDpi w14:val="300"/>
  <w15:docId w15:val="{F7B16841-06FF-DD41-BECA-EF09100C3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4E61"/>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154E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4E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154E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154E61"/>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154E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4E61"/>
  </w:style>
  <w:style w:type="character" w:customStyle="1" w:styleId="Heading1Char">
    <w:name w:val="Heading 1 Char"/>
    <w:aliases w:val="Pocket Char"/>
    <w:basedOn w:val="DefaultParagraphFont"/>
    <w:link w:val="Heading1"/>
    <w:uiPriority w:val="9"/>
    <w:rsid w:val="00154E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4E6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154E6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154E61"/>
    <w:rPr>
      <w:rFonts w:ascii="Calibri" w:eastAsiaTheme="majorEastAsia" w:hAnsi="Calibri"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54E61"/>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154E6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154E6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54E61"/>
    <w:rPr>
      <w:color w:val="auto"/>
      <w:u w:val="non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Very Small Text Char"/>
    <w:basedOn w:val="DefaultParagraphFont"/>
    <w:link w:val="NoSpacing"/>
    <w:uiPriority w:val="99"/>
    <w:unhideWhenUsed/>
    <w:rsid w:val="00154E61"/>
    <w:rPr>
      <w:color w:val="auto"/>
      <w:u w:val="none"/>
    </w:rPr>
  </w:style>
  <w:style w:type="paragraph" w:styleId="DocumentMap">
    <w:name w:val="Document Map"/>
    <w:basedOn w:val="Normal"/>
    <w:link w:val="DocumentMapChar"/>
    <w:uiPriority w:val="99"/>
    <w:semiHidden/>
    <w:unhideWhenUsed/>
    <w:rsid w:val="00154E6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54E61"/>
    <w:rPr>
      <w:rFonts w:ascii="Lucida Grande" w:hAnsi="Lucida Grande" w:cs="Lucida Grande"/>
    </w:rPr>
  </w:style>
  <w:style w:type="paragraph" w:customStyle="1" w:styleId="Emphasis1">
    <w:name w:val="Emphasis1"/>
    <w:basedOn w:val="Normal"/>
    <w:link w:val="Emphasis"/>
    <w:autoRedefine/>
    <w:uiPriority w:val="20"/>
    <w:qFormat/>
    <w:rsid w:val="0065209A"/>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ListParagraph">
    <w:name w:val="List Paragraph"/>
    <w:basedOn w:val="Normal"/>
    <w:uiPriority w:val="99"/>
    <w:unhideWhenUsed/>
    <w:qFormat/>
    <w:rsid w:val="0065209A"/>
    <w:pPr>
      <w:ind w:left="720"/>
      <w:contextualSpacing/>
    </w:pPr>
  </w:style>
  <w:style w:type="paragraph" w:styleId="NoSpacing">
    <w:name w:val="No Spacing"/>
    <w:aliases w:val="Card,Note Level 2,No Spacing31,No Spacing22,No Spacing3,No Spacing111112,Medium Grid 21,tag,Dont use,No Spacing41,No Spacing112,Tag and Cite,Very Small Text,card,Small Text,No Spacing1121,Note Level 21,No Spacing111,Card Format"/>
    <w:basedOn w:val="Heading1"/>
    <w:link w:val="Hyperlink"/>
    <w:autoRedefine/>
    <w:uiPriority w:val="99"/>
    <w:qFormat/>
    <w:rsid w:val="001669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7"/>
    <w:qFormat/>
    <w:rsid w:val="00052B3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chtimes.com/articles/109998/20151124/us-china-set-up-space-hotline-to-avoid-satellite-warfare.htm" TargetMode="External"/><Relationship Id="rId18" Type="http://schemas.openxmlformats.org/officeDocument/2006/relationships/hyperlink" Target="https://newrepublic.com/article/164485/why-china-will-not-invade-taiwa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cdcoe.org/uploads/2019/06/Art_12_The-Cyber-ASAT.pdf" TargetMode="External"/><Relationship Id="rId17" Type="http://schemas.openxmlformats.org/officeDocument/2006/relationships/hyperlink" Target="https://thehill.com/opinion/white-house/569732-biden-brings-the-world-closer-to-nuclear-war?rl=1"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sagepub.com/doi/full/10.1177/0967010619895660"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s://www.youtube.com/watch?v=I-Gcwj_rg_0" TargetMode="External"/><Relationship Id="rId19" Type="http://schemas.openxmlformats.org/officeDocument/2006/relationships/hyperlink" Target="https://citationsneeded.medium.com/episode-117-the-sl-lagging-u-s-war-machine-52b8960aedc3" TargetMode="External"/><Relationship Id="rId4" Type="http://schemas.openxmlformats.org/officeDocument/2006/relationships/customXml" Target="../customXml/item4.xml"/><Relationship Id="rId9" Type="http://schemas.openxmlformats.org/officeDocument/2006/relationships/hyperlink" Target="https://research-information.bris.ac.uk/files/183271194/Final_Copy_2018_09_25_Hunter_C_PhD.pdf" TargetMode="External"/><Relationship Id="rId14" Type="http://schemas.openxmlformats.org/officeDocument/2006/relationships/hyperlink" Target="https://unherd.com/2021/03/twilight-of-the-american-empi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30</Pages>
  <Words>13658</Words>
  <Characters>77857</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15</cp:revision>
  <dcterms:created xsi:type="dcterms:W3CDTF">2022-02-14T20:52:00Z</dcterms:created>
  <dcterms:modified xsi:type="dcterms:W3CDTF">2022-02-14T22:19:00Z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