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2A7B" w14:textId="05C62570" w:rsidR="00FB55DB" w:rsidRDefault="00A71B1E" w:rsidP="00A71B1E">
      <w:pPr>
        <w:pStyle w:val="Heading1"/>
      </w:pPr>
      <w:r>
        <w:t xml:space="preserve">1NC – </w:t>
      </w:r>
      <w:proofErr w:type="spellStart"/>
      <w:r>
        <w:t>Kritikal</w:t>
      </w:r>
      <w:proofErr w:type="spellEnd"/>
    </w:p>
    <w:p w14:paraId="1D96FB1A" w14:textId="442BDDE0" w:rsidR="00A71B1E" w:rsidRPr="00A71B1E" w:rsidRDefault="00A71B1E" w:rsidP="00A71B1E">
      <w:pPr>
        <w:pStyle w:val="Heading2"/>
      </w:pPr>
      <w:r>
        <w:lastRenderedPageBreak/>
        <w:t>1</w:t>
      </w:r>
    </w:p>
    <w:p w14:paraId="1F478DAE" w14:textId="77777777" w:rsidR="00A71B1E" w:rsidRPr="0064088A" w:rsidRDefault="00A71B1E" w:rsidP="00A71B1E">
      <w:pPr>
        <w:pStyle w:val="Heading4"/>
      </w:pPr>
      <w:r w:rsidRPr="0064088A">
        <w:t xml:space="preserve">The system’s </w:t>
      </w:r>
      <w:r w:rsidRPr="0064088A">
        <w:rPr>
          <w:u w:val="single"/>
        </w:rPr>
        <w:t>terminally unsustainable</w:t>
      </w:r>
      <w:r w:rsidRPr="0064088A">
        <w:t xml:space="preserve">, it’s the </w:t>
      </w:r>
      <w:r w:rsidRPr="0064088A">
        <w:rPr>
          <w:u w:val="single"/>
        </w:rPr>
        <w:t>root cause</w:t>
      </w:r>
      <w:r w:rsidRPr="0064088A">
        <w:t xml:space="preserve"> of every impact, and attempting to save it only results in </w:t>
      </w:r>
      <w:r w:rsidRPr="0064088A">
        <w:rPr>
          <w:u w:val="single"/>
        </w:rPr>
        <w:t>extinction</w:t>
      </w:r>
      <w:r w:rsidRPr="0064088A">
        <w:t xml:space="preserve"> and </w:t>
      </w:r>
      <w:r w:rsidRPr="0064088A">
        <w:rPr>
          <w:u w:val="single"/>
        </w:rPr>
        <w:t>scapegoating violence</w:t>
      </w:r>
      <w:r w:rsidRPr="0064088A">
        <w:t>.</w:t>
      </w:r>
    </w:p>
    <w:p w14:paraId="17130875" w14:textId="77777777" w:rsidR="00A71B1E" w:rsidRPr="0064088A" w:rsidRDefault="00A71B1E" w:rsidP="00A71B1E">
      <w:r w:rsidRPr="0064088A">
        <w:rPr>
          <w:b/>
          <w:sz w:val="26"/>
          <w:szCs w:val="26"/>
        </w:rPr>
        <w:t>Robinson ’16</w:t>
      </w:r>
      <w:r w:rsidRPr="0064088A">
        <w:t xml:space="preserve"> </w:t>
      </w:r>
      <w:r w:rsidRPr="0064088A">
        <w:rPr>
          <w:sz w:val="16"/>
          <w:szCs w:val="16"/>
        </w:rPr>
        <w:t xml:space="preserve">(William; 2016; professor of sociology, global studies and Latin American studies at the University of California at Santa Barbara; Truthout; “Sadistic Capitalism: Six Urgent Matters for Humanity in Global Crisis”; </w:t>
      </w:r>
      <w:proofErr w:type="spellStart"/>
      <w:r w:rsidRPr="0064088A">
        <w:rPr>
          <w:sz w:val="16"/>
          <w:szCs w:val="16"/>
        </w:rPr>
        <w:t>robinson</w:t>
      </w:r>
      <w:proofErr w:type="spellEnd"/>
      <w:r w:rsidRPr="0064088A">
        <w:rPr>
          <w:sz w:val="16"/>
          <w:szCs w:val="16"/>
        </w:rPr>
        <w:t xml:space="preserve"> 16</w:t>
      </w:r>
      <w:hyperlink r:id="rId9" w:history="1">
        <w:r w:rsidRPr="0064088A">
          <w:rPr>
            <w:rStyle w:val="Hyperlink"/>
            <w:sz w:val="16"/>
            <w:szCs w:val="16"/>
          </w:rPr>
          <w:t>http://www.truth-out.org/opinion/item/35596-sadistic-capitalism-six-urgent-matters-for-humanity-in-global-crisis</w:t>
        </w:r>
      </w:hyperlink>
      <w:r w:rsidRPr="0064088A">
        <w:rPr>
          <w:sz w:val="16"/>
          <w:szCs w:val="16"/>
        </w:rPr>
        <w:t>)</w:t>
      </w:r>
    </w:p>
    <w:p w14:paraId="5038257A" w14:textId="4E0C3E16" w:rsidR="00A71B1E" w:rsidRDefault="00A71B1E" w:rsidP="00A71B1E">
      <w:pPr>
        <w:rPr>
          <w:u w:val="single"/>
        </w:rPr>
      </w:pPr>
      <w:r w:rsidRPr="0064088A">
        <w:rPr>
          <w:u w:val="single"/>
        </w:rPr>
        <w:t>In these</w:t>
      </w:r>
      <w:r w:rsidRPr="0064088A">
        <w:rPr>
          <w:sz w:val="16"/>
          <w:szCs w:val="16"/>
        </w:rPr>
        <w:t xml:space="preserve"> mean </w:t>
      </w:r>
      <w:r w:rsidRPr="0064088A">
        <w:rPr>
          <w:u w:val="single"/>
        </w:rPr>
        <w:t xml:space="preserve">streets of </w:t>
      </w:r>
      <w:r w:rsidRPr="0064088A">
        <w:rPr>
          <w:b/>
          <w:u w:val="single"/>
        </w:rPr>
        <w:t>globalized capitalism in crisis</w:t>
      </w:r>
      <w:r w:rsidRPr="0064088A">
        <w:rPr>
          <w:u w:val="single"/>
        </w:rPr>
        <w:t xml:space="preserve">, it has become profitable to </w:t>
      </w:r>
      <w:r w:rsidRPr="0064088A">
        <w:rPr>
          <w:b/>
          <w:u w:val="single"/>
        </w:rPr>
        <w:t>turn poverty</w:t>
      </w:r>
      <w:r w:rsidRPr="0064088A">
        <w:rPr>
          <w:sz w:val="16"/>
          <w:szCs w:val="16"/>
        </w:rPr>
        <w:t xml:space="preserve"> and inequality </w:t>
      </w:r>
      <w:r w:rsidRPr="0064088A">
        <w:rPr>
          <w:u w:val="single"/>
        </w:rPr>
        <w:t>into a tourist attraction</w:t>
      </w:r>
      <w:r w:rsidRPr="0064088A">
        <w:rPr>
          <w:sz w:val="16"/>
          <w:szCs w:val="16"/>
        </w:rPr>
        <w:t xml:space="preserve">. </w:t>
      </w:r>
      <w:r w:rsidRPr="0064088A">
        <w:rPr>
          <w:u w:val="single"/>
        </w:rPr>
        <w:t>The</w:t>
      </w:r>
      <w:r w:rsidRPr="0064088A">
        <w:rPr>
          <w:sz w:val="16"/>
          <w:szCs w:val="16"/>
        </w:rPr>
        <w:t xml:space="preserve"> South African </w:t>
      </w:r>
      <w:proofErr w:type="spellStart"/>
      <w:r w:rsidRPr="0064088A">
        <w:rPr>
          <w:u w:val="single"/>
        </w:rPr>
        <w:t>Emoya</w:t>
      </w:r>
      <w:proofErr w:type="spellEnd"/>
      <w:r w:rsidRPr="0064088A">
        <w:rPr>
          <w:u w:val="single"/>
        </w:rPr>
        <w:t xml:space="preserve"> Luxury</w:t>
      </w:r>
      <w:r w:rsidRPr="0064088A">
        <w:rPr>
          <w:sz w:val="16"/>
          <w:szCs w:val="16"/>
        </w:rPr>
        <w:t xml:space="preserve"> Hotel and Spa company has made a glamorized spectacle of it. The </w:t>
      </w:r>
      <w:r w:rsidRPr="0064088A">
        <w:rPr>
          <w:u w:val="single"/>
        </w:rPr>
        <w:t>resort</w:t>
      </w:r>
      <w:r w:rsidRPr="0064088A">
        <w:rPr>
          <w:sz w:val="16"/>
          <w:szCs w:val="16"/>
        </w:rPr>
        <w:t xml:space="preserve"> recently </w:t>
      </w:r>
      <w:r w:rsidRPr="0064088A">
        <w:rPr>
          <w:u w:val="single"/>
        </w:rPr>
        <w:t>advertised</w:t>
      </w:r>
      <w:r w:rsidRPr="0064088A">
        <w:rPr>
          <w:sz w:val="16"/>
          <w:szCs w:val="16"/>
        </w:rPr>
        <w:t xml:space="preserve"> an opportunity </w:t>
      </w:r>
      <w:r w:rsidRPr="0064088A">
        <w:rPr>
          <w:u w:val="single"/>
        </w:rPr>
        <w:t>for tourists to stay "in our</w:t>
      </w:r>
      <w:r w:rsidRPr="0064088A">
        <w:rPr>
          <w:sz w:val="16"/>
          <w:szCs w:val="16"/>
        </w:rPr>
        <w:t xml:space="preserve"> unique </w:t>
      </w:r>
      <w:r w:rsidRPr="0064088A">
        <w:rPr>
          <w:u w:val="single"/>
        </w:rPr>
        <w:t>Shanty Town</w:t>
      </w:r>
      <w:r w:rsidRPr="0064088A">
        <w:rPr>
          <w:sz w:val="16"/>
          <w:szCs w:val="16"/>
        </w:rPr>
        <w:t xml:space="preserve"> ... </w:t>
      </w:r>
      <w:r w:rsidRPr="0064088A">
        <w:rPr>
          <w:u w:val="single"/>
        </w:rPr>
        <w:t>and experience traditional township</w:t>
      </w:r>
      <w:r w:rsidRPr="0064088A">
        <w:rPr>
          <w:sz w:val="16"/>
          <w:szCs w:val="16"/>
        </w:rPr>
        <w:t xml:space="preserve">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4088A">
        <w:rPr>
          <w:sz w:val="16"/>
          <w:szCs w:val="16"/>
        </w:rPr>
        <w:t>drum</w:t>
      </w:r>
      <w:proofErr w:type="gramEnd"/>
      <w:r w:rsidRPr="0064088A">
        <w:rPr>
          <w:sz w:val="16"/>
          <w:szCs w:val="16"/>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4088A">
        <w:rPr>
          <w:b/>
          <w:u w:val="single"/>
        </w:rPr>
        <w:t>Escalating inequalities</w:t>
      </w:r>
      <w:r w:rsidRPr="0064088A">
        <w:rPr>
          <w:u w:val="single"/>
        </w:rPr>
        <w:t xml:space="preserve"> fuel capitalism's chronic problem of over-accumulation</w:t>
      </w:r>
      <w:r w:rsidRPr="0064088A">
        <w:rPr>
          <w:sz w:val="16"/>
          <w:szCs w:val="16"/>
        </w:rPr>
        <w:t xml:space="preserve">. The "luxury shanty town" in South Africa is a fitting metaphor for global </w:t>
      </w:r>
      <w:proofErr w:type="gramStart"/>
      <w:r w:rsidRPr="0064088A">
        <w:rPr>
          <w:sz w:val="16"/>
          <w:szCs w:val="16"/>
        </w:rPr>
        <w:t>capitalism as a whole</w:t>
      </w:r>
      <w:proofErr w:type="gramEnd"/>
      <w:r w:rsidRPr="0064088A">
        <w:rPr>
          <w:sz w:val="16"/>
          <w:szCs w:val="16"/>
        </w:rPr>
        <w:t xml:space="preserve">. </w:t>
      </w:r>
      <w:r w:rsidRPr="0064088A">
        <w:rPr>
          <w:u w:val="single"/>
        </w:rPr>
        <w:t xml:space="preserve">Faced with a </w:t>
      </w:r>
      <w:r w:rsidRPr="0064088A">
        <w:rPr>
          <w:b/>
          <w:u w:val="single"/>
        </w:rPr>
        <w:t>stagnant global economy</w:t>
      </w:r>
      <w:r w:rsidRPr="0064088A">
        <w:rPr>
          <w:u w:val="single"/>
        </w:rPr>
        <w:t xml:space="preserve">, </w:t>
      </w:r>
      <w:r w:rsidRPr="00747567">
        <w:rPr>
          <w:highlight w:val="green"/>
          <w:u w:val="single"/>
        </w:rPr>
        <w:t>elites</w:t>
      </w:r>
      <w:r w:rsidRPr="0064088A">
        <w:rPr>
          <w:u w:val="single"/>
        </w:rPr>
        <w:t xml:space="preserve"> have managed to </w:t>
      </w:r>
      <w:r w:rsidRPr="00747567">
        <w:rPr>
          <w:highlight w:val="green"/>
          <w:u w:val="single"/>
        </w:rPr>
        <w:t xml:space="preserve">turn </w:t>
      </w:r>
      <w:r w:rsidRPr="00747567">
        <w:rPr>
          <w:b/>
          <w:highlight w:val="green"/>
          <w:u w:val="single"/>
        </w:rPr>
        <w:t>war</w:t>
      </w:r>
      <w:r w:rsidRPr="00747567">
        <w:rPr>
          <w:highlight w:val="green"/>
          <w:u w:val="single"/>
        </w:rPr>
        <w:t xml:space="preserve">, </w:t>
      </w:r>
      <w:r w:rsidRPr="00747567">
        <w:rPr>
          <w:b/>
          <w:highlight w:val="green"/>
          <w:u w:val="single"/>
        </w:rPr>
        <w:t xml:space="preserve">structural </w:t>
      </w:r>
      <w:proofErr w:type="gramStart"/>
      <w:r w:rsidRPr="00747567">
        <w:rPr>
          <w:b/>
          <w:highlight w:val="green"/>
          <w:u w:val="single"/>
        </w:rPr>
        <w:t>violence</w:t>
      </w:r>
      <w:proofErr w:type="gramEnd"/>
      <w:r w:rsidRPr="00747567">
        <w:rPr>
          <w:highlight w:val="green"/>
          <w:u w:val="single"/>
        </w:rPr>
        <w:t xml:space="preserve"> and </w:t>
      </w:r>
      <w:r w:rsidRPr="00747567">
        <w:rPr>
          <w:b/>
          <w:highlight w:val="green"/>
          <w:u w:val="single"/>
        </w:rPr>
        <w:t>inequality</w:t>
      </w:r>
      <w:r w:rsidRPr="00747567">
        <w:rPr>
          <w:highlight w:val="green"/>
          <w:u w:val="single"/>
        </w:rPr>
        <w:t xml:space="preserve"> into opportunities for capital</w:t>
      </w:r>
      <w:r w:rsidRPr="0064088A">
        <w:rPr>
          <w:sz w:val="16"/>
          <w:szCs w:val="16"/>
        </w:rPr>
        <w:t xml:space="preserve">, pleasure and entertainment. It is hard not to conclude that </w:t>
      </w:r>
      <w:r w:rsidRPr="0064088A">
        <w:rPr>
          <w:u w:val="single"/>
        </w:rPr>
        <w:t>unchecked capitalism has become</w:t>
      </w:r>
      <w:r w:rsidRPr="0064088A">
        <w:rPr>
          <w:sz w:val="16"/>
          <w:szCs w:val="16"/>
        </w:rPr>
        <w:t xml:space="preserve"> what I term "</w:t>
      </w:r>
      <w:r w:rsidRPr="0064088A">
        <w:rPr>
          <w:u w:val="single"/>
        </w:rPr>
        <w:t>sadistic capitalism," in which</w:t>
      </w:r>
      <w:r w:rsidRPr="0064088A">
        <w:rPr>
          <w:sz w:val="16"/>
          <w:szCs w:val="16"/>
        </w:rPr>
        <w:t xml:space="preserve"> the </w:t>
      </w:r>
      <w:r w:rsidRPr="0064088A">
        <w:rPr>
          <w:u w:val="single"/>
        </w:rPr>
        <w:t>suffering</w:t>
      </w:r>
      <w:r w:rsidRPr="0064088A">
        <w:rPr>
          <w:sz w:val="16"/>
          <w:szCs w:val="16"/>
        </w:rPr>
        <w:t xml:space="preserve"> and deprivation generated by capitalism </w:t>
      </w:r>
      <w:r w:rsidRPr="0064088A">
        <w:rPr>
          <w:u w:val="single"/>
        </w:rPr>
        <w:t xml:space="preserve">become a </w:t>
      </w:r>
      <w:r w:rsidRPr="0064088A">
        <w:rPr>
          <w:b/>
          <w:u w:val="single"/>
        </w:rPr>
        <w:t>source of aesthetic pleasure</w:t>
      </w:r>
      <w:r w:rsidRPr="0064088A">
        <w:rPr>
          <w:sz w:val="16"/>
          <w:szCs w:val="16"/>
        </w:rPr>
        <w:t xml:space="preserve">, </w:t>
      </w:r>
      <w:proofErr w:type="gramStart"/>
      <w:r w:rsidRPr="0064088A">
        <w:rPr>
          <w:sz w:val="16"/>
          <w:szCs w:val="16"/>
        </w:rPr>
        <w:t>leisure</w:t>
      </w:r>
      <w:proofErr w:type="gramEnd"/>
      <w:r w:rsidRPr="0064088A">
        <w:rPr>
          <w:sz w:val="16"/>
          <w:szCs w:val="16"/>
        </w:rPr>
        <w:t xml:space="preserve"> and entertainment for others.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64088A">
        <w:rPr>
          <w:u w:val="single"/>
        </w:rPr>
        <w:t xml:space="preserve">social polarization and political tensions have reached </w:t>
      </w:r>
      <w:r w:rsidRPr="0064088A">
        <w:rPr>
          <w:b/>
          <w:u w:val="single"/>
        </w:rPr>
        <w:t>explosive dimensions</w:t>
      </w:r>
      <w:r w:rsidRPr="0064088A">
        <w:rPr>
          <w:sz w:val="16"/>
          <w:szCs w:val="16"/>
        </w:rPr>
        <w:t xml:space="preserve">. Where is the crisis headed, what are the possible outcomes and what does it tell us about global capitalism and resistance? </w:t>
      </w:r>
      <w:r w:rsidRPr="0064088A">
        <w:rPr>
          <w:u w:val="single"/>
        </w:rPr>
        <w:t>This crisis is</w:t>
      </w:r>
      <w:r w:rsidRPr="0064088A">
        <w:rPr>
          <w:sz w:val="16"/>
          <w:szCs w:val="16"/>
        </w:rPr>
        <w:t xml:space="preserve"> not like earlier structural crises of world capitalism, such as in the 1930s or 1970s. This one is </w:t>
      </w:r>
      <w:r w:rsidRPr="0064088A">
        <w:rPr>
          <w:b/>
          <w:u w:val="single"/>
        </w:rPr>
        <w:t>fast becoming systemic</w:t>
      </w:r>
      <w:r w:rsidRPr="0064088A">
        <w:rPr>
          <w:sz w:val="16"/>
          <w:szCs w:val="16"/>
        </w:rPr>
        <w:t xml:space="preserve">. The crisis of humanity shares aspects of earlier structural crises of world capitalism, but there are six novel, interrelated dimensions to the current moment that I highlight here, in broad strokes, as the "big picture" context in which </w:t>
      </w:r>
      <w:r w:rsidRPr="0064088A">
        <w:rPr>
          <w:u w:val="single"/>
        </w:rPr>
        <w:t>countries</w:t>
      </w:r>
      <w:r w:rsidRPr="0064088A">
        <w:rPr>
          <w:sz w:val="16"/>
          <w:szCs w:val="16"/>
        </w:rPr>
        <w:t xml:space="preserve"> and peoples </w:t>
      </w:r>
      <w:r w:rsidRPr="0064088A">
        <w:rPr>
          <w:u w:val="single"/>
        </w:rPr>
        <w:t xml:space="preserve">around the world are experiencing a </w:t>
      </w:r>
      <w:r w:rsidRPr="0064088A">
        <w:rPr>
          <w:b/>
          <w:u w:val="single"/>
        </w:rPr>
        <w:t>descent into chaos</w:t>
      </w:r>
      <w:r w:rsidRPr="0064088A">
        <w:rPr>
          <w:sz w:val="16"/>
          <w:szCs w:val="16"/>
        </w:rPr>
        <w:t xml:space="preserve"> and uncertainty. 1) The level of </w:t>
      </w:r>
      <w:r w:rsidRPr="00747567">
        <w:rPr>
          <w:b/>
          <w:highlight w:val="green"/>
          <w:u w:val="single"/>
        </w:rPr>
        <w:t>global</w:t>
      </w:r>
      <w:r w:rsidRPr="0064088A">
        <w:rPr>
          <w:sz w:val="16"/>
          <w:szCs w:val="16"/>
        </w:rPr>
        <w:t xml:space="preserve"> social polarization and </w:t>
      </w:r>
      <w:r w:rsidRPr="00747567">
        <w:rPr>
          <w:b/>
          <w:highlight w:val="green"/>
          <w:u w:val="single"/>
        </w:rPr>
        <w:t>inequality is unprecedented</w:t>
      </w:r>
      <w:r w:rsidRPr="0064088A">
        <w:rPr>
          <w:sz w:val="16"/>
          <w:szCs w:val="16"/>
        </w:rPr>
        <w:t xml:space="preserve"> in the face of out-of-control, over-accumulated capital. </w:t>
      </w:r>
      <w:r w:rsidRPr="0064088A">
        <w:rPr>
          <w:u w:val="single"/>
        </w:rPr>
        <w:t>In</w:t>
      </w:r>
      <w:r w:rsidRPr="0064088A">
        <w:rPr>
          <w:sz w:val="16"/>
          <w:szCs w:val="16"/>
        </w:rPr>
        <w:t xml:space="preserve"> January </w:t>
      </w:r>
      <w:r w:rsidRPr="0064088A">
        <w:rPr>
          <w:u w:val="single"/>
        </w:rPr>
        <w:t>2016</w:t>
      </w:r>
      <w:r w:rsidRPr="0064088A">
        <w:rPr>
          <w:sz w:val="16"/>
          <w:szCs w:val="16"/>
        </w:rPr>
        <w:t xml:space="preserve">, the </w:t>
      </w:r>
      <w:r w:rsidRPr="0064088A">
        <w:rPr>
          <w:u w:val="single"/>
        </w:rPr>
        <w:t>development agency Oxfam published a follow-up</w:t>
      </w:r>
      <w:r w:rsidRPr="0064088A">
        <w:rPr>
          <w:sz w:val="16"/>
          <w:szCs w:val="16"/>
        </w:rPr>
        <w:t xml:space="preserve"> to its </w:t>
      </w:r>
      <w:r w:rsidRPr="0064088A">
        <w:rPr>
          <w:u w:val="single"/>
        </w:rPr>
        <w:t>report</w:t>
      </w:r>
      <w:r w:rsidRPr="0064088A">
        <w:rPr>
          <w:sz w:val="16"/>
          <w:szCs w:val="16"/>
        </w:rPr>
        <w:t xml:space="preserve"> on global inequality that had been released the previous year. According to the new report, now just </w:t>
      </w:r>
      <w:r w:rsidRPr="00747567">
        <w:rPr>
          <w:b/>
          <w:highlight w:val="green"/>
          <w:u w:val="single"/>
        </w:rPr>
        <w:t>62 billionaires</w:t>
      </w:r>
      <w:r w:rsidRPr="0064088A">
        <w:rPr>
          <w:sz w:val="16"/>
          <w:szCs w:val="16"/>
        </w:rPr>
        <w:t xml:space="preserve"> -- down from 80 identified by the agency in its January 2015 report -- </w:t>
      </w:r>
      <w:r w:rsidRPr="00747567">
        <w:rPr>
          <w:highlight w:val="green"/>
          <w:u w:val="single"/>
        </w:rPr>
        <w:t>control as much wealth as</w:t>
      </w:r>
      <w:r w:rsidRPr="0064088A">
        <w:rPr>
          <w:u w:val="single"/>
        </w:rPr>
        <w:t xml:space="preserve"> one </w:t>
      </w:r>
      <w:r w:rsidRPr="00747567">
        <w:rPr>
          <w:highlight w:val="green"/>
          <w:u w:val="single"/>
        </w:rPr>
        <w:t>half</w:t>
      </w:r>
      <w:r w:rsidRPr="0064088A">
        <w:rPr>
          <w:u w:val="single"/>
        </w:rPr>
        <w:t xml:space="preserve"> of </w:t>
      </w:r>
      <w:r w:rsidRPr="00747567">
        <w:rPr>
          <w:highlight w:val="green"/>
          <w:u w:val="single"/>
        </w:rPr>
        <w:t>the</w:t>
      </w:r>
      <w:r w:rsidRPr="0064088A">
        <w:rPr>
          <w:u w:val="single"/>
        </w:rPr>
        <w:t xml:space="preserve"> world's </w:t>
      </w:r>
      <w:r w:rsidRPr="00747567">
        <w:rPr>
          <w:highlight w:val="green"/>
          <w:u w:val="single"/>
        </w:rPr>
        <w:t>population</w:t>
      </w:r>
      <w:r w:rsidRPr="0064088A">
        <w:rPr>
          <w:u w:val="single"/>
        </w:rPr>
        <w:t xml:space="preserve">, and </w:t>
      </w:r>
      <w:r w:rsidRPr="00747567">
        <w:rPr>
          <w:highlight w:val="green"/>
          <w:u w:val="single"/>
        </w:rPr>
        <w:t xml:space="preserve">the </w:t>
      </w:r>
      <w:r w:rsidRPr="00747567">
        <w:rPr>
          <w:b/>
          <w:highlight w:val="green"/>
          <w:u w:val="single"/>
        </w:rPr>
        <w:t>top 1% owns more</w:t>
      </w:r>
      <w:r w:rsidRPr="0064088A">
        <w:rPr>
          <w:b/>
          <w:u w:val="single"/>
        </w:rPr>
        <w:t xml:space="preserve"> wealth</w:t>
      </w:r>
      <w:r w:rsidRPr="0064088A">
        <w:rPr>
          <w:u w:val="single"/>
        </w:rPr>
        <w:t xml:space="preserve"> </w:t>
      </w:r>
      <w:r w:rsidRPr="00747567">
        <w:rPr>
          <w:highlight w:val="green"/>
          <w:u w:val="single"/>
        </w:rPr>
        <w:t>than the</w:t>
      </w:r>
      <w:r w:rsidRPr="0064088A">
        <w:rPr>
          <w:u w:val="single"/>
        </w:rPr>
        <w:t xml:space="preserve"> other </w:t>
      </w:r>
      <w:r w:rsidRPr="00747567">
        <w:rPr>
          <w:highlight w:val="green"/>
          <w:u w:val="single"/>
        </w:rPr>
        <w:t>99%</w:t>
      </w:r>
      <w:r w:rsidRPr="0064088A">
        <w:rPr>
          <w:u w:val="single"/>
        </w:rPr>
        <w:t xml:space="preserve"> combined</w:t>
      </w:r>
      <w:r w:rsidRPr="0064088A">
        <w:rPr>
          <w:sz w:val="16"/>
          <w:szCs w:val="16"/>
        </w:rPr>
        <w:t xml:space="preserve">. Beyond the transnational capitalist class and the upper echelons of the global power bloc, </w:t>
      </w:r>
      <w:r w:rsidRPr="0064088A">
        <w:rPr>
          <w:u w:val="single"/>
        </w:rPr>
        <w:t>the richest 20 percent</w:t>
      </w:r>
      <w:r w:rsidRPr="0064088A">
        <w:rPr>
          <w:sz w:val="16"/>
          <w:szCs w:val="16"/>
        </w:rPr>
        <w:t xml:space="preserve"> of humanity </w:t>
      </w:r>
      <w:r w:rsidRPr="0064088A">
        <w:rPr>
          <w:u w:val="single"/>
        </w:rPr>
        <w:t>owns</w:t>
      </w:r>
      <w:r w:rsidRPr="0064088A">
        <w:rPr>
          <w:sz w:val="16"/>
          <w:szCs w:val="16"/>
        </w:rPr>
        <w:t xml:space="preserve"> some </w:t>
      </w:r>
      <w:r w:rsidRPr="0064088A">
        <w:rPr>
          <w:b/>
          <w:u w:val="single"/>
        </w:rPr>
        <w:t>95 percent of the world's wealth</w:t>
      </w:r>
      <w:r w:rsidRPr="0064088A">
        <w:rPr>
          <w:u w:val="single"/>
        </w:rPr>
        <w:t xml:space="preserve">, while the bottom 80 percent </w:t>
      </w:r>
      <w:proofErr w:type="gramStart"/>
      <w:r w:rsidRPr="0064088A">
        <w:rPr>
          <w:u w:val="single"/>
        </w:rPr>
        <w:t>has to</w:t>
      </w:r>
      <w:proofErr w:type="gramEnd"/>
      <w:r w:rsidRPr="0064088A">
        <w:rPr>
          <w:sz w:val="16"/>
          <w:szCs w:val="16"/>
        </w:rPr>
        <w:t xml:space="preserve"> make </w:t>
      </w:r>
      <w:r w:rsidRPr="0064088A">
        <w:rPr>
          <w:u w:val="single"/>
        </w:rPr>
        <w:t>do with</w:t>
      </w:r>
      <w:r w:rsidRPr="0064088A">
        <w:rPr>
          <w:b/>
          <w:u w:val="single"/>
        </w:rPr>
        <w:t xml:space="preserve"> just 5 percent</w:t>
      </w:r>
      <w:r w:rsidRPr="0064088A">
        <w:rPr>
          <w:sz w:val="16"/>
          <w:szCs w:val="16"/>
        </w:rPr>
        <w:t xml:space="preserve">. </w:t>
      </w:r>
      <w:r w:rsidRPr="0064088A">
        <w:rPr>
          <w:u w:val="single"/>
        </w:rPr>
        <w:t>This 20-80 divide of global society into</w:t>
      </w:r>
      <w:r w:rsidRPr="0064088A">
        <w:rPr>
          <w:sz w:val="16"/>
          <w:szCs w:val="16"/>
        </w:rPr>
        <w:t xml:space="preserve"> haves and the have-nots </w:t>
      </w:r>
      <w:r w:rsidRPr="0064088A">
        <w:rPr>
          <w:u w:val="single"/>
        </w:rPr>
        <w:t xml:space="preserve">is the </w:t>
      </w:r>
      <w:r w:rsidRPr="0064088A">
        <w:rPr>
          <w:b/>
          <w:u w:val="single"/>
        </w:rPr>
        <w:t>new global social</w:t>
      </w:r>
      <w:r w:rsidRPr="0064088A">
        <w:rPr>
          <w:u w:val="single"/>
        </w:rPr>
        <w:t xml:space="preserve"> </w:t>
      </w:r>
      <w:r w:rsidRPr="0064088A">
        <w:rPr>
          <w:b/>
          <w:u w:val="single"/>
        </w:rPr>
        <w:t>apartheid</w:t>
      </w:r>
      <w:r w:rsidRPr="0064088A">
        <w:rPr>
          <w:sz w:val="16"/>
          <w:szCs w:val="16"/>
        </w:rPr>
        <w:t xml:space="preserve">. </w:t>
      </w:r>
      <w:r w:rsidRPr="0064088A">
        <w:rPr>
          <w:u w:val="single"/>
        </w:rPr>
        <w:t>It is evident not just between rich and poor countries, but within</w:t>
      </w:r>
      <w:r w:rsidRPr="0064088A">
        <w:rPr>
          <w:sz w:val="16"/>
          <w:szCs w:val="16"/>
        </w:rPr>
        <w:t xml:space="preserve"> each country, </w:t>
      </w:r>
      <w:r w:rsidRPr="0064088A">
        <w:rPr>
          <w:u w:val="single"/>
        </w:rPr>
        <w:t>North and South</w:t>
      </w:r>
      <w:r w:rsidRPr="0064088A">
        <w:rPr>
          <w:sz w:val="16"/>
          <w:szCs w:val="16"/>
        </w:rPr>
        <w:t xml:space="preserve">, with the rise of new affluent high-consumption sectors </w:t>
      </w:r>
      <w:r w:rsidRPr="0064088A">
        <w:rPr>
          <w:u w:val="single"/>
        </w:rPr>
        <w:t xml:space="preserve">alongside the </w:t>
      </w:r>
      <w:r w:rsidRPr="0064088A">
        <w:rPr>
          <w:b/>
          <w:u w:val="single"/>
        </w:rPr>
        <w:t>downward mobility</w:t>
      </w:r>
      <w:r w:rsidRPr="0064088A">
        <w:rPr>
          <w:sz w:val="16"/>
          <w:szCs w:val="16"/>
        </w:rPr>
        <w:t>, "</w:t>
      </w:r>
      <w:proofErr w:type="spellStart"/>
      <w:r w:rsidRPr="0064088A">
        <w:rPr>
          <w:sz w:val="16"/>
          <w:szCs w:val="16"/>
        </w:rPr>
        <w:t>precariatization</w:t>
      </w:r>
      <w:proofErr w:type="spellEnd"/>
      <w:r w:rsidRPr="0064088A">
        <w:rPr>
          <w:sz w:val="16"/>
          <w:szCs w:val="16"/>
        </w:rPr>
        <w:t xml:space="preserve">," destabilization </w:t>
      </w:r>
      <w:r w:rsidRPr="0064088A">
        <w:rPr>
          <w:u w:val="single"/>
        </w:rPr>
        <w:t xml:space="preserve">and </w:t>
      </w:r>
      <w:r w:rsidRPr="0064088A">
        <w:rPr>
          <w:b/>
          <w:u w:val="single"/>
        </w:rPr>
        <w:lastRenderedPageBreak/>
        <w:t>expulsion of majorities</w:t>
      </w:r>
      <w:r w:rsidRPr="0064088A">
        <w:rPr>
          <w:sz w:val="16"/>
          <w:szCs w:val="16"/>
        </w:rPr>
        <w:t xml:space="preserve">. Escalating inequalities fuel capitalism's chronic problem of over-accumulation: </w:t>
      </w:r>
      <w:r w:rsidRPr="00747567">
        <w:rPr>
          <w:highlight w:val="green"/>
          <w:u w:val="single"/>
        </w:rPr>
        <w:t>The</w:t>
      </w:r>
      <w:r w:rsidRPr="0064088A">
        <w:rPr>
          <w:sz w:val="16"/>
          <w:szCs w:val="16"/>
        </w:rPr>
        <w:t xml:space="preserve"> transnational </w:t>
      </w:r>
      <w:r w:rsidRPr="00747567">
        <w:rPr>
          <w:highlight w:val="green"/>
          <w:u w:val="single"/>
        </w:rPr>
        <w:t xml:space="preserve">capitalist class </w:t>
      </w:r>
      <w:r w:rsidRPr="00747567">
        <w:rPr>
          <w:b/>
          <w:highlight w:val="green"/>
          <w:u w:val="single"/>
        </w:rPr>
        <w:t>cannot find productive outlets</w:t>
      </w:r>
      <w:r w:rsidRPr="00747567">
        <w:rPr>
          <w:highlight w:val="green"/>
          <w:u w:val="single"/>
        </w:rPr>
        <w:t xml:space="preserve"> to unload</w:t>
      </w:r>
      <w:r w:rsidRPr="0064088A">
        <w:rPr>
          <w:u w:val="single"/>
        </w:rPr>
        <w:t xml:space="preserve"> the enormous</w:t>
      </w:r>
      <w:r w:rsidRPr="0064088A">
        <w:rPr>
          <w:sz w:val="16"/>
          <w:szCs w:val="16"/>
        </w:rPr>
        <w:t xml:space="preserve"> amounts of </w:t>
      </w:r>
      <w:r w:rsidRPr="00747567">
        <w:rPr>
          <w:highlight w:val="green"/>
          <w:u w:val="single"/>
        </w:rPr>
        <w:t>surplus</w:t>
      </w:r>
      <w:r w:rsidRPr="0064088A">
        <w:rPr>
          <w:u w:val="single"/>
        </w:rPr>
        <w:t xml:space="preserve"> it has accumulated, </w:t>
      </w:r>
      <w:r w:rsidRPr="00747567">
        <w:rPr>
          <w:highlight w:val="green"/>
          <w:u w:val="single"/>
        </w:rPr>
        <w:t>leading to</w:t>
      </w:r>
      <w:r w:rsidRPr="0064088A">
        <w:rPr>
          <w:u w:val="single"/>
        </w:rPr>
        <w:t xml:space="preserve"> </w:t>
      </w:r>
      <w:r w:rsidRPr="0064088A">
        <w:rPr>
          <w:b/>
          <w:u w:val="single"/>
        </w:rPr>
        <w:t>stagnation in the world economy</w:t>
      </w:r>
      <w:r w:rsidRPr="0064088A">
        <w:rPr>
          <w:sz w:val="16"/>
          <w:szCs w:val="16"/>
        </w:rPr>
        <w:t xml:space="preserve">. The </w:t>
      </w:r>
      <w:r w:rsidRPr="0064088A">
        <w:rPr>
          <w:u w:val="single"/>
        </w:rPr>
        <w:t>signs of</w:t>
      </w:r>
      <w:r w:rsidRPr="0064088A">
        <w:rPr>
          <w:b/>
          <w:u w:val="single"/>
        </w:rPr>
        <w:t xml:space="preserve"> </w:t>
      </w:r>
      <w:r w:rsidRPr="0064088A">
        <w:rPr>
          <w:u w:val="single"/>
        </w:rPr>
        <w:t>an</w:t>
      </w:r>
      <w:r w:rsidRPr="0064088A">
        <w:rPr>
          <w:b/>
          <w:u w:val="single"/>
        </w:rPr>
        <w:t xml:space="preserve"> </w:t>
      </w:r>
      <w:r w:rsidRPr="00747567">
        <w:rPr>
          <w:b/>
          <w:highlight w:val="green"/>
          <w:u w:val="single"/>
        </w:rPr>
        <w:t>impending depression</w:t>
      </w:r>
      <w:r w:rsidRPr="0064088A">
        <w:rPr>
          <w:u w:val="single"/>
        </w:rPr>
        <w:t xml:space="preserve"> are everywhere</w:t>
      </w:r>
      <w:r w:rsidRPr="0064088A">
        <w:rPr>
          <w:sz w:val="16"/>
          <w:szCs w:val="16"/>
        </w:rPr>
        <w:t xml:space="preserve">. The front page of the February 20 issue of The Economist read, "The World Economy: Out of Ammo?" Extreme levels of social polarization present a challenge to </w:t>
      </w:r>
      <w:r w:rsidRPr="0064088A">
        <w:rPr>
          <w:u w:val="single"/>
        </w:rPr>
        <w:t>dominant groups</w:t>
      </w:r>
      <w:r w:rsidRPr="0064088A">
        <w:rPr>
          <w:sz w:val="16"/>
          <w:szCs w:val="16"/>
        </w:rPr>
        <w:t xml:space="preserve">. They </w:t>
      </w:r>
      <w:r w:rsidRPr="0064088A">
        <w:rPr>
          <w:u w:val="single"/>
        </w:rPr>
        <w:t>strive to purchase the loyalty of that 20 percent, while</w:t>
      </w:r>
      <w:r w:rsidRPr="0064088A">
        <w:rPr>
          <w:sz w:val="16"/>
          <w:szCs w:val="16"/>
        </w:rPr>
        <w:t xml:space="preserve"> at the same time dividing the 80 percent, </w:t>
      </w:r>
      <w:r w:rsidRPr="0064088A">
        <w:rPr>
          <w:b/>
          <w:u w:val="single"/>
        </w:rPr>
        <w:t>co-opting</w:t>
      </w:r>
      <w:r w:rsidRPr="0064088A">
        <w:rPr>
          <w:sz w:val="16"/>
          <w:szCs w:val="16"/>
        </w:rPr>
        <w:t xml:space="preserve"> some </w:t>
      </w:r>
      <w:r w:rsidRPr="0064088A">
        <w:rPr>
          <w:b/>
          <w:u w:val="single"/>
        </w:rPr>
        <w:t>into a hegemonic bloc</w:t>
      </w:r>
      <w:r w:rsidRPr="0064088A">
        <w:rPr>
          <w:u w:val="single"/>
        </w:rPr>
        <w:t xml:space="preserve"> and </w:t>
      </w:r>
      <w:r w:rsidRPr="0064088A">
        <w:rPr>
          <w:b/>
          <w:u w:val="single"/>
        </w:rPr>
        <w:t>repressing the rest</w:t>
      </w:r>
      <w:r w:rsidRPr="0064088A">
        <w:rPr>
          <w:sz w:val="16"/>
          <w:szCs w:val="16"/>
        </w:rPr>
        <w:t xml:space="preserve">. </w:t>
      </w:r>
      <w:r w:rsidRPr="0064088A">
        <w:rPr>
          <w:u w:val="single"/>
        </w:rPr>
        <w:t>Alongside</w:t>
      </w:r>
      <w:r w:rsidRPr="0064088A">
        <w:rPr>
          <w:sz w:val="16"/>
          <w:szCs w:val="16"/>
        </w:rPr>
        <w:t xml:space="preserve"> the spread of frightening </w:t>
      </w:r>
      <w:r w:rsidRPr="0064088A">
        <w:rPr>
          <w:b/>
          <w:u w:val="single"/>
        </w:rPr>
        <w:t>new systems of social control</w:t>
      </w:r>
      <w:r w:rsidRPr="0064088A">
        <w:rPr>
          <w:sz w:val="16"/>
          <w:szCs w:val="16"/>
        </w:rPr>
        <w:t xml:space="preserve"> and repression </w:t>
      </w:r>
      <w:r w:rsidRPr="0064088A">
        <w:rPr>
          <w:u w:val="single"/>
        </w:rPr>
        <w:t>is heightened dissemination through</w:t>
      </w:r>
      <w:r w:rsidRPr="0064088A">
        <w:rPr>
          <w:sz w:val="16"/>
          <w:szCs w:val="16"/>
        </w:rPr>
        <w:t xml:space="preserve"> the culture industries and </w:t>
      </w:r>
      <w:r w:rsidRPr="0064088A">
        <w:rPr>
          <w:u w:val="single"/>
        </w:rPr>
        <w:t>corporate</w:t>
      </w:r>
      <w:r w:rsidRPr="0064088A">
        <w:rPr>
          <w:sz w:val="16"/>
          <w:szCs w:val="16"/>
        </w:rPr>
        <w:t xml:space="preserve"> marketing </w:t>
      </w:r>
      <w:r w:rsidRPr="0064088A">
        <w:rPr>
          <w:u w:val="single"/>
        </w:rPr>
        <w:t xml:space="preserve">strategies that </w:t>
      </w:r>
      <w:r w:rsidRPr="0064088A">
        <w:rPr>
          <w:b/>
          <w:u w:val="single"/>
        </w:rPr>
        <w:t>depoliticize through consumerist fantasies</w:t>
      </w:r>
      <w:r w:rsidRPr="0064088A">
        <w:rPr>
          <w:sz w:val="16"/>
          <w:szCs w:val="16"/>
        </w:rPr>
        <w:t xml:space="preserve"> and the manipulation of desire. </w:t>
      </w:r>
      <w:r w:rsidRPr="0064088A">
        <w:rPr>
          <w:u w:val="single"/>
        </w:rPr>
        <w:t xml:space="preserve">As </w:t>
      </w:r>
      <w:r w:rsidRPr="00747567">
        <w:rPr>
          <w:highlight w:val="green"/>
          <w:u w:val="single"/>
        </w:rPr>
        <w:t>"Trumpism"</w:t>
      </w:r>
      <w:r w:rsidRPr="0064088A">
        <w:rPr>
          <w:u w:val="single"/>
        </w:rPr>
        <w:t xml:space="preserve"> in the U</w:t>
      </w:r>
      <w:r w:rsidRPr="0064088A">
        <w:rPr>
          <w:sz w:val="16"/>
          <w:szCs w:val="16"/>
        </w:rPr>
        <w:t xml:space="preserve">nited </w:t>
      </w:r>
      <w:r w:rsidRPr="0064088A">
        <w:rPr>
          <w:u w:val="single"/>
        </w:rPr>
        <w:t>S</w:t>
      </w:r>
      <w:r w:rsidRPr="0064088A">
        <w:rPr>
          <w:sz w:val="16"/>
          <w:szCs w:val="16"/>
        </w:rPr>
        <w:t xml:space="preserve">tates so well </w:t>
      </w:r>
      <w:r w:rsidRPr="0064088A">
        <w:rPr>
          <w:u w:val="single"/>
        </w:rPr>
        <w:t xml:space="preserve">illustrates, another strategy of co-optation </w:t>
      </w:r>
      <w:r w:rsidRPr="00747567">
        <w:rPr>
          <w:highlight w:val="green"/>
          <w:u w:val="single"/>
        </w:rPr>
        <w:t xml:space="preserve">is the </w:t>
      </w:r>
      <w:r w:rsidRPr="00747567">
        <w:rPr>
          <w:b/>
          <w:highlight w:val="green"/>
          <w:u w:val="single"/>
        </w:rPr>
        <w:t>manipulation of fear</w:t>
      </w:r>
      <w:r w:rsidRPr="0064088A">
        <w:rPr>
          <w:sz w:val="16"/>
          <w:szCs w:val="16"/>
        </w:rPr>
        <w:t xml:space="preserve"> and insecurity among the downwardly mobile </w:t>
      </w:r>
      <w:r w:rsidRPr="0064088A">
        <w:rPr>
          <w:u w:val="single"/>
        </w:rPr>
        <w:t xml:space="preserve">so that social anxiety is channeled </w:t>
      </w:r>
      <w:r w:rsidRPr="00747567">
        <w:rPr>
          <w:highlight w:val="green"/>
          <w:u w:val="single"/>
        </w:rPr>
        <w:t xml:space="preserve">toward </w:t>
      </w:r>
      <w:r w:rsidRPr="00747567">
        <w:rPr>
          <w:b/>
          <w:highlight w:val="green"/>
          <w:u w:val="single"/>
        </w:rPr>
        <w:t>scapegoated communities</w:t>
      </w:r>
      <w:r w:rsidRPr="0064088A">
        <w:rPr>
          <w:sz w:val="16"/>
          <w:szCs w:val="16"/>
        </w:rPr>
        <w:t xml:space="preserve">. </w:t>
      </w:r>
      <w:r w:rsidRPr="0064088A">
        <w:rPr>
          <w:u w:val="single"/>
        </w:rPr>
        <w:t>This psychosocial mechanism</w:t>
      </w:r>
      <w:r w:rsidRPr="0064088A">
        <w:rPr>
          <w:sz w:val="16"/>
          <w:szCs w:val="16"/>
        </w:rPr>
        <w:t xml:space="preserve"> of displacing mass anxieties is not new, but it </w:t>
      </w:r>
      <w:r w:rsidRPr="0064088A">
        <w:rPr>
          <w:u w:val="single"/>
        </w:rPr>
        <w:t xml:space="preserve">appears to be increasing around the world in the face of the </w:t>
      </w:r>
      <w:r w:rsidRPr="0064088A">
        <w:rPr>
          <w:b/>
          <w:u w:val="single"/>
        </w:rPr>
        <w:t>structural destabilization</w:t>
      </w:r>
      <w:r w:rsidRPr="0064088A">
        <w:rPr>
          <w:u w:val="single"/>
        </w:rPr>
        <w:t xml:space="preserve"> of capitalist globalization</w:t>
      </w:r>
      <w:r w:rsidRPr="0064088A">
        <w:rPr>
          <w:sz w:val="16"/>
          <w:szCs w:val="16"/>
        </w:rPr>
        <w:t xml:space="preserve">. </w:t>
      </w:r>
      <w:r w:rsidRPr="0064088A">
        <w:rPr>
          <w:u w:val="single"/>
        </w:rPr>
        <w:t>Scapegoated communities are</w:t>
      </w:r>
      <w:r w:rsidRPr="0064088A">
        <w:rPr>
          <w:sz w:val="16"/>
          <w:szCs w:val="16"/>
        </w:rPr>
        <w:t xml:space="preserve"> under siege, such as </w:t>
      </w:r>
      <w:r w:rsidRPr="0064088A">
        <w:rPr>
          <w:u w:val="single"/>
        </w:rPr>
        <w:t>the Rohingya</w:t>
      </w:r>
      <w:r w:rsidRPr="0064088A">
        <w:rPr>
          <w:sz w:val="16"/>
          <w:szCs w:val="16"/>
        </w:rPr>
        <w:t xml:space="preserve"> in Myanmar, </w:t>
      </w:r>
      <w:r w:rsidRPr="0064088A">
        <w:rPr>
          <w:u w:val="single"/>
        </w:rPr>
        <w:t>the Muslim minority</w:t>
      </w:r>
      <w:r w:rsidRPr="0064088A">
        <w:rPr>
          <w:sz w:val="16"/>
          <w:szCs w:val="16"/>
        </w:rPr>
        <w:t xml:space="preserve"> in India, </w:t>
      </w:r>
      <w:r w:rsidRPr="0064088A">
        <w:rPr>
          <w:u w:val="single"/>
        </w:rPr>
        <w:t>the Kurds</w:t>
      </w:r>
      <w:r w:rsidRPr="0064088A">
        <w:rPr>
          <w:sz w:val="16"/>
          <w:szCs w:val="16"/>
        </w:rPr>
        <w:t xml:space="preserve"> in Turkey, southern </w:t>
      </w:r>
      <w:r w:rsidRPr="0064088A">
        <w:rPr>
          <w:u w:val="single"/>
        </w:rPr>
        <w:t>African immigrants</w:t>
      </w:r>
      <w:r w:rsidRPr="0064088A">
        <w:rPr>
          <w:sz w:val="16"/>
          <w:szCs w:val="16"/>
        </w:rPr>
        <w:t xml:space="preserve"> in South Africa, </w:t>
      </w:r>
      <w:r w:rsidRPr="0064088A">
        <w:rPr>
          <w:u w:val="single"/>
        </w:rPr>
        <w:t>and Syrian and Iraqi refugees</w:t>
      </w:r>
      <w:r w:rsidRPr="0064088A">
        <w:rPr>
          <w:sz w:val="16"/>
          <w:szCs w:val="16"/>
        </w:rPr>
        <w:t xml:space="preserve"> and other immigrants in Europe. As with its 20th century predecessor, </w:t>
      </w:r>
      <w:r w:rsidRPr="0064088A">
        <w:rPr>
          <w:u w:val="single"/>
        </w:rPr>
        <w:t xml:space="preserve">21st century fascism </w:t>
      </w:r>
      <w:r w:rsidRPr="0064088A">
        <w:rPr>
          <w:b/>
          <w:u w:val="single"/>
        </w:rPr>
        <w:t>hinges on</w:t>
      </w:r>
      <w:r w:rsidRPr="0064088A">
        <w:rPr>
          <w:sz w:val="16"/>
          <w:szCs w:val="16"/>
        </w:rPr>
        <w:t xml:space="preserve"> such manipulation of </w:t>
      </w:r>
      <w:r w:rsidRPr="0064088A">
        <w:rPr>
          <w:b/>
          <w:u w:val="single"/>
        </w:rPr>
        <w:t>social anxiety</w:t>
      </w:r>
      <w:r w:rsidRPr="0064088A">
        <w:rPr>
          <w:u w:val="single"/>
        </w:rPr>
        <w:t xml:space="preserve"> at a time of acute capitalist crisis</w:t>
      </w:r>
      <w:r w:rsidRPr="0064088A">
        <w:rPr>
          <w:sz w:val="16"/>
          <w:szCs w:val="16"/>
        </w:rPr>
        <w:t xml:space="preserve">. </w:t>
      </w:r>
      <w:r w:rsidRPr="00747567">
        <w:rPr>
          <w:highlight w:val="green"/>
          <w:u w:val="single"/>
        </w:rPr>
        <w:t>Extreme inequality</w:t>
      </w:r>
      <w:r w:rsidRPr="0064088A">
        <w:rPr>
          <w:u w:val="single"/>
        </w:rPr>
        <w:t xml:space="preserve"> </w:t>
      </w:r>
      <w:r w:rsidRPr="0064088A">
        <w:rPr>
          <w:b/>
          <w:u w:val="single"/>
        </w:rPr>
        <w:t>requires extreme violence</w:t>
      </w:r>
      <w:r w:rsidRPr="0064088A">
        <w:rPr>
          <w:sz w:val="16"/>
          <w:szCs w:val="16"/>
        </w:rPr>
        <w:t xml:space="preserve"> and repression </w:t>
      </w:r>
      <w:r w:rsidRPr="0064088A">
        <w:rPr>
          <w:u w:val="single"/>
        </w:rPr>
        <w:t xml:space="preserve">that </w:t>
      </w:r>
      <w:r w:rsidRPr="00747567">
        <w:rPr>
          <w:highlight w:val="green"/>
          <w:u w:val="single"/>
        </w:rPr>
        <w:t>lend to projects of</w:t>
      </w:r>
      <w:r w:rsidRPr="0064088A">
        <w:rPr>
          <w:b/>
          <w:u w:val="single"/>
        </w:rPr>
        <w:t xml:space="preserve"> 21st century </w:t>
      </w:r>
      <w:r w:rsidRPr="00747567">
        <w:rPr>
          <w:b/>
          <w:highlight w:val="green"/>
          <w:u w:val="single"/>
        </w:rPr>
        <w:t>fascism</w:t>
      </w:r>
      <w:r w:rsidRPr="0064088A">
        <w:rPr>
          <w:sz w:val="16"/>
          <w:szCs w:val="16"/>
        </w:rPr>
        <w:t xml:space="preserve">. 2) </w:t>
      </w:r>
      <w:r w:rsidRPr="00747567">
        <w:rPr>
          <w:highlight w:val="green"/>
          <w:u w:val="single"/>
        </w:rPr>
        <w:t>The system is</w:t>
      </w:r>
      <w:r w:rsidRPr="0064088A">
        <w:rPr>
          <w:u w:val="single"/>
        </w:rPr>
        <w:t xml:space="preserve"> </w:t>
      </w:r>
      <w:r w:rsidRPr="0064088A">
        <w:rPr>
          <w:b/>
          <w:u w:val="single"/>
        </w:rPr>
        <w:t xml:space="preserve">fast </w:t>
      </w:r>
      <w:r w:rsidRPr="00747567">
        <w:rPr>
          <w:b/>
          <w:highlight w:val="green"/>
          <w:u w:val="single"/>
        </w:rPr>
        <w:t>reaching</w:t>
      </w:r>
      <w:r w:rsidRPr="0064088A">
        <w:rPr>
          <w:sz w:val="16"/>
          <w:szCs w:val="16"/>
        </w:rPr>
        <w:t xml:space="preserve"> the </w:t>
      </w:r>
      <w:r w:rsidRPr="00747567">
        <w:rPr>
          <w:b/>
          <w:highlight w:val="green"/>
          <w:u w:val="single"/>
        </w:rPr>
        <w:t>ecological limits</w:t>
      </w:r>
      <w:r w:rsidRPr="0064088A">
        <w:rPr>
          <w:sz w:val="16"/>
          <w:szCs w:val="16"/>
        </w:rPr>
        <w:t xml:space="preserve"> to its reproduction. </w:t>
      </w:r>
      <w:r w:rsidRPr="00747567">
        <w:rPr>
          <w:highlight w:val="green"/>
          <w:u w:val="single"/>
        </w:rPr>
        <w:t>We have reached</w:t>
      </w:r>
      <w:r w:rsidRPr="0064088A">
        <w:rPr>
          <w:sz w:val="16"/>
          <w:szCs w:val="16"/>
        </w:rPr>
        <w:t xml:space="preserve"> several </w:t>
      </w:r>
      <w:r w:rsidRPr="0064088A">
        <w:rPr>
          <w:u w:val="single"/>
        </w:rPr>
        <w:t>tipping points</w:t>
      </w:r>
      <w:r w:rsidRPr="0064088A">
        <w:rPr>
          <w:sz w:val="16"/>
          <w:szCs w:val="16"/>
        </w:rPr>
        <w:t xml:space="preserve"> in what environmental scientists refer to as </w:t>
      </w:r>
      <w:r w:rsidRPr="00747567">
        <w:rPr>
          <w:b/>
          <w:highlight w:val="green"/>
          <w:u w:val="single"/>
        </w:rPr>
        <w:t>nine</w:t>
      </w:r>
      <w:r w:rsidRPr="0064088A">
        <w:rPr>
          <w:sz w:val="16"/>
          <w:szCs w:val="16"/>
        </w:rPr>
        <w:t xml:space="preserve"> crucial "</w:t>
      </w:r>
      <w:r w:rsidRPr="00747567">
        <w:rPr>
          <w:b/>
          <w:highlight w:val="green"/>
          <w:u w:val="single"/>
        </w:rPr>
        <w:t>planetary boundaries</w:t>
      </w:r>
      <w:r w:rsidRPr="0064088A">
        <w:rPr>
          <w:sz w:val="16"/>
          <w:szCs w:val="16"/>
        </w:rPr>
        <w:t xml:space="preserve">." </w:t>
      </w:r>
      <w:r w:rsidRPr="0064088A">
        <w:rPr>
          <w:u w:val="single"/>
        </w:rPr>
        <w:t>We have</w:t>
      </w:r>
      <w:r w:rsidRPr="0064088A">
        <w:rPr>
          <w:sz w:val="16"/>
          <w:szCs w:val="16"/>
        </w:rPr>
        <w:t xml:space="preserve"> already </w:t>
      </w:r>
      <w:r w:rsidRPr="0064088A">
        <w:rPr>
          <w:u w:val="single"/>
        </w:rPr>
        <w:t>exceeded these boundaries in</w:t>
      </w:r>
      <w:r w:rsidRPr="0064088A">
        <w:rPr>
          <w:sz w:val="16"/>
          <w:szCs w:val="16"/>
        </w:rPr>
        <w:t xml:space="preserve"> three areas -- </w:t>
      </w:r>
      <w:r w:rsidRPr="0064088A">
        <w:rPr>
          <w:b/>
          <w:u w:val="single"/>
        </w:rPr>
        <w:t>climate change</w:t>
      </w:r>
      <w:r w:rsidRPr="0064088A">
        <w:rPr>
          <w:u w:val="single"/>
        </w:rPr>
        <w:t xml:space="preserve">, the </w:t>
      </w:r>
      <w:r w:rsidRPr="0064088A">
        <w:rPr>
          <w:b/>
          <w:u w:val="single"/>
        </w:rPr>
        <w:t>nitrogen cycle</w:t>
      </w:r>
      <w:r w:rsidRPr="0064088A">
        <w:rPr>
          <w:u w:val="single"/>
        </w:rPr>
        <w:t xml:space="preserve"> and </w:t>
      </w:r>
      <w:r w:rsidRPr="0064088A">
        <w:rPr>
          <w:b/>
          <w:u w:val="single"/>
        </w:rPr>
        <w:t>diversity loss</w:t>
      </w:r>
      <w:r w:rsidRPr="0064088A">
        <w:rPr>
          <w:sz w:val="16"/>
          <w:szCs w:val="16"/>
        </w:rPr>
        <w:t xml:space="preserve">. There have been five previous mass extinctions in earth's history. While all these were due to natural causes, for the first time ever, </w:t>
      </w:r>
      <w:r w:rsidRPr="0064088A">
        <w:rPr>
          <w:u w:val="single"/>
        </w:rPr>
        <w:t>human conduct is</w:t>
      </w:r>
      <w:r w:rsidRPr="0064088A">
        <w:rPr>
          <w:sz w:val="16"/>
          <w:szCs w:val="16"/>
        </w:rPr>
        <w:t xml:space="preserve"> intersecting with and </w:t>
      </w:r>
      <w:r w:rsidRPr="0064088A">
        <w:rPr>
          <w:b/>
          <w:u w:val="single"/>
        </w:rPr>
        <w:t xml:space="preserve">fundamentally altering the earth </w:t>
      </w:r>
      <w:r w:rsidRPr="0064088A">
        <w:rPr>
          <w:sz w:val="16"/>
          <w:szCs w:val="16"/>
        </w:rPr>
        <w:t xml:space="preserve">system. </w:t>
      </w:r>
      <w:r w:rsidRPr="0064088A">
        <w:rPr>
          <w:u w:val="single"/>
        </w:rPr>
        <w:t>We have entered</w:t>
      </w:r>
      <w:r w:rsidRPr="0064088A">
        <w:rPr>
          <w:sz w:val="16"/>
          <w:szCs w:val="16"/>
        </w:rPr>
        <w:t xml:space="preserve"> what Paul </w:t>
      </w:r>
      <w:proofErr w:type="spellStart"/>
      <w:r w:rsidRPr="0064088A">
        <w:rPr>
          <w:sz w:val="16"/>
          <w:szCs w:val="16"/>
        </w:rPr>
        <w:t>Crutzen</w:t>
      </w:r>
      <w:proofErr w:type="spellEnd"/>
      <w:r w:rsidRPr="0064088A">
        <w:rPr>
          <w:sz w:val="16"/>
          <w:szCs w:val="16"/>
        </w:rPr>
        <w:t xml:space="preserve">, the Dutch environmental </w:t>
      </w:r>
      <w:proofErr w:type="gramStart"/>
      <w:r w:rsidRPr="0064088A">
        <w:rPr>
          <w:sz w:val="16"/>
          <w:szCs w:val="16"/>
        </w:rPr>
        <w:t>scientist</w:t>
      </w:r>
      <w:proofErr w:type="gramEnd"/>
      <w:r w:rsidRPr="0064088A">
        <w:rPr>
          <w:sz w:val="16"/>
          <w:szCs w:val="16"/>
        </w:rPr>
        <w:t xml:space="preserve"> and Nobel Prize winner, termed </w:t>
      </w:r>
      <w:r w:rsidRPr="0064088A">
        <w:rPr>
          <w:u w:val="single"/>
        </w:rPr>
        <w:t>the Anthropocene</w:t>
      </w:r>
      <w:r w:rsidRPr="0064088A">
        <w:rPr>
          <w:sz w:val="16"/>
          <w:szCs w:val="16"/>
        </w:rPr>
        <w:t xml:space="preserve"> -- </w:t>
      </w:r>
      <w:r w:rsidRPr="0064088A">
        <w:rPr>
          <w:u w:val="single"/>
        </w:rPr>
        <w:t xml:space="preserve">a new age in which humans have </w:t>
      </w:r>
      <w:r w:rsidRPr="0064088A">
        <w:rPr>
          <w:b/>
          <w:u w:val="single"/>
        </w:rPr>
        <w:t>transformed</w:t>
      </w:r>
      <w:r w:rsidRPr="0064088A">
        <w:rPr>
          <w:sz w:val="16"/>
          <w:szCs w:val="16"/>
        </w:rPr>
        <w:t xml:space="preserve"> up to half of </w:t>
      </w:r>
      <w:r w:rsidRPr="0064088A">
        <w:rPr>
          <w:b/>
          <w:u w:val="single"/>
        </w:rPr>
        <w:t>the world's surface</w:t>
      </w:r>
      <w:r w:rsidRPr="0064088A">
        <w:rPr>
          <w:sz w:val="16"/>
          <w:szCs w:val="16"/>
        </w:rPr>
        <w:t xml:space="preserve">. </w:t>
      </w:r>
      <w:r w:rsidRPr="0064088A">
        <w:rPr>
          <w:u w:val="single"/>
        </w:rPr>
        <w:t>We are altering</w:t>
      </w:r>
      <w:r w:rsidRPr="0064088A">
        <w:rPr>
          <w:sz w:val="16"/>
          <w:szCs w:val="16"/>
        </w:rPr>
        <w:t xml:space="preserve"> the composition of </w:t>
      </w:r>
      <w:r w:rsidRPr="0064088A">
        <w:rPr>
          <w:u w:val="single"/>
        </w:rPr>
        <w:t>the atmosphere and acidifying</w:t>
      </w:r>
      <w:r w:rsidRPr="0064088A">
        <w:rPr>
          <w:sz w:val="16"/>
          <w:szCs w:val="16"/>
        </w:rPr>
        <w:t xml:space="preserve"> the </w:t>
      </w:r>
      <w:r w:rsidRPr="0064088A">
        <w:rPr>
          <w:u w:val="single"/>
        </w:rPr>
        <w:t xml:space="preserve">oceans at a rate that </w:t>
      </w:r>
      <w:r w:rsidRPr="0064088A">
        <w:rPr>
          <w:b/>
          <w:u w:val="single"/>
        </w:rPr>
        <w:t>undermines the conditions for life</w:t>
      </w:r>
      <w:r w:rsidRPr="0064088A">
        <w:rPr>
          <w:sz w:val="16"/>
          <w:szCs w:val="16"/>
        </w:rPr>
        <w:t xml:space="preserve">. The ecological dimensions of global crisis cannot be understated. "We are deciding, without quite meaning to, which evolutionary pathways will remain </w:t>
      </w:r>
      <w:proofErr w:type="gramStart"/>
      <w:r w:rsidRPr="0064088A">
        <w:rPr>
          <w:sz w:val="16"/>
          <w:szCs w:val="16"/>
        </w:rPr>
        <w:t>open</w:t>
      </w:r>
      <w:proofErr w:type="gramEnd"/>
      <w:r w:rsidRPr="0064088A">
        <w:rPr>
          <w:sz w:val="16"/>
          <w:szCs w:val="16"/>
        </w:rPr>
        <w:t xml:space="preserve"> and which will forever be closed," observes Elizabeth Kolbert in her best seller, The Sixth Extinction. "</w:t>
      </w:r>
      <w:r w:rsidRPr="0064088A">
        <w:rPr>
          <w:b/>
          <w:u w:val="single"/>
        </w:rPr>
        <w:t>No</w:t>
      </w:r>
      <w:r w:rsidRPr="0064088A">
        <w:rPr>
          <w:sz w:val="16"/>
          <w:szCs w:val="16"/>
        </w:rPr>
        <w:t xml:space="preserve"> other </w:t>
      </w:r>
      <w:r w:rsidRPr="0064088A">
        <w:rPr>
          <w:b/>
          <w:u w:val="single"/>
        </w:rPr>
        <w:t>creature has ever managed this</w:t>
      </w:r>
      <w:r w:rsidRPr="0064088A">
        <w:rPr>
          <w:sz w:val="16"/>
          <w:szCs w:val="16"/>
        </w:rPr>
        <w:t xml:space="preserve"> ... </w:t>
      </w:r>
      <w:r w:rsidRPr="0064088A">
        <w:rPr>
          <w:u w:val="single"/>
        </w:rPr>
        <w:t>The Sixth Extinction will</w:t>
      </w:r>
      <w:r w:rsidRPr="0064088A">
        <w:rPr>
          <w:sz w:val="16"/>
          <w:szCs w:val="16"/>
        </w:rPr>
        <w:t xml:space="preserve"> continue to </w:t>
      </w:r>
      <w:r w:rsidRPr="0064088A">
        <w:rPr>
          <w:b/>
          <w:u w:val="single"/>
        </w:rPr>
        <w:t>determine the course of life</w:t>
      </w:r>
      <w:r w:rsidRPr="0064088A">
        <w:rPr>
          <w:u w:val="single"/>
        </w:rPr>
        <w:t xml:space="preserve"> long after everything people have</w:t>
      </w:r>
      <w:r w:rsidRPr="0064088A">
        <w:rPr>
          <w:sz w:val="16"/>
          <w:szCs w:val="16"/>
        </w:rPr>
        <w:t xml:space="preserve"> written and painted and </w:t>
      </w:r>
      <w:r w:rsidRPr="0064088A">
        <w:rPr>
          <w:u w:val="single"/>
        </w:rPr>
        <w:t>built has been ground into dust</w:t>
      </w:r>
      <w:r w:rsidRPr="0064088A">
        <w:rPr>
          <w:sz w:val="16"/>
          <w:szCs w:val="16"/>
        </w:rPr>
        <w:t>." Capitalism cannot be held solely responsible. The human-nature contradiction has deep roots in civilization itself. The ancient Sumerian empires, for example, collapsed after the population over-</w:t>
      </w:r>
      <w:proofErr w:type="spellStart"/>
      <w:r w:rsidRPr="0064088A">
        <w:rPr>
          <w:sz w:val="16"/>
          <w:szCs w:val="16"/>
        </w:rPr>
        <w:t>salinated</w:t>
      </w:r>
      <w:proofErr w:type="spellEnd"/>
      <w:r w:rsidRPr="0064088A">
        <w:rPr>
          <w:sz w:val="16"/>
          <w:szCs w:val="16"/>
        </w:rPr>
        <w:t xml:space="preserve"> their crop soil. The Mayan city-state network collapsed about AD 900 due to deforestation. And the former Soviet Union </w:t>
      </w:r>
      <w:proofErr w:type="spellStart"/>
      <w:r w:rsidRPr="0064088A">
        <w:rPr>
          <w:sz w:val="16"/>
          <w:szCs w:val="16"/>
        </w:rPr>
        <w:t>wrecked havoc</w:t>
      </w:r>
      <w:proofErr w:type="spellEnd"/>
      <w:r w:rsidRPr="0064088A">
        <w:rPr>
          <w:sz w:val="16"/>
          <w:szCs w:val="16"/>
        </w:rPr>
        <w:t xml:space="preserve"> on the environment. However, </w:t>
      </w:r>
      <w:r w:rsidRPr="00747567">
        <w:rPr>
          <w:highlight w:val="green"/>
          <w:u w:val="single"/>
        </w:rPr>
        <w:t>given capital's</w:t>
      </w:r>
      <w:r w:rsidRPr="0064088A">
        <w:rPr>
          <w:sz w:val="16"/>
          <w:szCs w:val="16"/>
        </w:rPr>
        <w:t xml:space="preserve"> implacable impulse to accumulate profit and its accelerated </w:t>
      </w:r>
      <w:r w:rsidRPr="00747567">
        <w:rPr>
          <w:b/>
          <w:highlight w:val="green"/>
          <w:u w:val="single"/>
        </w:rPr>
        <w:t>commodification of nature</w:t>
      </w:r>
      <w:r w:rsidRPr="00747567">
        <w:rPr>
          <w:highlight w:val="green"/>
          <w:u w:val="single"/>
        </w:rPr>
        <w:t>, it is difficult to imagine</w:t>
      </w:r>
      <w:r w:rsidRPr="0064088A">
        <w:rPr>
          <w:u w:val="single"/>
        </w:rPr>
        <w:t xml:space="preserve"> that the environmental catastrophe can be resolved within the capitalist system</w:t>
      </w:r>
      <w:r w:rsidRPr="0064088A">
        <w:rPr>
          <w:sz w:val="16"/>
          <w:szCs w:val="16"/>
        </w:rPr>
        <w:t>. "</w:t>
      </w:r>
      <w:r w:rsidRPr="00747567">
        <w:rPr>
          <w:b/>
          <w:highlight w:val="green"/>
          <w:u w:val="single"/>
        </w:rPr>
        <w:t>Green capitalism</w:t>
      </w:r>
      <w:r w:rsidRPr="0064088A">
        <w:rPr>
          <w:b/>
          <w:u w:val="single"/>
        </w:rPr>
        <w:t>" appears</w:t>
      </w:r>
      <w:r w:rsidRPr="0064088A">
        <w:rPr>
          <w:sz w:val="16"/>
          <w:szCs w:val="16"/>
        </w:rPr>
        <w:t xml:space="preserve"> as </w:t>
      </w:r>
      <w:r w:rsidRPr="0064088A">
        <w:rPr>
          <w:b/>
          <w:u w:val="single"/>
        </w:rPr>
        <w:t>an oxymoron</w:t>
      </w:r>
      <w:r w:rsidRPr="0064088A">
        <w:rPr>
          <w:u w:val="single"/>
        </w:rPr>
        <w:t>, as</w:t>
      </w:r>
      <w:r w:rsidRPr="0064088A">
        <w:rPr>
          <w:sz w:val="16"/>
          <w:szCs w:val="16"/>
        </w:rPr>
        <w:t xml:space="preserve"> sadistic </w:t>
      </w:r>
      <w:r w:rsidRPr="0064088A">
        <w:rPr>
          <w:u w:val="single"/>
        </w:rPr>
        <w:t>capitalism's attempt to turn the ecological crisis into</w:t>
      </w:r>
      <w:r w:rsidRPr="0064088A">
        <w:rPr>
          <w:sz w:val="16"/>
          <w:szCs w:val="16"/>
        </w:rPr>
        <w:t xml:space="preserve"> a </w:t>
      </w:r>
      <w:r w:rsidRPr="0064088A">
        <w:rPr>
          <w:u w:val="single"/>
        </w:rPr>
        <w:t>profit</w:t>
      </w:r>
      <w:r w:rsidRPr="0064088A">
        <w:rPr>
          <w:sz w:val="16"/>
          <w:szCs w:val="16"/>
        </w:rPr>
        <w:t xml:space="preserve">-making opportunity, along with the conversion of poverty into a tourist attraction. 3) </w:t>
      </w:r>
      <w:r w:rsidRPr="0064088A">
        <w:rPr>
          <w:u w:val="single"/>
        </w:rPr>
        <w:t>The</w:t>
      </w:r>
      <w:r w:rsidRPr="0064088A">
        <w:rPr>
          <w:sz w:val="16"/>
          <w:szCs w:val="16"/>
        </w:rPr>
        <w:t xml:space="preserve"> sheer </w:t>
      </w:r>
      <w:r w:rsidRPr="0064088A">
        <w:rPr>
          <w:u w:val="single"/>
        </w:rPr>
        <w:t xml:space="preserve">magnitude of the means of violence is unprecedented, as is the </w:t>
      </w:r>
      <w:r w:rsidRPr="0064088A">
        <w:rPr>
          <w:b/>
          <w:u w:val="single"/>
        </w:rPr>
        <w:t>concentrated control over</w:t>
      </w:r>
      <w:r w:rsidRPr="0064088A">
        <w:rPr>
          <w:sz w:val="16"/>
          <w:szCs w:val="16"/>
        </w:rPr>
        <w:t xml:space="preserve"> the means of global communications and </w:t>
      </w:r>
      <w:r w:rsidRPr="0064088A">
        <w:rPr>
          <w:b/>
          <w:u w:val="single"/>
        </w:rPr>
        <w:t>the production</w:t>
      </w:r>
      <w:r w:rsidRPr="0064088A">
        <w:rPr>
          <w:sz w:val="16"/>
          <w:szCs w:val="16"/>
        </w:rPr>
        <w:t xml:space="preserve"> and circulation </w:t>
      </w:r>
      <w:r w:rsidRPr="0064088A">
        <w:rPr>
          <w:b/>
          <w:u w:val="single"/>
        </w:rPr>
        <w:t>of knowledge</w:t>
      </w:r>
      <w:r w:rsidRPr="0064088A">
        <w:rPr>
          <w:sz w:val="16"/>
          <w:szCs w:val="16"/>
        </w:rPr>
        <w:t xml:space="preserve">, </w:t>
      </w:r>
      <w:proofErr w:type="gramStart"/>
      <w:r w:rsidRPr="0064088A">
        <w:rPr>
          <w:sz w:val="16"/>
          <w:szCs w:val="16"/>
        </w:rPr>
        <w:t>symbols</w:t>
      </w:r>
      <w:proofErr w:type="gramEnd"/>
      <w:r w:rsidRPr="0064088A">
        <w:rPr>
          <w:sz w:val="16"/>
          <w:szCs w:val="16"/>
        </w:rPr>
        <w:t xml:space="preserve"> and images. We have seen the spread of frightening </w:t>
      </w:r>
      <w:r w:rsidRPr="0064088A">
        <w:rPr>
          <w:u w:val="single"/>
        </w:rPr>
        <w:t>new systems of social control</w:t>
      </w:r>
      <w:r w:rsidRPr="0064088A">
        <w:rPr>
          <w:sz w:val="16"/>
          <w:szCs w:val="16"/>
        </w:rPr>
        <w:t xml:space="preserve"> and </w:t>
      </w:r>
      <w:r w:rsidRPr="0064088A">
        <w:rPr>
          <w:sz w:val="16"/>
          <w:szCs w:val="16"/>
        </w:rPr>
        <w:lastRenderedPageBreak/>
        <w:t xml:space="preserve">repression that </w:t>
      </w:r>
      <w:r w:rsidRPr="0064088A">
        <w:rPr>
          <w:u w:val="single"/>
        </w:rPr>
        <w:t xml:space="preserve">have brought us into the </w:t>
      </w:r>
      <w:r w:rsidRPr="0064088A">
        <w:rPr>
          <w:b/>
          <w:u w:val="single"/>
        </w:rPr>
        <w:t>panoptical surveillance society</w:t>
      </w:r>
      <w:r w:rsidRPr="0064088A">
        <w:rPr>
          <w:u w:val="single"/>
        </w:rPr>
        <w:t xml:space="preserve"> and the </w:t>
      </w:r>
      <w:r w:rsidRPr="0064088A">
        <w:rPr>
          <w:b/>
          <w:u w:val="single"/>
        </w:rPr>
        <w:t>age of thought control</w:t>
      </w:r>
      <w:r w:rsidRPr="0064088A">
        <w:rPr>
          <w:sz w:val="16"/>
          <w:szCs w:val="16"/>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4088A">
        <w:rPr>
          <w:sz w:val="16"/>
          <w:szCs w:val="16"/>
        </w:rPr>
        <w:t>housing</w:t>
      </w:r>
      <w:proofErr w:type="gramEnd"/>
      <w:r w:rsidRPr="0064088A">
        <w:rPr>
          <w:sz w:val="16"/>
          <w:szCs w:val="16"/>
        </w:rPr>
        <w:t xml:space="preserve"> and other social necessities. </w:t>
      </w:r>
      <w:r w:rsidRPr="0064088A">
        <w:rPr>
          <w:u w:val="single"/>
        </w:rPr>
        <w:t>Now</w:t>
      </w:r>
      <w:r w:rsidRPr="0064088A">
        <w:rPr>
          <w:sz w:val="16"/>
          <w:szCs w:val="16"/>
        </w:rPr>
        <w:t xml:space="preserve">, however, the </w:t>
      </w:r>
      <w:r w:rsidRPr="0064088A">
        <w:rPr>
          <w:u w:val="single"/>
        </w:rPr>
        <w:t>corporate</w:t>
      </w:r>
      <w:r w:rsidRPr="0064088A">
        <w:rPr>
          <w:sz w:val="16"/>
          <w:szCs w:val="16"/>
        </w:rPr>
        <w:t xml:space="preserve"> and political </w:t>
      </w:r>
      <w:r w:rsidRPr="0064088A">
        <w:rPr>
          <w:u w:val="single"/>
        </w:rPr>
        <w:t>powers</w:t>
      </w:r>
      <w:r w:rsidRPr="0064088A">
        <w:rPr>
          <w:sz w:val="16"/>
          <w:szCs w:val="16"/>
        </w:rPr>
        <w:t xml:space="preserve"> that be </w:t>
      </w:r>
      <w:r w:rsidRPr="0064088A">
        <w:rPr>
          <w:b/>
          <w:u w:val="single"/>
        </w:rPr>
        <w:t>force obedience</w:t>
      </w:r>
      <w:r w:rsidRPr="0064088A">
        <w:rPr>
          <w:sz w:val="16"/>
          <w:szCs w:val="16"/>
        </w:rPr>
        <w:t xml:space="preserve"> even </w:t>
      </w:r>
      <w:r w:rsidRPr="0064088A">
        <w:rPr>
          <w:u w:val="single"/>
        </w:rPr>
        <w:t>as the means of survival are denied to the</w:t>
      </w:r>
      <w:r w:rsidRPr="0064088A">
        <w:rPr>
          <w:sz w:val="16"/>
          <w:szCs w:val="16"/>
        </w:rPr>
        <w:t xml:space="preserve"> vast </w:t>
      </w:r>
      <w:r w:rsidRPr="0064088A">
        <w:rPr>
          <w:u w:val="single"/>
        </w:rPr>
        <w:t>majority</w:t>
      </w:r>
      <w:r w:rsidRPr="0064088A">
        <w:rPr>
          <w:sz w:val="16"/>
          <w:szCs w:val="16"/>
        </w:rPr>
        <w:t xml:space="preserve">. </w:t>
      </w:r>
      <w:r w:rsidRPr="0064088A">
        <w:rPr>
          <w:u w:val="single"/>
        </w:rPr>
        <w:t>Global apartheid involves</w:t>
      </w:r>
      <w:r w:rsidRPr="0064088A">
        <w:rPr>
          <w:sz w:val="16"/>
          <w:szCs w:val="16"/>
        </w:rPr>
        <w:t xml:space="preserve"> the creation of "</w:t>
      </w:r>
      <w:r w:rsidRPr="0064088A">
        <w:rPr>
          <w:u w:val="single"/>
        </w:rPr>
        <w:t>green zones</w:t>
      </w:r>
      <w:r w:rsidRPr="0064088A">
        <w:rPr>
          <w:sz w:val="16"/>
          <w:szCs w:val="16"/>
        </w:rPr>
        <w:t xml:space="preserve">" that are cordoned off in each locale around the world </w:t>
      </w:r>
      <w:r w:rsidRPr="0064088A">
        <w:rPr>
          <w:u w:val="single"/>
        </w:rPr>
        <w:t xml:space="preserve">where </w:t>
      </w:r>
      <w:r w:rsidRPr="0064088A">
        <w:rPr>
          <w:b/>
          <w:u w:val="single"/>
        </w:rPr>
        <w:t>elites are insulated</w:t>
      </w:r>
      <w:r w:rsidRPr="0064088A">
        <w:rPr>
          <w:u w:val="single"/>
        </w:rPr>
        <w:t xml:space="preserve"> through</w:t>
      </w:r>
      <w:r w:rsidRPr="0064088A">
        <w:rPr>
          <w:sz w:val="16"/>
          <w:szCs w:val="16"/>
        </w:rPr>
        <w:t xml:space="preserve"> new systems of spatial reorganization, </w:t>
      </w:r>
      <w:r w:rsidRPr="0064088A">
        <w:rPr>
          <w:u w:val="single"/>
        </w:rPr>
        <w:t>social</w:t>
      </w:r>
      <w:r w:rsidRPr="0064088A">
        <w:rPr>
          <w:sz w:val="16"/>
          <w:szCs w:val="16"/>
        </w:rPr>
        <w:t xml:space="preserve"> </w:t>
      </w:r>
      <w:proofErr w:type="gramStart"/>
      <w:r w:rsidRPr="0064088A">
        <w:rPr>
          <w:sz w:val="16"/>
          <w:szCs w:val="16"/>
        </w:rPr>
        <w:t>control</w:t>
      </w:r>
      <w:proofErr w:type="gramEnd"/>
      <w:r w:rsidRPr="0064088A">
        <w:rPr>
          <w:sz w:val="16"/>
          <w:szCs w:val="16"/>
        </w:rPr>
        <w:t xml:space="preserve"> and </w:t>
      </w:r>
      <w:r w:rsidRPr="0064088A">
        <w:rPr>
          <w:u w:val="single"/>
        </w:rPr>
        <w:t>policing</w:t>
      </w:r>
      <w:r w:rsidRPr="0064088A">
        <w:rPr>
          <w:sz w:val="16"/>
          <w:szCs w:val="16"/>
        </w:rPr>
        <w:t xml:space="preserve">.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w:t>
      </w:r>
      <w:r w:rsidRPr="00747567">
        <w:rPr>
          <w:highlight w:val="green"/>
          <w:u w:val="single"/>
        </w:rPr>
        <w:t>Urban areas</w:t>
      </w:r>
      <w:r w:rsidRPr="0064088A">
        <w:rPr>
          <w:sz w:val="16"/>
          <w:szCs w:val="16"/>
        </w:rPr>
        <w:t xml:space="preserve"> around the world </w:t>
      </w:r>
      <w:r w:rsidRPr="00747567">
        <w:rPr>
          <w:highlight w:val="green"/>
          <w:u w:val="single"/>
        </w:rPr>
        <w:t>are</w:t>
      </w:r>
      <w:r w:rsidRPr="0064088A">
        <w:rPr>
          <w:sz w:val="16"/>
          <w:szCs w:val="16"/>
        </w:rPr>
        <w:t xml:space="preserve"> now </w:t>
      </w:r>
      <w:r w:rsidRPr="00747567">
        <w:rPr>
          <w:highlight w:val="green"/>
          <w:u w:val="single"/>
        </w:rPr>
        <w:t xml:space="preserve">green zoned through </w:t>
      </w:r>
      <w:r w:rsidRPr="00747567">
        <w:rPr>
          <w:b/>
          <w:highlight w:val="green"/>
          <w:u w:val="single"/>
        </w:rPr>
        <w:t>gentrification</w:t>
      </w:r>
      <w:r w:rsidRPr="0064088A">
        <w:rPr>
          <w:u w:val="single"/>
        </w:rPr>
        <w:t xml:space="preserve">, </w:t>
      </w:r>
      <w:r w:rsidRPr="0064088A">
        <w:rPr>
          <w:b/>
          <w:u w:val="single"/>
        </w:rPr>
        <w:t>gated communities</w:t>
      </w:r>
      <w:r w:rsidRPr="0064088A">
        <w:rPr>
          <w:sz w:val="16"/>
          <w:szCs w:val="16"/>
        </w:rPr>
        <w:t xml:space="preserve">, surveillance systems, </w:t>
      </w:r>
      <w:r w:rsidRPr="00747567">
        <w:rPr>
          <w:highlight w:val="green"/>
          <w:u w:val="single"/>
        </w:rPr>
        <w:t>and</w:t>
      </w:r>
      <w:r w:rsidRPr="0064088A">
        <w:rPr>
          <w:sz w:val="16"/>
          <w:szCs w:val="16"/>
        </w:rPr>
        <w:t xml:space="preserve"> state and </w:t>
      </w:r>
      <w:r w:rsidRPr="00747567">
        <w:rPr>
          <w:b/>
          <w:highlight w:val="green"/>
          <w:u w:val="single"/>
        </w:rPr>
        <w:t>private violence</w:t>
      </w:r>
      <w:r w:rsidRPr="0064088A">
        <w:rPr>
          <w:sz w:val="16"/>
          <w:szCs w:val="16"/>
        </w:rPr>
        <w:t xml:space="preserve">. Inside the world's green zones, </w:t>
      </w:r>
      <w:r w:rsidRPr="0064088A">
        <w:rPr>
          <w:u w:val="single"/>
        </w:rPr>
        <w:t xml:space="preserve">privileged strata avail themselves of </w:t>
      </w:r>
      <w:r w:rsidRPr="0064088A">
        <w:rPr>
          <w:b/>
          <w:u w:val="single"/>
        </w:rPr>
        <w:t>privatized social services</w:t>
      </w:r>
      <w:r w:rsidRPr="0064088A">
        <w:rPr>
          <w:sz w:val="16"/>
          <w:szCs w:val="16"/>
        </w:rPr>
        <w:t xml:space="preserve">, </w:t>
      </w:r>
      <w:proofErr w:type="gramStart"/>
      <w:r w:rsidRPr="0064088A">
        <w:rPr>
          <w:sz w:val="16"/>
          <w:szCs w:val="16"/>
        </w:rPr>
        <w:t>consumption</w:t>
      </w:r>
      <w:proofErr w:type="gramEnd"/>
      <w:r w:rsidRPr="0064088A">
        <w:rPr>
          <w:sz w:val="16"/>
          <w:szCs w:val="16"/>
        </w:rPr>
        <w:t xml:space="preserve"> and entertainment. They can work and communicate through internet and satellite sealed off under the protection of armies of soldiers, </w:t>
      </w:r>
      <w:proofErr w:type="gramStart"/>
      <w:r w:rsidRPr="0064088A">
        <w:rPr>
          <w:sz w:val="16"/>
          <w:szCs w:val="16"/>
        </w:rPr>
        <w:t>police</w:t>
      </w:r>
      <w:proofErr w:type="gramEnd"/>
      <w:r w:rsidRPr="0064088A">
        <w:rPr>
          <w:sz w:val="16"/>
          <w:szCs w:val="16"/>
        </w:rPr>
        <w:t xml:space="preserve"> and private security forces. Green zoning takes on distinct forms in each locality. In Palestine, I witnessed such zoning in the form of Israeli military checkpoints, Jewish settler-only </w:t>
      </w:r>
      <w:proofErr w:type="gramStart"/>
      <w:r w:rsidRPr="0064088A">
        <w:rPr>
          <w:sz w:val="16"/>
          <w:szCs w:val="16"/>
        </w:rPr>
        <w:t>roads</w:t>
      </w:r>
      <w:proofErr w:type="gramEnd"/>
      <w:r w:rsidRPr="0064088A">
        <w:rPr>
          <w:sz w:val="16"/>
          <w:szCs w:val="16"/>
        </w:rPr>
        <w:t xml:space="preserve"> and the apartheid wall. </w:t>
      </w:r>
      <w:r w:rsidRPr="0064088A">
        <w:rPr>
          <w:u w:val="single"/>
        </w:rPr>
        <w:t>In Mexico</w:t>
      </w:r>
      <w:r w:rsidRPr="0064088A">
        <w:rPr>
          <w:sz w:val="16"/>
          <w:szCs w:val="16"/>
        </w:rPr>
        <w:t xml:space="preserve"> City, </w:t>
      </w:r>
      <w:r w:rsidRPr="0064088A">
        <w:rPr>
          <w:u w:val="single"/>
        </w:rPr>
        <w:t>the most exclusive</w:t>
      </w:r>
      <w:r w:rsidRPr="0064088A">
        <w:rPr>
          <w:sz w:val="16"/>
          <w:szCs w:val="16"/>
        </w:rPr>
        <w:t xml:space="preserve"> residential </w:t>
      </w:r>
      <w:r w:rsidRPr="0064088A">
        <w:rPr>
          <w:u w:val="single"/>
        </w:rPr>
        <w:t>areas in</w:t>
      </w:r>
      <w:r w:rsidRPr="0064088A">
        <w:rPr>
          <w:sz w:val="16"/>
          <w:szCs w:val="16"/>
        </w:rPr>
        <w:t xml:space="preserve"> the </w:t>
      </w:r>
      <w:r w:rsidRPr="0064088A">
        <w:rPr>
          <w:u w:val="single"/>
        </w:rPr>
        <w:t xml:space="preserve">upscale Santa Fe District are </w:t>
      </w:r>
      <w:r w:rsidRPr="0064088A">
        <w:rPr>
          <w:b/>
          <w:u w:val="single"/>
        </w:rPr>
        <w:t>accessible only by helicopter</w:t>
      </w:r>
      <w:r w:rsidRPr="0064088A">
        <w:rPr>
          <w:sz w:val="16"/>
          <w:szCs w:val="16"/>
        </w:rPr>
        <w:t xml:space="preserve"> and private gated roads. </w:t>
      </w:r>
      <w:r w:rsidRPr="0064088A">
        <w:rPr>
          <w:u w:val="single"/>
        </w:rPr>
        <w:t>In Johannesburg</w:t>
      </w:r>
      <w:r w:rsidRPr="0064088A">
        <w:rPr>
          <w:sz w:val="16"/>
          <w:szCs w:val="16"/>
        </w:rPr>
        <w:t xml:space="preserve">, a surreal drive through </w:t>
      </w:r>
      <w:r w:rsidRPr="0064088A">
        <w:rPr>
          <w:u w:val="single"/>
        </w:rPr>
        <w:t>the exclusive Sandton City</w:t>
      </w:r>
      <w:r w:rsidRPr="0064088A">
        <w:rPr>
          <w:sz w:val="16"/>
          <w:szCs w:val="16"/>
        </w:rPr>
        <w:t xml:space="preserve"> area </w:t>
      </w:r>
      <w:r w:rsidRPr="0064088A">
        <w:rPr>
          <w:u w:val="single"/>
        </w:rPr>
        <w:t xml:space="preserve">reveals </w:t>
      </w:r>
      <w:r w:rsidRPr="0064088A">
        <w:rPr>
          <w:b/>
          <w:u w:val="single"/>
        </w:rPr>
        <w:t>rows of mansions</w:t>
      </w:r>
      <w:r w:rsidRPr="0064088A">
        <w:rPr>
          <w:sz w:val="16"/>
          <w:szCs w:val="16"/>
        </w:rPr>
        <w:t xml:space="preserve"> that appear as military compounds, </w:t>
      </w:r>
      <w:r w:rsidRPr="0064088A">
        <w:rPr>
          <w:b/>
          <w:u w:val="single"/>
        </w:rPr>
        <w:t>with</w:t>
      </w:r>
      <w:r w:rsidRPr="0064088A">
        <w:rPr>
          <w:u w:val="single"/>
        </w:rPr>
        <w:t xml:space="preserve"> </w:t>
      </w:r>
      <w:r w:rsidRPr="0064088A">
        <w:rPr>
          <w:b/>
          <w:u w:val="single"/>
        </w:rPr>
        <w:t>private armed towers</w:t>
      </w:r>
      <w:r w:rsidRPr="0064088A">
        <w:rPr>
          <w:sz w:val="16"/>
          <w:szCs w:val="16"/>
        </w:rPr>
        <w:t xml:space="preserve"> and electrical and barbed-wire fences. </w:t>
      </w:r>
      <w:r w:rsidRPr="0064088A">
        <w:rPr>
          <w:u w:val="single"/>
        </w:rPr>
        <w:t>In Cairo</w:t>
      </w:r>
      <w:r w:rsidRPr="0064088A">
        <w:rPr>
          <w:sz w:val="16"/>
          <w:szCs w:val="16"/>
        </w:rPr>
        <w:t xml:space="preserve">, I toured </w:t>
      </w:r>
      <w:r w:rsidRPr="0064088A">
        <w:rPr>
          <w:u w:val="single"/>
        </w:rPr>
        <w:t>satellite cities ring</w:t>
      </w:r>
      <w:r w:rsidRPr="0064088A">
        <w:rPr>
          <w:sz w:val="16"/>
          <w:szCs w:val="16"/>
        </w:rPr>
        <w:t xml:space="preserve">ing </w:t>
      </w:r>
      <w:r w:rsidRPr="0064088A">
        <w:rPr>
          <w:u w:val="single"/>
        </w:rPr>
        <w:t>the impoverished center</w:t>
      </w:r>
      <w:r w:rsidRPr="0064088A">
        <w:rPr>
          <w:sz w:val="16"/>
          <w:szCs w:val="16"/>
        </w:rPr>
        <w:t xml:space="preserve"> and inner suburbs </w:t>
      </w:r>
      <w:r w:rsidRPr="0064088A">
        <w:rPr>
          <w:u w:val="single"/>
        </w:rPr>
        <w:t>where the</w:t>
      </w:r>
      <w:r w:rsidRPr="0064088A">
        <w:rPr>
          <w:sz w:val="16"/>
          <w:szCs w:val="16"/>
        </w:rPr>
        <w:t xml:space="preserve"> country's </w:t>
      </w:r>
      <w:r w:rsidRPr="0064088A">
        <w:rPr>
          <w:u w:val="single"/>
        </w:rPr>
        <w:t>elite</w:t>
      </w:r>
      <w:r w:rsidRPr="0064088A">
        <w:rPr>
          <w:sz w:val="16"/>
          <w:szCs w:val="16"/>
        </w:rPr>
        <w:t xml:space="preserve"> could </w:t>
      </w:r>
      <w:r w:rsidRPr="0064088A">
        <w:rPr>
          <w:b/>
          <w:u w:val="single"/>
        </w:rPr>
        <w:t>live out their</w:t>
      </w:r>
      <w:r w:rsidRPr="0064088A">
        <w:rPr>
          <w:sz w:val="16"/>
          <w:szCs w:val="16"/>
        </w:rPr>
        <w:t xml:space="preserve"> aspirations and </w:t>
      </w:r>
      <w:r w:rsidRPr="0064088A">
        <w:rPr>
          <w:b/>
          <w:u w:val="single"/>
        </w:rPr>
        <w:t>fantasies</w:t>
      </w:r>
      <w:r w:rsidRPr="0064088A">
        <w:rPr>
          <w:sz w:val="16"/>
          <w:szCs w:val="16"/>
        </w:rPr>
        <w:t xml:space="preserve">.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w:t>
      </w:r>
      <w:r w:rsidRPr="0064088A">
        <w:rPr>
          <w:u w:val="single"/>
        </w:rPr>
        <w:t>In Los Angeles</w:t>
      </w:r>
      <w:r w:rsidRPr="0064088A">
        <w:rPr>
          <w:sz w:val="16"/>
          <w:szCs w:val="16"/>
        </w:rPr>
        <w:t xml:space="preserve">, where I live, </w:t>
      </w:r>
      <w:r w:rsidRPr="0064088A">
        <w:rPr>
          <w:u w:val="single"/>
        </w:rPr>
        <w:t>the freeway system</w:t>
      </w:r>
      <w:r w:rsidRPr="0064088A">
        <w:rPr>
          <w:sz w:val="16"/>
          <w:szCs w:val="16"/>
        </w:rPr>
        <w:t xml:space="preserve"> now </w:t>
      </w:r>
      <w:r w:rsidRPr="0064088A">
        <w:rPr>
          <w:u w:val="single"/>
        </w:rPr>
        <w:t xml:space="preserve">has an </w:t>
      </w:r>
      <w:r w:rsidRPr="0064088A">
        <w:rPr>
          <w:b/>
          <w:u w:val="single"/>
        </w:rPr>
        <w:t>express lane reserved for</w:t>
      </w:r>
      <w:r w:rsidRPr="0064088A">
        <w:rPr>
          <w:sz w:val="16"/>
          <w:szCs w:val="16"/>
        </w:rPr>
        <w:t xml:space="preserve"> those that can pay </w:t>
      </w:r>
      <w:r w:rsidRPr="0064088A">
        <w:rPr>
          <w:b/>
          <w:u w:val="single"/>
        </w:rPr>
        <w:t>an exorbitant toll</w:t>
      </w:r>
      <w:r w:rsidRPr="0064088A">
        <w:rPr>
          <w:sz w:val="16"/>
          <w:szCs w:val="16"/>
        </w:rPr>
        <w:t xml:space="preserve">. On this lane, </w:t>
      </w:r>
      <w:r w:rsidRPr="0064088A">
        <w:rPr>
          <w:u w:val="single"/>
        </w:rPr>
        <w:t xml:space="preserve">the privileged </w:t>
      </w:r>
      <w:r w:rsidRPr="0064088A">
        <w:rPr>
          <w:b/>
          <w:u w:val="single"/>
        </w:rPr>
        <w:t>speed by</w:t>
      </w:r>
      <w:r w:rsidRPr="0064088A">
        <w:rPr>
          <w:u w:val="single"/>
        </w:rPr>
        <w:t>, while the rest remain</w:t>
      </w:r>
      <w:r w:rsidRPr="0064088A">
        <w:rPr>
          <w:sz w:val="16"/>
          <w:szCs w:val="16"/>
        </w:rPr>
        <w:t xml:space="preserve"> one lane over, stuck </w:t>
      </w:r>
      <w:r w:rsidRPr="0064088A">
        <w:rPr>
          <w:u w:val="single"/>
        </w:rPr>
        <w:t>in the city's</w:t>
      </w:r>
      <w:r w:rsidRPr="0064088A">
        <w:rPr>
          <w:sz w:val="16"/>
          <w:szCs w:val="16"/>
        </w:rPr>
        <w:t xml:space="preserve"> notorious </w:t>
      </w:r>
      <w:r w:rsidRPr="0064088A">
        <w:rPr>
          <w:u w:val="single"/>
        </w:rPr>
        <w:t>bumper-to-bumper traffic</w:t>
      </w:r>
      <w:r w:rsidRPr="0064088A">
        <w:rPr>
          <w:sz w:val="16"/>
          <w:szCs w:val="16"/>
        </w:rPr>
        <w:t xml:space="preserve"> -- or even worse, in notoriously underfunded and underdeveloped public transportation, where it may take half a day to get to and from work. There is no barrier separating this express lane from the others. However, a near-invisible closed surveillance system monitors every movement. </w:t>
      </w:r>
      <w:r w:rsidRPr="0064088A">
        <w:rPr>
          <w:u w:val="single"/>
        </w:rPr>
        <w:t xml:space="preserve">If a vehicle without authorization shifts into the exclusive lane, it is </w:t>
      </w:r>
      <w:r w:rsidRPr="0064088A">
        <w:rPr>
          <w:b/>
          <w:u w:val="single"/>
        </w:rPr>
        <w:t>instantly recorded by</w:t>
      </w:r>
      <w:r w:rsidRPr="0064088A">
        <w:rPr>
          <w:sz w:val="16"/>
          <w:szCs w:val="16"/>
        </w:rPr>
        <w:t xml:space="preserve"> this </w:t>
      </w:r>
      <w:r w:rsidRPr="0064088A">
        <w:rPr>
          <w:b/>
          <w:u w:val="single"/>
        </w:rPr>
        <w:t>surveillance</w:t>
      </w:r>
      <w:r w:rsidRPr="0064088A">
        <w:rPr>
          <w:sz w:val="16"/>
          <w:szCs w:val="16"/>
        </w:rPr>
        <w:t xml:space="preserve"> system </w:t>
      </w:r>
      <w:r w:rsidRPr="0064088A">
        <w:rPr>
          <w:u w:val="single"/>
        </w:rPr>
        <w:t xml:space="preserve">and a </w:t>
      </w:r>
      <w:r w:rsidRPr="0064088A">
        <w:rPr>
          <w:b/>
          <w:u w:val="single"/>
        </w:rPr>
        <w:t>heavy fine is imposed</w:t>
      </w:r>
      <w:r w:rsidRPr="0064088A">
        <w:rPr>
          <w:sz w:val="16"/>
          <w:szCs w:val="16"/>
        </w:rPr>
        <w:t xml:space="preserve"> on the driver, </w:t>
      </w:r>
      <w:r w:rsidRPr="0064088A">
        <w:rPr>
          <w:u w:val="single"/>
        </w:rPr>
        <w:t>under threat of impoundment</w:t>
      </w:r>
      <w:r w:rsidRPr="0064088A">
        <w:rPr>
          <w:sz w:val="16"/>
          <w:szCs w:val="16"/>
        </w:rPr>
        <w:t xml:space="preserve">, while freeway police patrols are ubiquitous. </w:t>
      </w:r>
      <w:r w:rsidRPr="00747567">
        <w:rPr>
          <w:highlight w:val="green"/>
          <w:u w:val="single"/>
        </w:rPr>
        <w:t>Outside</w:t>
      </w:r>
      <w:r w:rsidRPr="0064088A">
        <w:rPr>
          <w:sz w:val="16"/>
          <w:szCs w:val="16"/>
        </w:rPr>
        <w:t xml:space="preserve"> of </w:t>
      </w:r>
      <w:r w:rsidRPr="00747567">
        <w:rPr>
          <w:highlight w:val="green"/>
          <w:u w:val="single"/>
        </w:rPr>
        <w:t>the</w:t>
      </w:r>
      <w:r w:rsidRPr="0064088A">
        <w:rPr>
          <w:sz w:val="16"/>
          <w:szCs w:val="16"/>
        </w:rPr>
        <w:t xml:space="preserve"> global </w:t>
      </w:r>
      <w:r w:rsidRPr="00747567">
        <w:rPr>
          <w:highlight w:val="green"/>
          <w:u w:val="single"/>
        </w:rPr>
        <w:t>green zones</w:t>
      </w:r>
      <w:r w:rsidRPr="0064088A">
        <w:rPr>
          <w:u w:val="single"/>
        </w:rPr>
        <w:t xml:space="preserve">, </w:t>
      </w:r>
      <w:r w:rsidRPr="0064088A">
        <w:rPr>
          <w:b/>
          <w:u w:val="single"/>
        </w:rPr>
        <w:t>warfare</w:t>
      </w:r>
      <w:r w:rsidRPr="0064088A">
        <w:rPr>
          <w:u w:val="single"/>
        </w:rPr>
        <w:t xml:space="preserve"> and </w:t>
      </w:r>
      <w:r w:rsidRPr="00747567">
        <w:rPr>
          <w:b/>
          <w:highlight w:val="green"/>
          <w:u w:val="single"/>
        </w:rPr>
        <w:t>police containment</w:t>
      </w:r>
      <w:r w:rsidRPr="0064088A">
        <w:rPr>
          <w:u w:val="single"/>
        </w:rPr>
        <w:t xml:space="preserve"> have </w:t>
      </w:r>
      <w:r w:rsidRPr="00747567">
        <w:rPr>
          <w:highlight w:val="green"/>
          <w:u w:val="single"/>
        </w:rPr>
        <w:t>become</w:t>
      </w:r>
      <w:r w:rsidRPr="0064088A">
        <w:rPr>
          <w:sz w:val="16"/>
          <w:szCs w:val="16"/>
        </w:rPr>
        <w:t xml:space="preserve"> normalized and </w:t>
      </w:r>
      <w:r w:rsidRPr="00747567">
        <w:rPr>
          <w:highlight w:val="green"/>
          <w:u w:val="single"/>
        </w:rPr>
        <w:t>sanitized</w:t>
      </w:r>
      <w:r w:rsidRPr="0064088A">
        <w:rPr>
          <w:u w:val="single"/>
        </w:rPr>
        <w:t xml:space="preserve"> for those</w:t>
      </w:r>
      <w:r w:rsidRPr="0064088A">
        <w:rPr>
          <w:sz w:val="16"/>
          <w:szCs w:val="16"/>
        </w:rPr>
        <w:t xml:space="preserve"> not directly at the </w:t>
      </w:r>
      <w:r w:rsidRPr="0064088A">
        <w:rPr>
          <w:u w:val="single"/>
        </w:rPr>
        <w:t>receiving</w:t>
      </w:r>
      <w:r w:rsidRPr="0064088A">
        <w:rPr>
          <w:sz w:val="16"/>
          <w:szCs w:val="16"/>
        </w:rPr>
        <w:t xml:space="preserve"> end of </w:t>
      </w:r>
      <w:r w:rsidRPr="0064088A">
        <w:rPr>
          <w:u w:val="single"/>
        </w:rPr>
        <w:t>armed aggression</w:t>
      </w:r>
      <w:r w:rsidRPr="0064088A">
        <w:rPr>
          <w:sz w:val="16"/>
          <w:szCs w:val="16"/>
        </w:rPr>
        <w:t xml:space="preserve">. "Militainment" -- portraying and even </w:t>
      </w:r>
      <w:r w:rsidRPr="0064088A">
        <w:rPr>
          <w:b/>
          <w:u w:val="single"/>
        </w:rPr>
        <w:t>glamorizing war and violence</w:t>
      </w:r>
      <w:r w:rsidRPr="0064088A">
        <w:rPr>
          <w:u w:val="single"/>
        </w:rPr>
        <w:t xml:space="preserve"> as entertaining spectacles through</w:t>
      </w:r>
      <w:r w:rsidRPr="0064088A">
        <w:rPr>
          <w:sz w:val="16"/>
          <w:szCs w:val="16"/>
        </w:rPr>
        <w:t xml:space="preserve"> Hollywood films and television police </w:t>
      </w:r>
      <w:r w:rsidRPr="0064088A">
        <w:rPr>
          <w:u w:val="single"/>
        </w:rPr>
        <w:t>shows</w:t>
      </w:r>
      <w:r w:rsidRPr="0064088A">
        <w:rPr>
          <w:sz w:val="16"/>
          <w:szCs w:val="16"/>
        </w:rPr>
        <w:t xml:space="preserve">, computer </w:t>
      </w:r>
      <w:r w:rsidRPr="0064088A">
        <w:rPr>
          <w:u w:val="single"/>
        </w:rPr>
        <w:t>games and</w:t>
      </w:r>
      <w:r w:rsidRPr="0064088A">
        <w:rPr>
          <w:sz w:val="16"/>
          <w:szCs w:val="16"/>
        </w:rPr>
        <w:t xml:space="preserve"> corporate "</w:t>
      </w:r>
      <w:r w:rsidRPr="0064088A">
        <w:rPr>
          <w:u w:val="single"/>
        </w:rPr>
        <w:t>news</w:t>
      </w:r>
      <w:r w:rsidRPr="0064088A">
        <w:rPr>
          <w:sz w:val="16"/>
          <w:szCs w:val="16"/>
        </w:rPr>
        <w:t xml:space="preserve">" channels -- </w:t>
      </w:r>
      <w:r w:rsidRPr="0064088A">
        <w:rPr>
          <w:u w:val="single"/>
        </w:rPr>
        <w:t>may be the epitome of sadistic capitalism</w:t>
      </w:r>
      <w:r w:rsidRPr="0064088A">
        <w:rPr>
          <w:sz w:val="16"/>
          <w:szCs w:val="16"/>
        </w:rPr>
        <w:t xml:space="preserve">. It desensitizes, bringing about complacency and indifference. </w:t>
      </w:r>
      <w:r w:rsidRPr="0064088A">
        <w:rPr>
          <w:u w:val="single"/>
        </w:rPr>
        <w:t>In between</w:t>
      </w:r>
      <w:r w:rsidRPr="0064088A">
        <w:rPr>
          <w:sz w:val="16"/>
          <w:szCs w:val="16"/>
        </w:rPr>
        <w:t xml:space="preserve"> the </w:t>
      </w:r>
      <w:r w:rsidRPr="0064088A">
        <w:rPr>
          <w:u w:val="single"/>
        </w:rPr>
        <w:t>green zones and</w:t>
      </w:r>
      <w:r w:rsidRPr="0064088A">
        <w:rPr>
          <w:sz w:val="16"/>
          <w:szCs w:val="16"/>
        </w:rPr>
        <w:t xml:space="preserve"> outright </w:t>
      </w:r>
      <w:r w:rsidRPr="0064088A">
        <w:rPr>
          <w:u w:val="single"/>
        </w:rPr>
        <w:t xml:space="preserve">warfare are </w:t>
      </w:r>
      <w:r w:rsidRPr="0064088A">
        <w:rPr>
          <w:b/>
          <w:u w:val="single"/>
        </w:rPr>
        <w:t>prison industrial complexes</w:t>
      </w:r>
      <w:r w:rsidRPr="0064088A">
        <w:rPr>
          <w:u w:val="single"/>
        </w:rPr>
        <w:t xml:space="preserve">, </w:t>
      </w:r>
      <w:r w:rsidRPr="0064088A">
        <w:rPr>
          <w:b/>
          <w:u w:val="single"/>
        </w:rPr>
        <w:t>immigrant</w:t>
      </w:r>
      <w:r w:rsidRPr="0064088A">
        <w:rPr>
          <w:sz w:val="16"/>
          <w:szCs w:val="16"/>
        </w:rPr>
        <w:t xml:space="preserve"> and refugee </w:t>
      </w:r>
      <w:r w:rsidRPr="0064088A">
        <w:rPr>
          <w:b/>
          <w:u w:val="single"/>
        </w:rPr>
        <w:t>repression</w:t>
      </w:r>
      <w:r w:rsidRPr="0064088A">
        <w:rPr>
          <w:sz w:val="16"/>
          <w:szCs w:val="16"/>
        </w:rPr>
        <w:t xml:space="preserve"> and control systems, the criminalization of outcast communities </w:t>
      </w:r>
      <w:r w:rsidRPr="0064088A">
        <w:rPr>
          <w:u w:val="single"/>
        </w:rPr>
        <w:t xml:space="preserve">and </w:t>
      </w:r>
      <w:r w:rsidRPr="0064088A">
        <w:rPr>
          <w:b/>
          <w:u w:val="single"/>
        </w:rPr>
        <w:t>capitalist schooling</w:t>
      </w:r>
      <w:r w:rsidRPr="0064088A">
        <w:rPr>
          <w:sz w:val="16"/>
          <w:szCs w:val="16"/>
        </w:rPr>
        <w:t xml:space="preserve">. </w:t>
      </w:r>
      <w:r w:rsidRPr="0064088A">
        <w:rPr>
          <w:u w:val="single"/>
        </w:rPr>
        <w:t>The omnipresent media</w:t>
      </w:r>
      <w:r w:rsidRPr="0064088A">
        <w:rPr>
          <w:sz w:val="16"/>
          <w:szCs w:val="16"/>
        </w:rPr>
        <w:t xml:space="preserve"> and cultural </w:t>
      </w:r>
      <w:r w:rsidRPr="0064088A">
        <w:rPr>
          <w:u w:val="single"/>
        </w:rPr>
        <w:t>apparatuses of the corporate economy</w:t>
      </w:r>
      <w:proofErr w:type="gramStart"/>
      <w:r w:rsidRPr="0064088A">
        <w:rPr>
          <w:sz w:val="16"/>
          <w:szCs w:val="16"/>
        </w:rPr>
        <w:t xml:space="preserve">, in particular, </w:t>
      </w:r>
      <w:r w:rsidRPr="0064088A">
        <w:rPr>
          <w:u w:val="single"/>
        </w:rPr>
        <w:t>aim</w:t>
      </w:r>
      <w:proofErr w:type="gramEnd"/>
      <w:r w:rsidRPr="0064088A">
        <w:rPr>
          <w:u w:val="single"/>
        </w:rPr>
        <w:t xml:space="preserve"> to </w:t>
      </w:r>
      <w:r w:rsidRPr="0064088A">
        <w:rPr>
          <w:b/>
          <w:u w:val="single"/>
        </w:rPr>
        <w:t>colonize the mind</w:t>
      </w:r>
      <w:r w:rsidRPr="0064088A">
        <w:rPr>
          <w:sz w:val="16"/>
          <w:szCs w:val="16"/>
        </w:rPr>
        <w:t xml:space="preserve"> -- </w:t>
      </w:r>
      <w:r w:rsidRPr="0064088A">
        <w:rPr>
          <w:u w:val="single"/>
        </w:rPr>
        <w:t>to undermine the ability to think</w:t>
      </w:r>
      <w:r w:rsidRPr="0064088A">
        <w:rPr>
          <w:sz w:val="16"/>
          <w:szCs w:val="16"/>
        </w:rPr>
        <w:t xml:space="preserve"> critically and </w:t>
      </w:r>
      <w:r w:rsidRPr="0064088A">
        <w:rPr>
          <w:u w:val="single"/>
        </w:rPr>
        <w:t>outside the dominant worldview</w:t>
      </w:r>
      <w:r w:rsidRPr="0064088A">
        <w:rPr>
          <w:sz w:val="16"/>
          <w:szCs w:val="16"/>
        </w:rPr>
        <w:t xml:space="preserve">. </w:t>
      </w:r>
      <w:r w:rsidRPr="00747567">
        <w:rPr>
          <w:highlight w:val="green"/>
          <w:u w:val="single"/>
        </w:rPr>
        <w:t xml:space="preserve">A neofascist culture emerges through </w:t>
      </w:r>
      <w:r w:rsidRPr="00747567">
        <w:rPr>
          <w:b/>
          <w:highlight w:val="green"/>
          <w:u w:val="single"/>
        </w:rPr>
        <w:t>militarism</w:t>
      </w:r>
      <w:r w:rsidRPr="0064088A">
        <w:rPr>
          <w:sz w:val="16"/>
          <w:szCs w:val="16"/>
        </w:rPr>
        <w:t xml:space="preserve">, extreme </w:t>
      </w:r>
      <w:r w:rsidRPr="00747567">
        <w:rPr>
          <w:b/>
          <w:highlight w:val="green"/>
          <w:u w:val="single"/>
        </w:rPr>
        <w:t>masculinization</w:t>
      </w:r>
      <w:r w:rsidRPr="0064088A">
        <w:rPr>
          <w:sz w:val="16"/>
          <w:szCs w:val="16"/>
        </w:rPr>
        <w:t xml:space="preserve">, </w:t>
      </w:r>
      <w:proofErr w:type="gramStart"/>
      <w:r w:rsidRPr="0064088A">
        <w:rPr>
          <w:sz w:val="16"/>
          <w:szCs w:val="16"/>
        </w:rPr>
        <w:t>racism</w:t>
      </w:r>
      <w:proofErr w:type="gramEnd"/>
      <w:r w:rsidRPr="0064088A">
        <w:rPr>
          <w:sz w:val="16"/>
          <w:szCs w:val="16"/>
        </w:rPr>
        <w:t xml:space="preserve"> </w:t>
      </w:r>
      <w:r w:rsidRPr="00747567">
        <w:rPr>
          <w:highlight w:val="green"/>
          <w:u w:val="single"/>
        </w:rPr>
        <w:t xml:space="preserve">and </w:t>
      </w:r>
      <w:r w:rsidRPr="00747567">
        <w:rPr>
          <w:b/>
          <w:highlight w:val="green"/>
          <w:u w:val="single"/>
        </w:rPr>
        <w:t>racist mobilizations</w:t>
      </w:r>
      <w:r w:rsidRPr="00747567">
        <w:rPr>
          <w:highlight w:val="green"/>
          <w:u w:val="single"/>
        </w:rPr>
        <w:t xml:space="preserve"> against scapegoats</w:t>
      </w:r>
      <w:r w:rsidRPr="0064088A">
        <w:rPr>
          <w:sz w:val="16"/>
          <w:szCs w:val="16"/>
        </w:rPr>
        <w:t xml:space="preserve">. 4) We are reaching limits to the extensive expansion of capitalism. Capitalism is like riding a bicycle: When you stop pedaling the bicycle, you fall over. If </w:t>
      </w:r>
      <w:r w:rsidRPr="0064088A">
        <w:rPr>
          <w:u w:val="single"/>
        </w:rPr>
        <w:t>the capitalist system</w:t>
      </w:r>
      <w:r w:rsidRPr="0064088A">
        <w:rPr>
          <w:sz w:val="16"/>
          <w:szCs w:val="16"/>
        </w:rPr>
        <w:t xml:space="preserve"> stops expanding outward, it enters crisis and </w:t>
      </w:r>
      <w:r w:rsidRPr="0064088A">
        <w:rPr>
          <w:b/>
          <w:u w:val="single"/>
        </w:rPr>
        <w:t>faces collapse</w:t>
      </w:r>
      <w:r w:rsidRPr="0064088A">
        <w:rPr>
          <w:sz w:val="16"/>
          <w:szCs w:val="16"/>
        </w:rPr>
        <w:t xml:space="preserve">. In each earlier structural crisis, the system went through a new round of extensive expansion -- from waves of colonial conquest in earlier centuries, to the integration </w:t>
      </w:r>
      <w:r w:rsidRPr="0064088A">
        <w:rPr>
          <w:sz w:val="16"/>
          <w:szCs w:val="16"/>
        </w:rPr>
        <w:lastRenderedPageBreak/>
        <w:t xml:space="preserve">in the late 20th and early 21st centuries of the former socialist countries, China, </w:t>
      </w:r>
      <w:proofErr w:type="gramStart"/>
      <w:r w:rsidRPr="0064088A">
        <w:rPr>
          <w:sz w:val="16"/>
          <w:szCs w:val="16"/>
        </w:rPr>
        <w:t>India</w:t>
      </w:r>
      <w:proofErr w:type="gramEnd"/>
      <w:r w:rsidRPr="0064088A">
        <w:rPr>
          <w:sz w:val="16"/>
          <w:szCs w:val="16"/>
        </w:rPr>
        <w:t xml:space="preserve"> and other areas that had been marginally outside the system. </w:t>
      </w:r>
      <w:r w:rsidRPr="00747567">
        <w:rPr>
          <w:highlight w:val="green"/>
          <w:u w:val="single"/>
        </w:rPr>
        <w:t xml:space="preserve">There are </w:t>
      </w:r>
      <w:r w:rsidRPr="00747567">
        <w:rPr>
          <w:b/>
          <w:highlight w:val="green"/>
          <w:u w:val="single"/>
        </w:rPr>
        <w:t>no longer</w:t>
      </w:r>
      <w:r w:rsidRPr="0064088A">
        <w:rPr>
          <w:sz w:val="16"/>
          <w:szCs w:val="16"/>
        </w:rPr>
        <w:t xml:space="preserve"> any </w:t>
      </w:r>
      <w:r w:rsidRPr="00747567">
        <w:rPr>
          <w:b/>
          <w:highlight w:val="green"/>
          <w:u w:val="single"/>
        </w:rPr>
        <w:t>new territories</w:t>
      </w:r>
      <w:r w:rsidRPr="00747567">
        <w:rPr>
          <w:highlight w:val="green"/>
          <w:u w:val="single"/>
        </w:rPr>
        <w:t xml:space="preserve"> to integrate</w:t>
      </w:r>
      <w:r w:rsidRPr="0064088A">
        <w:rPr>
          <w:u w:val="single"/>
        </w:rPr>
        <w:t xml:space="preserve"> into world capitalism</w:t>
      </w:r>
      <w:r w:rsidRPr="0064088A">
        <w:rPr>
          <w:sz w:val="16"/>
          <w:szCs w:val="16"/>
        </w:rPr>
        <w:t xml:space="preserve">. Meanwhile, </w:t>
      </w:r>
      <w:r w:rsidRPr="0064088A">
        <w:rPr>
          <w:u w:val="single"/>
        </w:rPr>
        <w:t>the privatization of education</w:t>
      </w:r>
      <w:r w:rsidRPr="0064088A">
        <w:rPr>
          <w:sz w:val="16"/>
          <w:szCs w:val="16"/>
        </w:rPr>
        <w:t xml:space="preserve">, health care, utilities, </w:t>
      </w:r>
      <w:r w:rsidRPr="0064088A">
        <w:rPr>
          <w:u w:val="single"/>
        </w:rPr>
        <w:t xml:space="preserve">basic </w:t>
      </w:r>
      <w:proofErr w:type="gramStart"/>
      <w:r w:rsidRPr="0064088A">
        <w:rPr>
          <w:u w:val="single"/>
        </w:rPr>
        <w:t>services</w:t>
      </w:r>
      <w:proofErr w:type="gramEnd"/>
      <w:r w:rsidRPr="0064088A">
        <w:rPr>
          <w:u w:val="single"/>
        </w:rPr>
        <w:t xml:space="preserve"> and</w:t>
      </w:r>
      <w:r w:rsidRPr="0064088A">
        <w:rPr>
          <w:sz w:val="16"/>
          <w:szCs w:val="16"/>
        </w:rPr>
        <w:t xml:space="preserve"> public </w:t>
      </w:r>
      <w:r w:rsidRPr="0064088A">
        <w:rPr>
          <w:u w:val="single"/>
        </w:rPr>
        <w:t>land are turning those spaces</w:t>
      </w:r>
      <w:r w:rsidRPr="0064088A">
        <w:rPr>
          <w:sz w:val="16"/>
          <w:szCs w:val="16"/>
        </w:rPr>
        <w:t xml:space="preserve"> in global society that were outside of capital's control </w:t>
      </w:r>
      <w:r w:rsidRPr="0064088A">
        <w:rPr>
          <w:u w:val="single"/>
        </w:rPr>
        <w:t>into "spaces of capital</w:t>
      </w:r>
      <w:r w:rsidRPr="0064088A">
        <w:rPr>
          <w:sz w:val="16"/>
          <w:szCs w:val="16"/>
        </w:rPr>
        <w:t xml:space="preserve">." Even poverty has been turned into a commodity. </w:t>
      </w:r>
      <w:r w:rsidRPr="0064088A">
        <w:rPr>
          <w:b/>
          <w:u w:val="single"/>
        </w:rPr>
        <w:t>What is there left to commodify?</w:t>
      </w:r>
      <w:r w:rsidRPr="0064088A">
        <w:rPr>
          <w:sz w:val="16"/>
          <w:szCs w:val="16"/>
        </w:rPr>
        <w:t xml:space="preserve"> Where can the system now expand? </w:t>
      </w:r>
      <w:r w:rsidRPr="00747567">
        <w:rPr>
          <w:highlight w:val="green"/>
          <w:u w:val="single"/>
        </w:rPr>
        <w:t>With</w:t>
      </w:r>
      <w:r w:rsidRPr="0064088A">
        <w:rPr>
          <w:u w:val="single"/>
        </w:rPr>
        <w:t xml:space="preserve"> the </w:t>
      </w:r>
      <w:r w:rsidRPr="00747567">
        <w:rPr>
          <w:highlight w:val="green"/>
          <w:u w:val="single"/>
        </w:rPr>
        <w:t xml:space="preserve">limits to expansion comes a </w:t>
      </w:r>
      <w:r w:rsidRPr="00747567">
        <w:rPr>
          <w:b/>
          <w:highlight w:val="green"/>
          <w:u w:val="single"/>
        </w:rPr>
        <w:t>turn toward militarized accumulation</w:t>
      </w:r>
      <w:r w:rsidRPr="0064088A">
        <w:rPr>
          <w:sz w:val="16"/>
          <w:szCs w:val="16"/>
        </w:rPr>
        <w:t xml:space="preserve"> -- </w:t>
      </w:r>
      <w:r w:rsidRPr="00747567">
        <w:rPr>
          <w:b/>
          <w:highlight w:val="green"/>
          <w:u w:val="single"/>
        </w:rPr>
        <w:t>making wars</w:t>
      </w:r>
      <w:r w:rsidRPr="0064088A">
        <w:rPr>
          <w:u w:val="single"/>
        </w:rPr>
        <w:t xml:space="preserve"> of endless destruction and reconstruction</w:t>
      </w:r>
      <w:r w:rsidRPr="0064088A">
        <w:rPr>
          <w:sz w:val="16"/>
          <w:szCs w:val="16"/>
        </w:rPr>
        <w:t xml:space="preserve"> and expanding the militarization of social and political institutions </w:t>
      </w:r>
      <w:proofErr w:type="gramStart"/>
      <w:r w:rsidRPr="0064088A">
        <w:rPr>
          <w:sz w:val="16"/>
          <w:szCs w:val="16"/>
        </w:rPr>
        <w:t xml:space="preserve">so as </w:t>
      </w:r>
      <w:r w:rsidRPr="00747567">
        <w:rPr>
          <w:highlight w:val="green"/>
          <w:u w:val="single"/>
        </w:rPr>
        <w:t>to</w:t>
      </w:r>
      <w:proofErr w:type="gramEnd"/>
      <w:r w:rsidRPr="0064088A">
        <w:rPr>
          <w:sz w:val="16"/>
          <w:szCs w:val="16"/>
        </w:rPr>
        <w:t xml:space="preserve"> continue to </w:t>
      </w:r>
      <w:r w:rsidRPr="00747567">
        <w:rPr>
          <w:b/>
          <w:highlight w:val="green"/>
          <w:u w:val="single"/>
        </w:rPr>
        <w:t>generate new opportunities</w:t>
      </w:r>
      <w:r w:rsidRPr="0064088A">
        <w:rPr>
          <w:u w:val="single"/>
        </w:rPr>
        <w:t xml:space="preserve"> for accumulation in the face of stagnation</w:t>
      </w:r>
      <w:r w:rsidRPr="0064088A">
        <w:rPr>
          <w:sz w:val="16"/>
          <w:szCs w:val="16"/>
        </w:rPr>
        <w:t xml:space="preserve">. 5) </w:t>
      </w:r>
      <w:r w:rsidRPr="0064088A">
        <w:rPr>
          <w:u w:val="single"/>
        </w:rPr>
        <w:t>There is the rise of</w:t>
      </w:r>
      <w:r w:rsidRPr="0064088A">
        <w:rPr>
          <w:sz w:val="16"/>
          <w:szCs w:val="16"/>
        </w:rPr>
        <w:t xml:space="preserve"> a vast surplus population inhabiting </w:t>
      </w:r>
      <w:r w:rsidRPr="0064088A">
        <w:rPr>
          <w:u w:val="single"/>
        </w:rPr>
        <w:t>a "</w:t>
      </w:r>
      <w:r w:rsidRPr="0064088A">
        <w:rPr>
          <w:b/>
          <w:u w:val="single"/>
        </w:rPr>
        <w:t>planet of slums</w:t>
      </w:r>
      <w:r w:rsidRPr="0064088A">
        <w:rPr>
          <w:u w:val="single"/>
        </w:rPr>
        <w:t>," alienated from the</w:t>
      </w:r>
      <w:r w:rsidRPr="0064088A">
        <w:rPr>
          <w:sz w:val="16"/>
          <w:szCs w:val="16"/>
        </w:rPr>
        <w:t xml:space="preserve"> productive </w:t>
      </w:r>
      <w:r w:rsidRPr="0064088A">
        <w:rPr>
          <w:u w:val="single"/>
        </w:rPr>
        <w:t>economy, thrown into the margins and subject to</w:t>
      </w:r>
      <w:r w:rsidRPr="0064088A">
        <w:rPr>
          <w:sz w:val="16"/>
          <w:szCs w:val="16"/>
        </w:rPr>
        <w:t xml:space="preserve"> these </w:t>
      </w:r>
      <w:r w:rsidRPr="0064088A">
        <w:rPr>
          <w:u w:val="single"/>
        </w:rPr>
        <w:t>sophisticated systems of</w:t>
      </w:r>
      <w:r w:rsidRPr="0064088A">
        <w:rPr>
          <w:sz w:val="16"/>
          <w:szCs w:val="16"/>
        </w:rPr>
        <w:t xml:space="preserve"> social control and </w:t>
      </w:r>
      <w:r w:rsidRPr="0064088A">
        <w:rPr>
          <w:u w:val="single"/>
        </w:rPr>
        <w:t>destruction</w:t>
      </w:r>
      <w:r w:rsidRPr="0064088A">
        <w:rPr>
          <w:sz w:val="16"/>
          <w:szCs w:val="16"/>
        </w:rPr>
        <w:t xml:space="preserve">. Global </w:t>
      </w:r>
      <w:r w:rsidRPr="0064088A">
        <w:rPr>
          <w:u w:val="single"/>
        </w:rPr>
        <w:t xml:space="preserve">capitalism has </w:t>
      </w:r>
      <w:r w:rsidRPr="0064088A">
        <w:rPr>
          <w:b/>
          <w:u w:val="single"/>
        </w:rPr>
        <w:t>no</w:t>
      </w:r>
      <w:r w:rsidRPr="0064088A">
        <w:rPr>
          <w:sz w:val="16"/>
          <w:szCs w:val="16"/>
        </w:rPr>
        <w:t xml:space="preserve"> direct </w:t>
      </w:r>
      <w:r w:rsidRPr="0064088A">
        <w:rPr>
          <w:b/>
          <w:u w:val="single"/>
        </w:rPr>
        <w:t>use for surplus humanity</w:t>
      </w:r>
      <w:r w:rsidRPr="0064088A">
        <w:rPr>
          <w:sz w:val="16"/>
          <w:szCs w:val="16"/>
        </w:rPr>
        <w:t xml:space="preserve">. But indirectly, </w:t>
      </w:r>
      <w:r w:rsidRPr="0064088A">
        <w:rPr>
          <w:u w:val="single"/>
        </w:rPr>
        <w:t>it</w:t>
      </w:r>
      <w:r w:rsidRPr="0064088A">
        <w:rPr>
          <w:sz w:val="16"/>
          <w:szCs w:val="16"/>
        </w:rPr>
        <w:t xml:space="preserve"> holds wages down everywhere and </w:t>
      </w:r>
      <w:r w:rsidRPr="0064088A">
        <w:rPr>
          <w:u w:val="single"/>
        </w:rPr>
        <w:t xml:space="preserve">makes new systems of </w:t>
      </w:r>
      <w:r w:rsidRPr="0064088A">
        <w:rPr>
          <w:b/>
          <w:u w:val="single"/>
        </w:rPr>
        <w:t>21st century slavery</w:t>
      </w:r>
      <w:r w:rsidRPr="0064088A">
        <w:rPr>
          <w:u w:val="single"/>
        </w:rPr>
        <w:t xml:space="preserve"> possible</w:t>
      </w:r>
      <w:r w:rsidRPr="0064088A">
        <w:rPr>
          <w:sz w:val="16"/>
          <w:szCs w:val="16"/>
        </w:rPr>
        <w:t xml:space="preserve">. </w:t>
      </w:r>
      <w:r w:rsidRPr="0064088A">
        <w:rPr>
          <w:u w:val="single"/>
        </w:rPr>
        <w:t>These</w:t>
      </w:r>
      <w:r w:rsidRPr="0064088A">
        <w:rPr>
          <w:sz w:val="16"/>
          <w:szCs w:val="16"/>
        </w:rPr>
        <w:t xml:space="preserve"> systems </w:t>
      </w:r>
      <w:r w:rsidRPr="0064088A">
        <w:rPr>
          <w:u w:val="single"/>
        </w:rPr>
        <w:t>include prison labor</w:t>
      </w:r>
      <w:r w:rsidRPr="0064088A">
        <w:rPr>
          <w:sz w:val="16"/>
          <w:szCs w:val="16"/>
        </w:rPr>
        <w:t xml:space="preserve">, the </w:t>
      </w:r>
      <w:r w:rsidRPr="0064088A">
        <w:rPr>
          <w:u w:val="single"/>
        </w:rPr>
        <w:t>forced recruitment of miners at gunpoint</w:t>
      </w:r>
      <w:r w:rsidRPr="0064088A">
        <w:rPr>
          <w:sz w:val="16"/>
          <w:szCs w:val="16"/>
        </w:rPr>
        <w:t xml:space="preserve"> by warlords </w:t>
      </w:r>
      <w:r w:rsidRPr="0064088A">
        <w:rPr>
          <w:u w:val="single"/>
        </w:rPr>
        <w:t>contracted by</w:t>
      </w:r>
      <w:r w:rsidRPr="0064088A">
        <w:rPr>
          <w:sz w:val="16"/>
          <w:szCs w:val="16"/>
        </w:rPr>
        <w:t xml:space="preserve"> global </w:t>
      </w:r>
      <w:r w:rsidRPr="0064088A">
        <w:rPr>
          <w:u w:val="single"/>
        </w:rPr>
        <w:t>corporations</w:t>
      </w:r>
      <w:r w:rsidRPr="0064088A">
        <w:rPr>
          <w:sz w:val="16"/>
          <w:szCs w:val="16"/>
        </w:rPr>
        <w:t xml:space="preserve"> to dig up valuable minerals in the Congo, </w:t>
      </w:r>
      <w:proofErr w:type="gramStart"/>
      <w:r w:rsidRPr="0064088A">
        <w:rPr>
          <w:u w:val="single"/>
        </w:rPr>
        <w:t>sweatshops</w:t>
      </w:r>
      <w:proofErr w:type="gramEnd"/>
      <w:r w:rsidRPr="0064088A">
        <w:rPr>
          <w:u w:val="single"/>
        </w:rPr>
        <w:t xml:space="preserve"> and exploited immigrant communities</w:t>
      </w:r>
      <w:r w:rsidRPr="0064088A">
        <w:rPr>
          <w:sz w:val="16"/>
          <w:szCs w:val="16"/>
        </w:rPr>
        <w:t xml:space="preserve"> (including the rising tide of immigrant female caregivers for affluent populations). Furthermore, </w:t>
      </w:r>
      <w:r w:rsidRPr="0064088A">
        <w:rPr>
          <w:u w:val="single"/>
        </w:rPr>
        <w:t>the global working class is experiencing</w:t>
      </w:r>
      <w:r w:rsidRPr="0064088A">
        <w:rPr>
          <w:sz w:val="16"/>
          <w:szCs w:val="16"/>
        </w:rPr>
        <w:t xml:space="preserve"> accelerated "</w:t>
      </w:r>
      <w:proofErr w:type="spellStart"/>
      <w:r w:rsidRPr="0064088A">
        <w:rPr>
          <w:b/>
          <w:u w:val="single"/>
        </w:rPr>
        <w:t>precariatization</w:t>
      </w:r>
      <w:proofErr w:type="spellEnd"/>
      <w:r w:rsidRPr="0064088A">
        <w:rPr>
          <w:sz w:val="16"/>
          <w:szCs w:val="16"/>
        </w:rPr>
        <w:t xml:space="preserve">." </w:t>
      </w:r>
      <w:r w:rsidRPr="0064088A">
        <w:rPr>
          <w:u w:val="single"/>
        </w:rPr>
        <w:t>The</w:t>
      </w:r>
      <w:r w:rsidRPr="0064088A">
        <w:rPr>
          <w:sz w:val="16"/>
          <w:szCs w:val="16"/>
        </w:rPr>
        <w:t xml:space="preserve"> "new </w:t>
      </w:r>
      <w:r w:rsidRPr="0064088A">
        <w:rPr>
          <w:u w:val="single"/>
        </w:rPr>
        <w:t>precariat" refers to the proletariat that faces</w:t>
      </w:r>
      <w:r w:rsidRPr="0064088A">
        <w:rPr>
          <w:sz w:val="16"/>
          <w:szCs w:val="16"/>
        </w:rPr>
        <w:t xml:space="preserve"> capital under </w:t>
      </w:r>
      <w:r w:rsidRPr="0064088A">
        <w:rPr>
          <w:u w:val="single"/>
        </w:rPr>
        <w:t>today's unstable</w:t>
      </w:r>
      <w:r w:rsidRPr="0064088A">
        <w:rPr>
          <w:sz w:val="16"/>
          <w:szCs w:val="16"/>
        </w:rPr>
        <w:t xml:space="preserve"> and precarious </w:t>
      </w:r>
      <w:r w:rsidRPr="0064088A">
        <w:rPr>
          <w:u w:val="single"/>
        </w:rPr>
        <w:t>labor relations</w:t>
      </w:r>
      <w:r w:rsidRPr="0064088A">
        <w:rPr>
          <w:sz w:val="16"/>
          <w:szCs w:val="16"/>
        </w:rPr>
        <w:t xml:space="preserve"> -- informalization, casualization, part-time, temp, </w:t>
      </w:r>
      <w:proofErr w:type="gramStart"/>
      <w:r w:rsidRPr="0064088A">
        <w:rPr>
          <w:sz w:val="16"/>
          <w:szCs w:val="16"/>
        </w:rPr>
        <w:t>immigrant</w:t>
      </w:r>
      <w:proofErr w:type="gramEnd"/>
      <w:r w:rsidRPr="0064088A">
        <w:rPr>
          <w:sz w:val="16"/>
          <w:szCs w:val="16"/>
        </w:rPr>
        <w:t xml:space="preserve"> and contract labor. </w:t>
      </w:r>
      <w:r w:rsidRPr="0064088A">
        <w:rPr>
          <w:u w:val="single"/>
        </w:rPr>
        <w:t>As communities are uprooted</w:t>
      </w:r>
      <w:r w:rsidRPr="0064088A">
        <w:rPr>
          <w:sz w:val="16"/>
          <w:szCs w:val="16"/>
        </w:rPr>
        <w:t xml:space="preserve"> everywhere, </w:t>
      </w:r>
      <w:r w:rsidRPr="0064088A">
        <w:rPr>
          <w:u w:val="single"/>
        </w:rPr>
        <w:t xml:space="preserve">there is a </w:t>
      </w:r>
      <w:r w:rsidRPr="0064088A">
        <w:rPr>
          <w:b/>
          <w:u w:val="single"/>
        </w:rPr>
        <w:t>rising</w:t>
      </w:r>
      <w:r w:rsidRPr="0064088A">
        <w:rPr>
          <w:sz w:val="16"/>
          <w:szCs w:val="16"/>
        </w:rPr>
        <w:t xml:space="preserve"> reserve </w:t>
      </w:r>
      <w:r w:rsidRPr="0064088A">
        <w:rPr>
          <w:b/>
          <w:u w:val="single"/>
        </w:rPr>
        <w:t>army of immigrant labor</w:t>
      </w:r>
      <w:r w:rsidRPr="0064088A">
        <w:rPr>
          <w:sz w:val="16"/>
          <w:szCs w:val="16"/>
        </w:rPr>
        <w:t xml:space="preserve">. The global working class is becoming divided into citizen and immigrant workers. The latter are particularly attractive to transnational capital, as the lack of citizenship rights makes them particularly vulnerable, and therefore, exploitable. </w:t>
      </w:r>
      <w:r w:rsidRPr="0064088A">
        <w:rPr>
          <w:u w:val="single"/>
        </w:rPr>
        <w:t xml:space="preserve">The challenge for dominant groups is </w:t>
      </w:r>
      <w:r w:rsidRPr="0064088A">
        <w:rPr>
          <w:b/>
          <w:u w:val="single"/>
        </w:rPr>
        <w:t>how to</w:t>
      </w:r>
      <w:r w:rsidRPr="0064088A">
        <w:rPr>
          <w:u w:val="single"/>
        </w:rPr>
        <w:t xml:space="preserve"> </w:t>
      </w:r>
      <w:r w:rsidRPr="0064088A">
        <w:rPr>
          <w:b/>
          <w:u w:val="single"/>
        </w:rPr>
        <w:t>contain the real</w:t>
      </w:r>
      <w:r w:rsidRPr="0064088A">
        <w:rPr>
          <w:sz w:val="16"/>
          <w:szCs w:val="16"/>
        </w:rPr>
        <w:t xml:space="preserve"> and potential </w:t>
      </w:r>
      <w:r w:rsidRPr="0064088A">
        <w:rPr>
          <w:b/>
          <w:u w:val="single"/>
        </w:rPr>
        <w:t>rebellion</w:t>
      </w:r>
      <w:r w:rsidRPr="0064088A">
        <w:rPr>
          <w:u w:val="single"/>
        </w:rPr>
        <w:t xml:space="preserve"> of surplus humanity</w:t>
      </w:r>
      <w:r w:rsidRPr="0064088A">
        <w:rPr>
          <w:sz w:val="16"/>
          <w:szCs w:val="16"/>
        </w:rPr>
        <w:t xml:space="preserve">, the </w:t>
      </w:r>
      <w:r w:rsidRPr="0064088A">
        <w:rPr>
          <w:u w:val="single"/>
        </w:rPr>
        <w:t xml:space="preserve">immigrant </w:t>
      </w:r>
      <w:proofErr w:type="gramStart"/>
      <w:r w:rsidRPr="0064088A">
        <w:rPr>
          <w:u w:val="single"/>
        </w:rPr>
        <w:t>workforce</w:t>
      </w:r>
      <w:proofErr w:type="gramEnd"/>
      <w:r w:rsidRPr="0064088A">
        <w:rPr>
          <w:u w:val="single"/>
        </w:rPr>
        <w:t xml:space="preserve"> and the precariat</w:t>
      </w:r>
      <w:r w:rsidRPr="0064088A">
        <w:rPr>
          <w:sz w:val="16"/>
          <w:szCs w:val="16"/>
        </w:rPr>
        <w:t xml:space="preserve">. How can they contain the explosive contradictions of this system? The </w:t>
      </w:r>
      <w:r w:rsidRPr="0064088A">
        <w:rPr>
          <w:u w:val="single"/>
        </w:rPr>
        <w:t xml:space="preserve">21st century megacities become the </w:t>
      </w:r>
      <w:r w:rsidRPr="0064088A">
        <w:rPr>
          <w:b/>
          <w:u w:val="single"/>
        </w:rPr>
        <w:t>battlegrounds between mass resistance</w:t>
      </w:r>
      <w:r w:rsidRPr="0064088A">
        <w:rPr>
          <w:sz w:val="16"/>
          <w:szCs w:val="16"/>
        </w:rPr>
        <w:t xml:space="preserve"> movements </w:t>
      </w:r>
      <w:r w:rsidRPr="0064088A">
        <w:rPr>
          <w:b/>
          <w:u w:val="single"/>
        </w:rPr>
        <w:t>and</w:t>
      </w:r>
      <w:r w:rsidRPr="0064088A">
        <w:rPr>
          <w:sz w:val="16"/>
          <w:szCs w:val="16"/>
        </w:rPr>
        <w:t xml:space="preserve"> the new systems of </w:t>
      </w:r>
      <w:r w:rsidRPr="0064088A">
        <w:rPr>
          <w:b/>
          <w:u w:val="single"/>
        </w:rPr>
        <w:t>mass repression</w:t>
      </w:r>
      <w:r w:rsidRPr="0064088A">
        <w:rPr>
          <w:sz w:val="16"/>
          <w:szCs w:val="16"/>
        </w:rPr>
        <w:t xml:space="preserve">. Some </w:t>
      </w:r>
      <w:r w:rsidRPr="0064088A">
        <w:rPr>
          <w:u w:val="single"/>
        </w:rPr>
        <w:t>populations</w:t>
      </w:r>
      <w:r w:rsidRPr="0064088A">
        <w:rPr>
          <w:sz w:val="16"/>
          <w:szCs w:val="16"/>
        </w:rPr>
        <w:t xml:space="preserve"> in these cities (</w:t>
      </w:r>
      <w:proofErr w:type="gramStart"/>
      <w:r w:rsidRPr="0064088A">
        <w:rPr>
          <w:sz w:val="16"/>
          <w:szCs w:val="16"/>
        </w:rPr>
        <w:t>and also</w:t>
      </w:r>
      <w:proofErr w:type="gramEnd"/>
      <w:r w:rsidRPr="0064088A">
        <w:rPr>
          <w:sz w:val="16"/>
          <w:szCs w:val="16"/>
        </w:rPr>
        <w:t xml:space="preserve"> in abandoned countryside) </w:t>
      </w:r>
      <w:r w:rsidRPr="0064088A">
        <w:rPr>
          <w:u w:val="single"/>
        </w:rPr>
        <w:t xml:space="preserve">are at risk of </w:t>
      </w:r>
      <w:r w:rsidRPr="0064088A">
        <w:rPr>
          <w:b/>
          <w:u w:val="single"/>
        </w:rPr>
        <w:t>genocide</w:t>
      </w:r>
      <w:r w:rsidRPr="0064088A">
        <w:rPr>
          <w:u w:val="single"/>
        </w:rPr>
        <w:t>, such as</w:t>
      </w:r>
      <w:r w:rsidRPr="0064088A">
        <w:rPr>
          <w:sz w:val="16"/>
          <w:szCs w:val="16"/>
        </w:rPr>
        <w:t xml:space="preserve"> those </w:t>
      </w:r>
      <w:r w:rsidRPr="0064088A">
        <w:rPr>
          <w:u w:val="single"/>
        </w:rPr>
        <w:t>in Gaza</w:t>
      </w:r>
      <w:r w:rsidRPr="0064088A">
        <w:rPr>
          <w:sz w:val="16"/>
          <w:szCs w:val="16"/>
        </w:rPr>
        <w:t xml:space="preserve">, zones </w:t>
      </w:r>
      <w:r w:rsidRPr="0064088A">
        <w:rPr>
          <w:u w:val="single"/>
        </w:rPr>
        <w:t>in Somalia and Congo, and</w:t>
      </w:r>
      <w:r w:rsidRPr="0064088A">
        <w:rPr>
          <w:sz w:val="16"/>
          <w:szCs w:val="16"/>
        </w:rPr>
        <w:t xml:space="preserve"> swaths of </w:t>
      </w:r>
      <w:r w:rsidRPr="0064088A">
        <w:rPr>
          <w:u w:val="single"/>
        </w:rPr>
        <w:t>Iraq and Syria</w:t>
      </w:r>
      <w:r w:rsidRPr="0064088A">
        <w:rPr>
          <w:sz w:val="16"/>
          <w:szCs w:val="16"/>
        </w:rPr>
        <w:t xml:space="preserve">. 6) There is a disjuncture between a globalizing economy and a nation-state-based system of political authority. Transnational </w:t>
      </w:r>
      <w:r w:rsidRPr="0064088A">
        <w:rPr>
          <w:u w:val="single"/>
        </w:rPr>
        <w:t>state apparatuses</w:t>
      </w:r>
      <w:r w:rsidRPr="0064088A">
        <w:rPr>
          <w:sz w:val="16"/>
          <w:szCs w:val="16"/>
        </w:rPr>
        <w:t xml:space="preserve"> are incipient and </w:t>
      </w:r>
      <w:r w:rsidRPr="0064088A">
        <w:rPr>
          <w:u w:val="single"/>
        </w:rPr>
        <w:t xml:space="preserve">do </w:t>
      </w:r>
      <w:r w:rsidRPr="0064088A">
        <w:rPr>
          <w:b/>
          <w:u w:val="single"/>
        </w:rPr>
        <w:t>not wield enough power</w:t>
      </w:r>
      <w:r w:rsidRPr="0064088A">
        <w:rPr>
          <w:sz w:val="16"/>
          <w:szCs w:val="16"/>
        </w:rPr>
        <w:t xml:space="preserve"> and authority </w:t>
      </w:r>
      <w:r w:rsidRPr="0064088A">
        <w:rPr>
          <w:b/>
          <w:u w:val="single"/>
        </w:rPr>
        <w:t>to</w:t>
      </w:r>
      <w:r w:rsidRPr="0064088A">
        <w:rPr>
          <w:sz w:val="16"/>
          <w:szCs w:val="16"/>
        </w:rPr>
        <w:t xml:space="preserve"> organize and </w:t>
      </w:r>
      <w:r w:rsidRPr="0064088A">
        <w:rPr>
          <w:b/>
          <w:u w:val="single"/>
        </w:rPr>
        <w:t>stabilize the system</w:t>
      </w:r>
      <w:r w:rsidRPr="0064088A">
        <w:rPr>
          <w:u w:val="single"/>
        </w:rPr>
        <w:t>, much less</w:t>
      </w:r>
      <w:r w:rsidRPr="0064088A">
        <w:rPr>
          <w:sz w:val="16"/>
          <w:szCs w:val="16"/>
        </w:rPr>
        <w:t xml:space="preserve"> to </w:t>
      </w:r>
      <w:r w:rsidRPr="0064088A">
        <w:rPr>
          <w:u w:val="single"/>
        </w:rPr>
        <w:t>impose regulations on runaway</w:t>
      </w:r>
      <w:r w:rsidRPr="0064088A">
        <w:rPr>
          <w:sz w:val="16"/>
          <w:szCs w:val="16"/>
        </w:rPr>
        <w:t xml:space="preserve"> transnational </w:t>
      </w:r>
      <w:r w:rsidRPr="0064088A">
        <w:rPr>
          <w:u w:val="single"/>
        </w:rPr>
        <w:t>capital</w:t>
      </w:r>
      <w:r w:rsidRPr="0064088A">
        <w:rPr>
          <w:sz w:val="16"/>
          <w:szCs w:val="16"/>
        </w:rPr>
        <w:t xml:space="preserve">. </w:t>
      </w:r>
      <w:r w:rsidRPr="00747567">
        <w:rPr>
          <w:highlight w:val="green"/>
          <w:u w:val="single"/>
        </w:rPr>
        <w:t>In the wake of</w:t>
      </w:r>
      <w:r w:rsidRPr="0064088A">
        <w:rPr>
          <w:u w:val="single"/>
        </w:rPr>
        <w:t xml:space="preserve"> the </w:t>
      </w:r>
      <w:r w:rsidRPr="00747567">
        <w:rPr>
          <w:highlight w:val="green"/>
          <w:u w:val="single"/>
        </w:rPr>
        <w:t>2008</w:t>
      </w:r>
      <w:r w:rsidRPr="0064088A">
        <w:rPr>
          <w:sz w:val="16"/>
          <w:szCs w:val="16"/>
        </w:rPr>
        <w:t xml:space="preserve"> financial </w:t>
      </w:r>
      <w:r w:rsidRPr="0064088A">
        <w:rPr>
          <w:u w:val="single"/>
        </w:rPr>
        <w:t>collapse</w:t>
      </w:r>
      <w:r w:rsidRPr="0064088A">
        <w:rPr>
          <w:sz w:val="16"/>
          <w:szCs w:val="16"/>
        </w:rPr>
        <w:t xml:space="preserve">, for instance, the </w:t>
      </w:r>
      <w:r w:rsidRPr="0064088A">
        <w:rPr>
          <w:u w:val="single"/>
        </w:rPr>
        <w:t xml:space="preserve">governments of </w:t>
      </w:r>
      <w:r w:rsidRPr="00747567">
        <w:rPr>
          <w:highlight w:val="green"/>
          <w:u w:val="single"/>
        </w:rPr>
        <w:t>the</w:t>
      </w:r>
      <w:r w:rsidRPr="0064088A">
        <w:rPr>
          <w:sz w:val="16"/>
          <w:szCs w:val="16"/>
        </w:rPr>
        <w:t xml:space="preserve"> G-8 and </w:t>
      </w:r>
      <w:r w:rsidRPr="00747567">
        <w:rPr>
          <w:highlight w:val="green"/>
          <w:u w:val="single"/>
        </w:rPr>
        <w:t xml:space="preserve">G-20 were </w:t>
      </w:r>
      <w:r w:rsidRPr="00747567">
        <w:rPr>
          <w:b/>
          <w:highlight w:val="green"/>
          <w:u w:val="single"/>
        </w:rPr>
        <w:t>unable to impose</w:t>
      </w:r>
      <w:r w:rsidRPr="0064088A">
        <w:rPr>
          <w:b/>
          <w:u w:val="single"/>
        </w:rPr>
        <w:t xml:space="preserve"> transnational </w:t>
      </w:r>
      <w:r w:rsidRPr="00747567">
        <w:rPr>
          <w:b/>
          <w:highlight w:val="green"/>
          <w:u w:val="single"/>
        </w:rPr>
        <w:t>regulation</w:t>
      </w:r>
      <w:r w:rsidRPr="0064088A">
        <w:rPr>
          <w:u w:val="single"/>
        </w:rPr>
        <w:t xml:space="preserve"> on the</w:t>
      </w:r>
      <w:r w:rsidRPr="0064088A">
        <w:rPr>
          <w:sz w:val="16"/>
          <w:szCs w:val="16"/>
        </w:rPr>
        <w:t xml:space="preserve"> global </w:t>
      </w:r>
      <w:r w:rsidRPr="0064088A">
        <w:rPr>
          <w:u w:val="single"/>
        </w:rPr>
        <w:t>financial system, despite</w:t>
      </w:r>
      <w:r w:rsidRPr="0064088A">
        <w:rPr>
          <w:sz w:val="16"/>
          <w:szCs w:val="16"/>
        </w:rPr>
        <w:t xml:space="preserve"> a series of </w:t>
      </w:r>
      <w:r w:rsidRPr="0064088A">
        <w:rPr>
          <w:u w:val="single"/>
        </w:rPr>
        <w:t>emergency summits</w:t>
      </w:r>
      <w:r w:rsidRPr="0064088A">
        <w:rPr>
          <w:sz w:val="16"/>
          <w:szCs w:val="16"/>
        </w:rPr>
        <w:t xml:space="preserve"> to discuss such regulation. </w:t>
      </w:r>
      <w:r w:rsidRPr="0064088A">
        <w:rPr>
          <w:u w:val="single"/>
        </w:rPr>
        <w:t>Elites</w:t>
      </w:r>
      <w:r w:rsidRPr="0064088A">
        <w:rPr>
          <w:sz w:val="16"/>
          <w:szCs w:val="16"/>
        </w:rPr>
        <w:t xml:space="preserve"> historically </w:t>
      </w:r>
      <w:r w:rsidRPr="0064088A">
        <w:rPr>
          <w:u w:val="single"/>
        </w:rPr>
        <w:t>have attempted to resolve</w:t>
      </w:r>
      <w:r w:rsidRPr="0064088A">
        <w:rPr>
          <w:sz w:val="16"/>
          <w:szCs w:val="16"/>
        </w:rPr>
        <w:t xml:space="preserve"> the problems of </w:t>
      </w:r>
      <w:r w:rsidRPr="0064088A">
        <w:rPr>
          <w:u w:val="single"/>
        </w:rPr>
        <w:t>over-accumulation by</w:t>
      </w:r>
      <w:r w:rsidRPr="0064088A">
        <w:rPr>
          <w:sz w:val="16"/>
          <w:szCs w:val="16"/>
        </w:rPr>
        <w:t xml:space="preserve"> state </w:t>
      </w:r>
      <w:r w:rsidRPr="0064088A">
        <w:rPr>
          <w:u w:val="single"/>
        </w:rPr>
        <w:t>policies that</w:t>
      </w:r>
      <w:r w:rsidRPr="0064088A">
        <w:rPr>
          <w:sz w:val="16"/>
          <w:szCs w:val="16"/>
        </w:rPr>
        <w:t xml:space="preserve"> can </w:t>
      </w:r>
      <w:r w:rsidRPr="0064088A">
        <w:rPr>
          <w:u w:val="single"/>
        </w:rPr>
        <w:t>regulate</w:t>
      </w:r>
      <w:r w:rsidRPr="0064088A">
        <w:rPr>
          <w:sz w:val="16"/>
          <w:szCs w:val="16"/>
        </w:rPr>
        <w:t xml:space="preserve"> the anarchy of </w:t>
      </w:r>
      <w:r w:rsidRPr="0064088A">
        <w:rPr>
          <w:u w:val="single"/>
        </w:rPr>
        <w:t>the market</w:t>
      </w:r>
      <w:r w:rsidRPr="0064088A">
        <w:rPr>
          <w:sz w:val="16"/>
          <w:szCs w:val="16"/>
        </w:rPr>
        <w:t xml:space="preserve">. </w:t>
      </w:r>
      <w:r w:rsidRPr="0064088A">
        <w:rPr>
          <w:u w:val="single"/>
        </w:rPr>
        <w:t>However</w:t>
      </w:r>
      <w:r w:rsidRPr="0064088A">
        <w:rPr>
          <w:sz w:val="16"/>
          <w:szCs w:val="16"/>
        </w:rPr>
        <w:t xml:space="preserve">, in recent decades, </w:t>
      </w:r>
      <w:r w:rsidRPr="0064088A">
        <w:rPr>
          <w:u w:val="single"/>
        </w:rPr>
        <w:t xml:space="preserve">transnational </w:t>
      </w:r>
      <w:r w:rsidRPr="00747567">
        <w:rPr>
          <w:highlight w:val="green"/>
          <w:u w:val="single"/>
        </w:rPr>
        <w:t xml:space="preserve">capital has </w:t>
      </w:r>
      <w:r w:rsidRPr="00747567">
        <w:rPr>
          <w:b/>
          <w:highlight w:val="green"/>
          <w:u w:val="single"/>
        </w:rPr>
        <w:t>broken free from</w:t>
      </w:r>
      <w:r w:rsidRPr="0064088A">
        <w:rPr>
          <w:sz w:val="16"/>
          <w:szCs w:val="16"/>
        </w:rPr>
        <w:t xml:space="preserve"> the </w:t>
      </w:r>
      <w:r w:rsidRPr="00747567">
        <w:rPr>
          <w:b/>
          <w:highlight w:val="green"/>
          <w:u w:val="single"/>
        </w:rPr>
        <w:t>constraints</w:t>
      </w:r>
      <w:r w:rsidRPr="0064088A">
        <w:rPr>
          <w:u w:val="single"/>
        </w:rPr>
        <w:t xml:space="preserve"> imposed by the nation-state</w:t>
      </w:r>
      <w:r w:rsidRPr="0064088A">
        <w:rPr>
          <w:sz w:val="16"/>
          <w:szCs w:val="16"/>
        </w:rPr>
        <w:t xml:space="preserve">. The more "enlightened" elite representatives of </w:t>
      </w:r>
      <w:r w:rsidRPr="0064088A">
        <w:rPr>
          <w:u w:val="single"/>
        </w:rPr>
        <w:t>the</w:t>
      </w:r>
      <w:r w:rsidRPr="0064088A">
        <w:rPr>
          <w:sz w:val="16"/>
          <w:szCs w:val="16"/>
        </w:rPr>
        <w:t xml:space="preserve"> transnational </w:t>
      </w:r>
      <w:r w:rsidRPr="0064088A">
        <w:rPr>
          <w:u w:val="single"/>
        </w:rPr>
        <w:t>capitalist class are</w:t>
      </w:r>
      <w:r w:rsidRPr="0064088A">
        <w:rPr>
          <w:sz w:val="16"/>
          <w:szCs w:val="16"/>
        </w:rPr>
        <w:t xml:space="preserve"> now </w:t>
      </w:r>
      <w:r w:rsidRPr="0064088A">
        <w:rPr>
          <w:u w:val="single"/>
        </w:rPr>
        <w:t>clamoring</w:t>
      </w:r>
      <w:r w:rsidRPr="0064088A">
        <w:rPr>
          <w:sz w:val="16"/>
          <w:szCs w:val="16"/>
        </w:rPr>
        <w:t xml:space="preserve"> for transnational mechanisms of regulation that would allow the global ruling class </w:t>
      </w:r>
      <w:r w:rsidRPr="0064088A">
        <w:rPr>
          <w:u w:val="single"/>
        </w:rPr>
        <w:t xml:space="preserve">to reign in the </w:t>
      </w:r>
      <w:r w:rsidRPr="0064088A">
        <w:rPr>
          <w:b/>
          <w:u w:val="single"/>
        </w:rPr>
        <w:t>anarchy of the system</w:t>
      </w:r>
      <w:r w:rsidRPr="0064088A">
        <w:rPr>
          <w:sz w:val="16"/>
          <w:szCs w:val="16"/>
        </w:rPr>
        <w:t xml:space="preserve"> in the interests of saving global capitalism from itself </w:t>
      </w:r>
      <w:r w:rsidRPr="0064088A">
        <w:rPr>
          <w:u w:val="single"/>
        </w:rPr>
        <w:t>and</w:t>
      </w:r>
      <w:r w:rsidRPr="0064088A">
        <w:rPr>
          <w:sz w:val="16"/>
          <w:szCs w:val="16"/>
        </w:rPr>
        <w:t xml:space="preserve"> from </w:t>
      </w:r>
      <w:r w:rsidRPr="0064088A">
        <w:rPr>
          <w:b/>
          <w:u w:val="single"/>
        </w:rPr>
        <w:t>radical challenges from below</w:t>
      </w:r>
      <w:r w:rsidRPr="0064088A">
        <w:rPr>
          <w:sz w:val="16"/>
          <w:szCs w:val="16"/>
        </w:rPr>
        <w:t xml:space="preserve">.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64088A">
        <w:rPr>
          <w:sz w:val="16"/>
          <w:szCs w:val="16"/>
        </w:rPr>
        <w:t>Syriza</w:t>
      </w:r>
      <w:proofErr w:type="spellEnd"/>
      <w:r w:rsidRPr="0064088A">
        <w:rPr>
          <w:sz w:val="16"/>
          <w:szCs w:val="16"/>
        </w:rPr>
        <w:t xml:space="preserve"> party came to power in 2015 on the heels of militant worker struggles and a mass uprising. But the party abandoned its radical program </w:t>
      </w:r>
      <w:proofErr w:type="gramStart"/>
      <w:r w:rsidRPr="0064088A">
        <w:rPr>
          <w:sz w:val="16"/>
          <w:szCs w:val="16"/>
        </w:rPr>
        <w:t>as a result of</w:t>
      </w:r>
      <w:proofErr w:type="gramEnd"/>
      <w:r w:rsidRPr="0064088A">
        <w:rPr>
          <w:sz w:val="16"/>
          <w:szCs w:val="16"/>
        </w:rPr>
        <w:t xml:space="preserve"> the enormous pressure exerted on it from the European Central Bank and private international creditors. The Systemic Critique of Global Capitalism A growing number of transnational elites themselves now recognize that any resolution to the global crisis must involve redistribution downward of income. However, in the </w:t>
      </w:r>
      <w:r w:rsidRPr="0064088A">
        <w:rPr>
          <w:sz w:val="16"/>
          <w:szCs w:val="16"/>
        </w:rPr>
        <w:lastRenderedPageBreak/>
        <w:t xml:space="preserve">viewpoint of those from below, a neo-Keynesian </w:t>
      </w:r>
      <w:r w:rsidRPr="0064088A">
        <w:rPr>
          <w:u w:val="single"/>
        </w:rPr>
        <w:t xml:space="preserve">redistribution within the prevailing corporate power structure is </w:t>
      </w:r>
      <w:r w:rsidRPr="0064088A">
        <w:rPr>
          <w:b/>
          <w:u w:val="single"/>
        </w:rPr>
        <w:t>not enough</w:t>
      </w:r>
      <w:r w:rsidRPr="0064088A">
        <w:rPr>
          <w:sz w:val="16"/>
          <w:szCs w:val="16"/>
        </w:rPr>
        <w:t xml:space="preserve">. </w:t>
      </w:r>
      <w:r w:rsidRPr="0064088A">
        <w:rPr>
          <w:u w:val="single"/>
        </w:rPr>
        <w:t>What is required is a</w:t>
      </w:r>
      <w:r w:rsidRPr="0064088A">
        <w:rPr>
          <w:sz w:val="16"/>
          <w:szCs w:val="16"/>
        </w:rPr>
        <w:t xml:space="preserve"> redistribution of power downward and </w:t>
      </w:r>
      <w:r w:rsidRPr="0064088A">
        <w:rPr>
          <w:b/>
          <w:u w:val="single"/>
        </w:rPr>
        <w:t>transformation toward a system</w:t>
      </w:r>
      <w:r w:rsidRPr="0064088A">
        <w:rPr>
          <w:u w:val="single"/>
        </w:rPr>
        <w:t xml:space="preserve"> in which social need trumps</w:t>
      </w:r>
      <w:r w:rsidRPr="0064088A">
        <w:rPr>
          <w:sz w:val="16"/>
          <w:szCs w:val="16"/>
        </w:rPr>
        <w:t xml:space="preserve"> private </w:t>
      </w:r>
      <w:r w:rsidRPr="0064088A">
        <w:rPr>
          <w:u w:val="single"/>
        </w:rPr>
        <w:t>profit</w:t>
      </w:r>
      <w:r w:rsidRPr="0064088A">
        <w:rPr>
          <w:sz w:val="16"/>
          <w:szCs w:val="16"/>
        </w:rPr>
        <w:t xml:space="preserve">. </w:t>
      </w:r>
      <w:r w:rsidRPr="00747567">
        <w:rPr>
          <w:highlight w:val="green"/>
          <w:u w:val="single"/>
        </w:rPr>
        <w:t xml:space="preserve">A </w:t>
      </w:r>
      <w:r w:rsidRPr="00747567">
        <w:rPr>
          <w:b/>
          <w:highlight w:val="green"/>
          <w:u w:val="single"/>
        </w:rPr>
        <w:t>global rebellion</w:t>
      </w:r>
      <w:r w:rsidRPr="0064088A">
        <w:rPr>
          <w:u w:val="single"/>
        </w:rPr>
        <w:t xml:space="preserve"> against the transnational capitalist class </w:t>
      </w:r>
      <w:r w:rsidRPr="00747567">
        <w:rPr>
          <w:highlight w:val="green"/>
          <w:u w:val="single"/>
        </w:rPr>
        <w:t>has spread</w:t>
      </w:r>
      <w:r w:rsidRPr="0064088A">
        <w:rPr>
          <w:u w:val="single"/>
        </w:rPr>
        <w:t xml:space="preserve"> since</w:t>
      </w:r>
      <w:r w:rsidRPr="0064088A">
        <w:rPr>
          <w:sz w:val="16"/>
          <w:szCs w:val="16"/>
        </w:rPr>
        <w:t xml:space="preserve"> the financial collapse of </w:t>
      </w:r>
      <w:r w:rsidRPr="0064088A">
        <w:rPr>
          <w:u w:val="single"/>
        </w:rPr>
        <w:t>2008</w:t>
      </w:r>
      <w:r w:rsidRPr="0064088A">
        <w:rPr>
          <w:sz w:val="16"/>
          <w:szCs w:val="16"/>
        </w:rPr>
        <w:t xml:space="preserve">. Wherever one looks, </w:t>
      </w:r>
      <w:r w:rsidRPr="0064088A">
        <w:rPr>
          <w:u w:val="single"/>
        </w:rPr>
        <w:t xml:space="preserve">there is </w:t>
      </w:r>
      <w:r w:rsidRPr="0064088A">
        <w:rPr>
          <w:b/>
          <w:u w:val="single"/>
        </w:rPr>
        <w:t>popular</w:t>
      </w:r>
      <w:r w:rsidRPr="0064088A">
        <w:rPr>
          <w:u w:val="single"/>
        </w:rPr>
        <w:t xml:space="preserve">, </w:t>
      </w:r>
      <w:r w:rsidRPr="0064088A">
        <w:rPr>
          <w:b/>
          <w:u w:val="single"/>
        </w:rPr>
        <w:t>grassroots</w:t>
      </w:r>
      <w:r w:rsidRPr="0064088A">
        <w:rPr>
          <w:sz w:val="16"/>
          <w:szCs w:val="16"/>
        </w:rPr>
        <w:t xml:space="preserve"> and leftist </w:t>
      </w:r>
      <w:r w:rsidRPr="0064088A">
        <w:rPr>
          <w:b/>
          <w:u w:val="single"/>
        </w:rPr>
        <w:t>struggle</w:t>
      </w:r>
      <w:r w:rsidRPr="0064088A">
        <w:rPr>
          <w:u w:val="single"/>
        </w:rPr>
        <w:t xml:space="preserve">, and the rise of </w:t>
      </w:r>
      <w:r w:rsidRPr="0064088A">
        <w:rPr>
          <w:b/>
          <w:u w:val="single"/>
        </w:rPr>
        <w:t>new cultures of resistance</w:t>
      </w:r>
      <w:r w:rsidRPr="0064088A">
        <w:rPr>
          <w:u w:val="single"/>
        </w:rPr>
        <w:t xml:space="preserve">: </w:t>
      </w:r>
      <w:r w:rsidRPr="00747567">
        <w:rPr>
          <w:highlight w:val="green"/>
          <w:u w:val="single"/>
        </w:rPr>
        <w:t>the Arab Spring</w:t>
      </w:r>
      <w:r w:rsidRPr="0064088A">
        <w:rPr>
          <w:sz w:val="16"/>
          <w:szCs w:val="16"/>
        </w:rPr>
        <w:t xml:space="preserve">; the resurgence of </w:t>
      </w:r>
      <w:r w:rsidRPr="0064088A">
        <w:rPr>
          <w:u w:val="single"/>
        </w:rPr>
        <w:t xml:space="preserve">leftist politics in </w:t>
      </w:r>
      <w:r w:rsidRPr="00747567">
        <w:rPr>
          <w:highlight w:val="green"/>
          <w:u w:val="single"/>
        </w:rPr>
        <w:t>Greece, Spain and</w:t>
      </w:r>
      <w:r w:rsidRPr="0064088A">
        <w:rPr>
          <w:sz w:val="16"/>
          <w:szCs w:val="16"/>
        </w:rPr>
        <w:t xml:space="preserve"> elsewhere in </w:t>
      </w:r>
      <w:r w:rsidRPr="00747567">
        <w:rPr>
          <w:highlight w:val="green"/>
          <w:u w:val="single"/>
        </w:rPr>
        <w:t>Europe</w:t>
      </w:r>
      <w:r w:rsidRPr="0064088A">
        <w:rPr>
          <w:sz w:val="16"/>
          <w:szCs w:val="16"/>
        </w:rPr>
        <w:t xml:space="preserve">; the tenacious resistance of </w:t>
      </w:r>
      <w:r w:rsidRPr="00747567">
        <w:rPr>
          <w:highlight w:val="green"/>
          <w:u w:val="single"/>
        </w:rPr>
        <w:t>Mexican</w:t>
      </w:r>
      <w:r w:rsidRPr="0064088A">
        <w:rPr>
          <w:u w:val="single"/>
        </w:rPr>
        <w:t xml:space="preserve"> social </w:t>
      </w:r>
      <w:r w:rsidRPr="00747567">
        <w:rPr>
          <w:highlight w:val="green"/>
          <w:u w:val="single"/>
        </w:rPr>
        <w:t>movements</w:t>
      </w:r>
      <w:r w:rsidRPr="0064088A">
        <w:rPr>
          <w:sz w:val="16"/>
          <w:szCs w:val="16"/>
        </w:rPr>
        <w:t xml:space="preserve"> following the </w:t>
      </w:r>
      <w:proofErr w:type="spellStart"/>
      <w:r w:rsidRPr="0064088A">
        <w:rPr>
          <w:sz w:val="16"/>
          <w:szCs w:val="16"/>
        </w:rPr>
        <w:t>Ayotzinapa</w:t>
      </w:r>
      <w:proofErr w:type="spellEnd"/>
      <w:r w:rsidRPr="0064088A">
        <w:rPr>
          <w:sz w:val="16"/>
          <w:szCs w:val="16"/>
        </w:rPr>
        <w:t xml:space="preserve"> massacre of 2014; </w:t>
      </w:r>
      <w:r w:rsidRPr="00747567">
        <w:rPr>
          <w:highlight w:val="green"/>
          <w:u w:val="single"/>
        </w:rPr>
        <w:t>the</w:t>
      </w:r>
      <w:r w:rsidRPr="0064088A">
        <w:rPr>
          <w:u w:val="single"/>
        </w:rPr>
        <w:t xml:space="preserve"> favela </w:t>
      </w:r>
      <w:r w:rsidRPr="00747567">
        <w:rPr>
          <w:highlight w:val="green"/>
          <w:u w:val="single"/>
        </w:rPr>
        <w:t>uprising in Brazil</w:t>
      </w:r>
      <w:r w:rsidRPr="0064088A">
        <w:rPr>
          <w:sz w:val="16"/>
          <w:szCs w:val="16"/>
        </w:rPr>
        <w:t xml:space="preserve"> against the government's World Cup and Olympic expulsion policies; the </w:t>
      </w:r>
      <w:r w:rsidRPr="0064088A">
        <w:rPr>
          <w:u w:val="single"/>
        </w:rPr>
        <w:t xml:space="preserve">student strikes in </w:t>
      </w:r>
      <w:r w:rsidRPr="00747567">
        <w:rPr>
          <w:highlight w:val="green"/>
          <w:u w:val="single"/>
        </w:rPr>
        <w:t>Chile</w:t>
      </w:r>
      <w:r w:rsidRPr="0064088A">
        <w:rPr>
          <w:sz w:val="16"/>
          <w:szCs w:val="16"/>
        </w:rPr>
        <w:t xml:space="preserve">; the remarkable surge in </w:t>
      </w:r>
      <w:r w:rsidRPr="0064088A">
        <w:rPr>
          <w:u w:val="single"/>
        </w:rPr>
        <w:t xml:space="preserve">the </w:t>
      </w:r>
      <w:r w:rsidRPr="00747567">
        <w:rPr>
          <w:highlight w:val="green"/>
          <w:u w:val="single"/>
        </w:rPr>
        <w:t>Chinese workers'</w:t>
      </w:r>
      <w:r w:rsidRPr="0064088A">
        <w:rPr>
          <w:u w:val="single"/>
        </w:rPr>
        <w:t xml:space="preserve"> movement</w:t>
      </w:r>
      <w:r w:rsidRPr="0064088A">
        <w:rPr>
          <w:sz w:val="16"/>
          <w:szCs w:val="16"/>
        </w:rPr>
        <w:t xml:space="preserve">; the shack dwellers and other </w:t>
      </w:r>
      <w:r w:rsidRPr="0064088A">
        <w:rPr>
          <w:u w:val="single"/>
        </w:rPr>
        <w:t xml:space="preserve">poor people's campaigns in </w:t>
      </w:r>
      <w:r w:rsidRPr="00747567">
        <w:rPr>
          <w:highlight w:val="green"/>
          <w:u w:val="single"/>
        </w:rPr>
        <w:t>South Africa; Occupy</w:t>
      </w:r>
      <w:r w:rsidRPr="0064088A">
        <w:rPr>
          <w:u w:val="single"/>
        </w:rPr>
        <w:t xml:space="preserve"> Wall Street, the </w:t>
      </w:r>
      <w:r w:rsidRPr="00747567">
        <w:rPr>
          <w:highlight w:val="green"/>
          <w:u w:val="single"/>
        </w:rPr>
        <w:t>immigrant rights</w:t>
      </w:r>
      <w:r w:rsidRPr="0064088A">
        <w:rPr>
          <w:u w:val="single"/>
        </w:rPr>
        <w:t xml:space="preserve"> movement, </w:t>
      </w:r>
      <w:r w:rsidRPr="00747567">
        <w:rPr>
          <w:highlight w:val="green"/>
          <w:u w:val="single"/>
        </w:rPr>
        <w:t>Black Lives Matter, fast food workers'</w:t>
      </w:r>
      <w:r w:rsidRPr="0064088A">
        <w:rPr>
          <w:u w:val="single"/>
        </w:rPr>
        <w:t xml:space="preserve"> struggle and</w:t>
      </w:r>
      <w:r w:rsidRPr="0064088A">
        <w:rPr>
          <w:sz w:val="16"/>
          <w:szCs w:val="16"/>
        </w:rPr>
        <w:t xml:space="preserve"> the mobilization around </w:t>
      </w:r>
      <w:r w:rsidRPr="0064088A">
        <w:rPr>
          <w:u w:val="single"/>
        </w:rPr>
        <w:t xml:space="preserve">the </w:t>
      </w:r>
      <w:r w:rsidRPr="00747567">
        <w:rPr>
          <w:highlight w:val="green"/>
          <w:u w:val="single"/>
        </w:rPr>
        <w:t>Bernie Sanders</w:t>
      </w:r>
      <w:r w:rsidRPr="0064088A">
        <w:rPr>
          <w:sz w:val="16"/>
          <w:szCs w:val="16"/>
        </w:rPr>
        <w:t xml:space="preserve"> presidential </w:t>
      </w:r>
      <w:r w:rsidRPr="0064088A">
        <w:rPr>
          <w:u w:val="single"/>
        </w:rPr>
        <w:t>campaign</w:t>
      </w:r>
      <w:r w:rsidRPr="0064088A">
        <w:rPr>
          <w:sz w:val="16"/>
          <w:szCs w:val="16"/>
        </w:rPr>
        <w:t xml:space="preserve"> in the United States. This global revolt is spread unevenly and faces many challenges. A number of these struggles, moreover, have suffered setbacks, such as the Greek working-class movement and, tragically, the Arab Spring. What type of a transformation is viable, and how do we achieve it? How we interpret the global crisis is itself a matter of vital importance as politics polarize worldwide between a neofascist and a popular response. </w:t>
      </w:r>
      <w:r w:rsidRPr="0064088A">
        <w:rPr>
          <w:u w:val="single"/>
        </w:rPr>
        <w:t xml:space="preserve">The systemic critique of global capitalism must </w:t>
      </w:r>
      <w:r w:rsidRPr="0064088A">
        <w:rPr>
          <w:b/>
          <w:u w:val="single"/>
        </w:rPr>
        <w:t>strive to influence</w:t>
      </w:r>
      <w:r w:rsidRPr="0064088A">
        <w:rPr>
          <w:sz w:val="16"/>
          <w:szCs w:val="16"/>
        </w:rPr>
        <w:t xml:space="preserve">, from this vantage point, </w:t>
      </w:r>
      <w:r w:rsidRPr="0064088A">
        <w:rPr>
          <w:b/>
          <w:u w:val="single"/>
        </w:rPr>
        <w:t>the discourse and practice of movements</w:t>
      </w:r>
      <w:r w:rsidRPr="0064088A">
        <w:rPr>
          <w:u w:val="single"/>
        </w:rPr>
        <w:t xml:space="preserve"> for a more just distribution of wealth</w:t>
      </w:r>
      <w:r w:rsidRPr="0064088A">
        <w:rPr>
          <w:sz w:val="16"/>
          <w:szCs w:val="16"/>
        </w:rPr>
        <w:t xml:space="preserve"> and power. </w:t>
      </w:r>
      <w:r w:rsidRPr="00747567">
        <w:rPr>
          <w:b/>
          <w:highlight w:val="green"/>
          <w:u w:val="single"/>
        </w:rPr>
        <w:t>Our survival</w:t>
      </w:r>
      <w:r w:rsidRPr="00747567">
        <w:rPr>
          <w:highlight w:val="green"/>
          <w:u w:val="single"/>
        </w:rPr>
        <w:t xml:space="preserve"> may depend on it</w:t>
      </w:r>
    </w:p>
    <w:p w14:paraId="6C8E3226" w14:textId="77777777" w:rsidR="00A71B1E" w:rsidRPr="00E133B3" w:rsidRDefault="00A71B1E" w:rsidP="00A71B1E">
      <w:pPr>
        <w:pStyle w:val="Heading4"/>
        <w:rPr>
          <w:rFonts w:cs="Calibri"/>
        </w:rPr>
      </w:pPr>
      <w:r w:rsidRPr="00E133B3">
        <w:rPr>
          <w:rFonts w:cs="Calibri"/>
        </w:rPr>
        <w:t xml:space="preserve">The assumption that Indigenous resistance is excluded from or irrelevant to class analysis and movements reifies that myth that “Indians missed out on modernity,” justifying their erasure from history.  Recognizing the role anti-capitalism </w:t>
      </w:r>
      <w:proofErr w:type="gramStart"/>
      <w:r w:rsidRPr="00E133B3">
        <w:rPr>
          <w:rFonts w:cs="Calibri"/>
        </w:rPr>
        <w:t>has to</w:t>
      </w:r>
      <w:proofErr w:type="gramEnd"/>
      <w:r w:rsidRPr="00E133B3">
        <w:rPr>
          <w:rFonts w:cs="Calibri"/>
        </w:rPr>
        <w:t xml:space="preserve"> play in Indigenous liberation is necessary and is proven by contemporary resistance at Standing Rock.</w:t>
      </w:r>
    </w:p>
    <w:p w14:paraId="2626BCB0" w14:textId="77777777" w:rsidR="00A71B1E" w:rsidRPr="00E133B3" w:rsidRDefault="00A71B1E" w:rsidP="00A71B1E">
      <w:proofErr w:type="spellStart"/>
      <w:r w:rsidRPr="00E133B3">
        <w:rPr>
          <w:rStyle w:val="Style13ptBold"/>
        </w:rPr>
        <w:t>Balthaser</w:t>
      </w:r>
      <w:proofErr w:type="spellEnd"/>
      <w:r w:rsidRPr="00E133B3">
        <w:rPr>
          <w:rStyle w:val="Style13ptBold"/>
        </w:rPr>
        <w:t xml:space="preserve"> 16</w:t>
      </w:r>
      <w:r w:rsidRPr="00E133B3">
        <w:t xml:space="preserve">—Associate Professor of multiethnic US literature at Indiana University [Benjamin, “Colonies and Capital,” </w:t>
      </w:r>
      <w:r w:rsidRPr="00E133B3">
        <w:rPr>
          <w:i/>
        </w:rPr>
        <w:t>Jacobin</w:t>
      </w:r>
      <w:r w:rsidRPr="00E133B3">
        <w:t xml:space="preserve">, 11 Nov, https://www.jacobinmag.com/2016/11/native-americans-marxism-colonialism-nodapl-archie-phinney-means-nez-perce/] </w:t>
      </w:r>
    </w:p>
    <w:p w14:paraId="37218088" w14:textId="77777777" w:rsidR="00A71B1E" w:rsidRPr="00E133B3" w:rsidRDefault="00A71B1E" w:rsidP="00A71B1E">
      <w:pPr>
        <w:rPr>
          <w:sz w:val="16"/>
        </w:rPr>
      </w:pPr>
      <w:r w:rsidRPr="00E133B3">
        <w:rPr>
          <w:rStyle w:val="StyleUnderline"/>
        </w:rPr>
        <w:t>Phinney’s</w:t>
      </w:r>
      <w:r w:rsidRPr="00E133B3">
        <w:rPr>
          <w:sz w:val="16"/>
        </w:rPr>
        <w:t xml:space="preserve"> life and </w:t>
      </w:r>
      <w:r w:rsidRPr="00E133B3">
        <w:rPr>
          <w:rStyle w:val="StyleUnderline"/>
        </w:rPr>
        <w:t xml:space="preserve">work </w:t>
      </w:r>
      <w:proofErr w:type="gramStart"/>
      <w:r w:rsidRPr="00E133B3">
        <w:rPr>
          <w:rStyle w:val="StyleUnderline"/>
        </w:rPr>
        <w:t>open up</w:t>
      </w:r>
      <w:proofErr w:type="gramEnd"/>
      <w:r w:rsidRPr="00E133B3">
        <w:rPr>
          <w:rStyle w:val="StyleUnderline"/>
        </w:rPr>
        <w:t xml:space="preserve"> a set of questions about identity and praxis that</w:t>
      </w:r>
      <w:r w:rsidRPr="00E133B3">
        <w:rPr>
          <w:sz w:val="16"/>
        </w:rPr>
        <w:t xml:space="preserve"> still </w:t>
      </w:r>
      <w:r w:rsidRPr="00E133B3">
        <w:rPr>
          <w:rStyle w:val="StyleUnderline"/>
        </w:rPr>
        <w:t>have purchase on the national imaginary about Native Americans</w:t>
      </w:r>
      <w:r w:rsidRPr="00E133B3">
        <w:rPr>
          <w:sz w:val="16"/>
        </w:rPr>
        <w:t>.</w:t>
      </w:r>
    </w:p>
    <w:p w14:paraId="1B4CBE05" w14:textId="77777777" w:rsidR="00A71B1E" w:rsidRPr="00E133B3" w:rsidRDefault="00A71B1E" w:rsidP="00A71B1E">
      <w:pPr>
        <w:rPr>
          <w:sz w:val="16"/>
        </w:rPr>
      </w:pPr>
      <w:r w:rsidRPr="00E133B3">
        <w:rPr>
          <w:rStyle w:val="StyleUnderline"/>
        </w:rPr>
        <w:t>As Dunbar-Ortiz</w:t>
      </w:r>
      <w:r w:rsidRPr="00E133B3">
        <w:rPr>
          <w:sz w:val="16"/>
        </w:rPr>
        <w:t xml:space="preserve"> recently </w:t>
      </w:r>
      <w:r w:rsidRPr="00E133B3">
        <w:rPr>
          <w:rStyle w:val="StyleUnderline"/>
        </w:rPr>
        <w:t>articulated, the most persistent myth about indigenous Americans is that they have vanished, part of a premodern past</w:t>
      </w:r>
      <w:r w:rsidRPr="00E133B3">
        <w:rPr>
          <w:sz w:val="16"/>
        </w:rPr>
        <w:t xml:space="preserve"> that has inevitably, if tragically, come and gone. </w:t>
      </w:r>
      <w:r w:rsidRPr="00FF056D">
        <w:rPr>
          <w:rStyle w:val="StyleUnderline"/>
          <w:highlight w:val="green"/>
        </w:rPr>
        <w:t>The notion that “Indians have missed out on modernity”</w:t>
      </w:r>
      <w:r w:rsidRPr="00E133B3">
        <w:rPr>
          <w:rStyle w:val="StyleUnderline"/>
        </w:rPr>
        <w:t xml:space="preserve"> has </w:t>
      </w:r>
      <w:r w:rsidRPr="00FF056D">
        <w:rPr>
          <w:rStyle w:val="Emphasis"/>
          <w:highlight w:val="green"/>
        </w:rPr>
        <w:t>justified their erasure from history and the logic for their conquest</w:t>
      </w:r>
      <w:r w:rsidRPr="00E133B3">
        <w:rPr>
          <w:rStyle w:val="StyleUnderline"/>
        </w:rPr>
        <w:t>. The little attention paid to Phinney</w:t>
      </w:r>
      <w:r w:rsidRPr="00E133B3">
        <w:rPr>
          <w:sz w:val="16"/>
        </w:rPr>
        <w:t xml:space="preserve"> only </w:t>
      </w:r>
      <w:r w:rsidRPr="00E133B3">
        <w:rPr>
          <w:rStyle w:val="StyleUnderline"/>
        </w:rPr>
        <w:t>reinforces this</w:t>
      </w:r>
      <w:r w:rsidRPr="00E133B3">
        <w:rPr>
          <w:sz w:val="16"/>
        </w:rPr>
        <w:t>.</w:t>
      </w:r>
    </w:p>
    <w:p w14:paraId="6A228CC5" w14:textId="77777777" w:rsidR="00A71B1E" w:rsidRPr="00E133B3" w:rsidRDefault="00A71B1E" w:rsidP="00A71B1E">
      <w:pPr>
        <w:rPr>
          <w:sz w:val="16"/>
        </w:rPr>
      </w:pPr>
      <w:r w:rsidRPr="00E133B3">
        <w:rPr>
          <w:rStyle w:val="StyleUnderline"/>
        </w:rPr>
        <w:t>Historians</w:t>
      </w:r>
      <w:r w:rsidRPr="00E133B3">
        <w:rPr>
          <w:sz w:val="16"/>
        </w:rPr>
        <w:t xml:space="preserve"> have </w:t>
      </w:r>
      <w:r w:rsidRPr="00E133B3">
        <w:rPr>
          <w:rStyle w:val="StyleUnderline"/>
        </w:rPr>
        <w:t>tended to present him as</w:t>
      </w:r>
      <w:r w:rsidRPr="00E133B3">
        <w:rPr>
          <w:sz w:val="16"/>
        </w:rPr>
        <w:t xml:space="preserve"> either an Indian activist, uninterested in socialism, or as </w:t>
      </w:r>
      <w:r w:rsidRPr="00E133B3">
        <w:rPr>
          <w:rStyle w:val="StyleUnderline"/>
        </w:rPr>
        <w:t>a “white man’s Indian” who adopted European ideas unsuited for Native life. But he was much more like other intellectuals of color of his day — concerned with colonialism, racial identity, and self-determination</w:t>
      </w:r>
      <w:r w:rsidRPr="00E133B3">
        <w:rPr>
          <w:sz w:val="16"/>
        </w:rPr>
        <w:t xml:space="preserve"> for his people in a global context.</w:t>
      </w:r>
    </w:p>
    <w:p w14:paraId="4A7F624B" w14:textId="77777777" w:rsidR="00A71B1E" w:rsidRPr="00E133B3" w:rsidRDefault="00A71B1E" w:rsidP="00A71B1E">
      <w:pPr>
        <w:rPr>
          <w:sz w:val="16"/>
        </w:rPr>
      </w:pPr>
      <w:r w:rsidRPr="00E133B3">
        <w:rPr>
          <w:rStyle w:val="StyleUnderline"/>
        </w:rPr>
        <w:t xml:space="preserve">His belief that Native issues should matter to the Left and that </w:t>
      </w:r>
      <w:r w:rsidRPr="00FF056D">
        <w:rPr>
          <w:rStyle w:val="Emphasis"/>
          <w:highlight w:val="green"/>
        </w:rPr>
        <w:t>Marxism has a role to play in indigenous liberation</w:t>
      </w:r>
      <w:r w:rsidRPr="00E133B3">
        <w:rPr>
          <w:sz w:val="16"/>
        </w:rPr>
        <w:t xml:space="preserve"> does not make Phinney a lone iconoclast — rather, it </w:t>
      </w:r>
      <w:r w:rsidRPr="00E133B3">
        <w:rPr>
          <w:rStyle w:val="StyleUnderline"/>
        </w:rPr>
        <w:t xml:space="preserve">places his work in </w:t>
      </w:r>
      <w:r w:rsidRPr="00FF056D">
        <w:rPr>
          <w:rStyle w:val="StyleUnderline"/>
          <w:highlight w:val="green"/>
        </w:rPr>
        <w:t>a global context</w:t>
      </w:r>
      <w:r w:rsidRPr="00E133B3">
        <w:rPr>
          <w:rStyle w:val="StyleUnderline"/>
        </w:rPr>
        <w:t xml:space="preserve"> </w:t>
      </w:r>
      <w:r w:rsidRPr="00E133B3">
        <w:rPr>
          <w:rStyle w:val="StyleUnderline"/>
        </w:rPr>
        <w:lastRenderedPageBreak/>
        <w:t xml:space="preserve">that </w:t>
      </w:r>
      <w:r w:rsidRPr="00FF056D">
        <w:rPr>
          <w:rStyle w:val="StyleUnderline"/>
          <w:highlight w:val="green"/>
        </w:rPr>
        <w:t>understands indigeneity, land, imperialism, and modernity as part of a coherent historical conjuncture</w:t>
      </w:r>
      <w:r w:rsidRPr="00E133B3">
        <w:rPr>
          <w:sz w:val="16"/>
        </w:rPr>
        <w:t>.</w:t>
      </w:r>
    </w:p>
    <w:p w14:paraId="13EAB356" w14:textId="77777777" w:rsidR="00A71B1E" w:rsidRPr="00E133B3" w:rsidRDefault="00A71B1E" w:rsidP="00A71B1E">
      <w:pPr>
        <w:rPr>
          <w:sz w:val="16"/>
          <w:szCs w:val="16"/>
        </w:rPr>
      </w:pPr>
      <w:r w:rsidRPr="00E133B3">
        <w:rPr>
          <w:sz w:val="16"/>
          <w:szCs w:val="16"/>
        </w:rPr>
        <w:t xml:space="preserve">Phinney’s work suggests that modernity and Native American life need to be theorized together, and his ideas about what modern life may represent for all subaltern groups bears greater scrutiny. The questions he posed to the </w:t>
      </w:r>
      <w:proofErr w:type="spellStart"/>
      <w:r w:rsidRPr="00E133B3">
        <w:rPr>
          <w:sz w:val="16"/>
          <w:szCs w:val="16"/>
        </w:rPr>
        <w:t>Nimi’ipuu</w:t>
      </w:r>
      <w:proofErr w:type="spellEnd"/>
      <w:r w:rsidRPr="00E133B3">
        <w:rPr>
          <w:sz w:val="16"/>
          <w:szCs w:val="16"/>
        </w:rPr>
        <w:t xml:space="preserve"> apply to many groups that find themselves alienated, dispossessed, and exploited by capitalism: how to move forward as “alert, modern communities” that are “able to govern their affairs”? Equally, how do we transform the categories capitalism imposes upon us into modes of collective self-consciousness?</w:t>
      </w:r>
    </w:p>
    <w:p w14:paraId="2DEEA6C9" w14:textId="77777777" w:rsidR="00A71B1E" w:rsidRPr="00E133B3" w:rsidRDefault="00A71B1E" w:rsidP="00A71B1E">
      <w:pPr>
        <w:rPr>
          <w:sz w:val="16"/>
        </w:rPr>
      </w:pPr>
      <w:r w:rsidRPr="00E133B3">
        <w:rPr>
          <w:sz w:val="16"/>
        </w:rPr>
        <w:t xml:space="preserve">Phinney understood that </w:t>
      </w:r>
      <w:r w:rsidRPr="00E133B3">
        <w:rPr>
          <w:rStyle w:val="StyleUnderline"/>
        </w:rPr>
        <w:t>capitalism has a global, totalizing logic</w:t>
      </w:r>
      <w:r w:rsidRPr="00E133B3">
        <w:rPr>
          <w:sz w:val="16"/>
        </w:rPr>
        <w:t xml:space="preserve">. But he also realized that </w:t>
      </w:r>
      <w:r w:rsidRPr="00E133B3">
        <w:rPr>
          <w:rStyle w:val="StyleUnderline"/>
        </w:rPr>
        <w:t>this does not mean all subjects’ oppression — or liberation — is configured in the same way</w:t>
      </w:r>
      <w:r w:rsidRPr="00E133B3">
        <w:rPr>
          <w:sz w:val="16"/>
        </w:rPr>
        <w:t>.</w:t>
      </w:r>
    </w:p>
    <w:p w14:paraId="37813DDE" w14:textId="77777777" w:rsidR="00A71B1E" w:rsidRPr="00E133B3" w:rsidRDefault="00A71B1E" w:rsidP="00A71B1E">
      <w:pPr>
        <w:rPr>
          <w:sz w:val="16"/>
        </w:rPr>
      </w:pPr>
      <w:r w:rsidRPr="00E133B3">
        <w:rPr>
          <w:rStyle w:val="StyleUnderline"/>
        </w:rPr>
        <w:t xml:space="preserve">He anticipated the largest, hemispheric pan-tribal gathering in many decades at the </w:t>
      </w:r>
      <w:proofErr w:type="spellStart"/>
      <w:r w:rsidRPr="00FF056D">
        <w:rPr>
          <w:rStyle w:val="StyleUnderline"/>
          <w:highlight w:val="green"/>
        </w:rPr>
        <w:t>NoDAPL</w:t>
      </w:r>
      <w:proofErr w:type="spellEnd"/>
      <w:r w:rsidRPr="00E133B3">
        <w:rPr>
          <w:rStyle w:val="StyleUnderline"/>
        </w:rPr>
        <w:t xml:space="preserve"> camp, </w:t>
      </w:r>
      <w:proofErr w:type="gramStart"/>
      <w:r w:rsidRPr="00E133B3">
        <w:rPr>
          <w:rStyle w:val="StyleUnderline"/>
        </w:rPr>
        <w:t>and</w:t>
      </w:r>
      <w:r w:rsidRPr="00E133B3">
        <w:rPr>
          <w:sz w:val="16"/>
        </w:rPr>
        <w:t xml:space="preserve"> also</w:t>
      </w:r>
      <w:proofErr w:type="gramEnd"/>
      <w:r w:rsidRPr="00E133B3">
        <w:rPr>
          <w:sz w:val="16"/>
        </w:rPr>
        <w:t xml:space="preserve"> </w:t>
      </w:r>
      <w:r w:rsidRPr="00FF056D">
        <w:rPr>
          <w:rStyle w:val="StyleUnderline"/>
          <w:highlight w:val="green"/>
        </w:rPr>
        <w:t>saw that the fight</w:t>
      </w:r>
      <w:r w:rsidRPr="00E133B3">
        <w:rPr>
          <w:rStyle w:val="StyleUnderline"/>
        </w:rPr>
        <w:t xml:space="preserve"> to save the Standing Rock Sioux’s land, water, </w:t>
      </w:r>
      <w:r w:rsidRPr="00FF056D">
        <w:rPr>
          <w:rStyle w:val="StyleUnderline"/>
          <w:highlight w:val="green"/>
        </w:rPr>
        <w:t xml:space="preserve">and treaty claims </w:t>
      </w:r>
      <w:r w:rsidRPr="00FF056D">
        <w:rPr>
          <w:rStyle w:val="Emphasis"/>
          <w:highlight w:val="green"/>
        </w:rPr>
        <w:t>participate in a larger struggle</w:t>
      </w:r>
      <w:r w:rsidRPr="00FF056D">
        <w:rPr>
          <w:rStyle w:val="StyleUnderline"/>
          <w:highlight w:val="green"/>
        </w:rPr>
        <w:t xml:space="preserve"> over</w:t>
      </w:r>
      <w:r w:rsidRPr="00E133B3">
        <w:rPr>
          <w:rStyle w:val="StyleUnderline"/>
        </w:rPr>
        <w:t xml:space="preserve"> intensified </w:t>
      </w:r>
      <w:r w:rsidRPr="00FF056D">
        <w:rPr>
          <w:rStyle w:val="Emphasis"/>
          <w:highlight w:val="green"/>
        </w:rPr>
        <w:t>resource extraction</w:t>
      </w:r>
      <w:r w:rsidRPr="00E133B3">
        <w:rPr>
          <w:rStyle w:val="StyleUnderline"/>
        </w:rPr>
        <w:t xml:space="preserve">, primary accumulation, toxic racism, and the police state. Framing themselves as “water defenders,” the Standing Rock Sioux tribe both dramatizes the violation of their sovereign rights as a nation over their own </w:t>
      </w:r>
      <w:proofErr w:type="gramStart"/>
      <w:r w:rsidRPr="00E133B3">
        <w:rPr>
          <w:rStyle w:val="StyleUnderline"/>
        </w:rPr>
        <w:t>resources, and</w:t>
      </w:r>
      <w:proofErr w:type="gramEnd"/>
      <w:r w:rsidRPr="00E133B3">
        <w:rPr>
          <w:rStyle w:val="StyleUnderline"/>
        </w:rPr>
        <w:t xml:space="preserve"> connects them to </w:t>
      </w:r>
      <w:r w:rsidRPr="00FF056D">
        <w:rPr>
          <w:rStyle w:val="StyleUnderline"/>
          <w:highlight w:val="green"/>
        </w:rPr>
        <w:t>a global struggle to wrest the foundational requirements of life</w:t>
      </w:r>
      <w:r w:rsidRPr="00E133B3">
        <w:rPr>
          <w:rStyle w:val="StyleUnderline"/>
        </w:rPr>
        <w:t xml:space="preserve">, water, soil, and air </w:t>
      </w:r>
      <w:r w:rsidRPr="00FF056D">
        <w:rPr>
          <w:rStyle w:val="Emphasis"/>
          <w:highlight w:val="green"/>
        </w:rPr>
        <w:t>from the grips of capital</w:t>
      </w:r>
      <w:r w:rsidRPr="00E133B3">
        <w:rPr>
          <w:sz w:val="16"/>
        </w:rPr>
        <w:t>.</w:t>
      </w:r>
    </w:p>
    <w:p w14:paraId="742F471C" w14:textId="77777777" w:rsidR="00A71B1E" w:rsidRDefault="00A71B1E" w:rsidP="00A71B1E">
      <w:pPr>
        <w:rPr>
          <w:sz w:val="16"/>
        </w:rPr>
      </w:pPr>
      <w:r w:rsidRPr="00E133B3">
        <w:rPr>
          <w:sz w:val="16"/>
        </w:rPr>
        <w:t xml:space="preserve">In much the same way Phinney writes about race, </w:t>
      </w:r>
      <w:r w:rsidRPr="00E133B3">
        <w:rPr>
          <w:rStyle w:val="StyleUnderline"/>
        </w:rPr>
        <w:t xml:space="preserve">such a construction highlights what is specific to indigenous struggle, while at the same time </w:t>
      </w:r>
      <w:r w:rsidRPr="00FF056D">
        <w:rPr>
          <w:rStyle w:val="Emphasis"/>
          <w:highlight w:val="green"/>
        </w:rPr>
        <w:t>connecting</w:t>
      </w:r>
      <w:r w:rsidRPr="00FF056D">
        <w:rPr>
          <w:rStyle w:val="StyleUnderline"/>
          <w:highlight w:val="green"/>
        </w:rPr>
        <w:t xml:space="preserve"> that struggle to a </w:t>
      </w:r>
      <w:r w:rsidRPr="00FF056D">
        <w:rPr>
          <w:rStyle w:val="Emphasis"/>
          <w:highlight w:val="green"/>
        </w:rPr>
        <w:t>transnational call for ecological justice</w:t>
      </w:r>
      <w:r w:rsidRPr="00E133B3">
        <w:rPr>
          <w:rStyle w:val="StyleUnderline"/>
        </w:rPr>
        <w:t xml:space="preserve">. </w:t>
      </w:r>
      <w:r w:rsidRPr="00FF056D">
        <w:rPr>
          <w:rStyle w:val="StyleUnderline"/>
          <w:highlight w:val="green"/>
        </w:rPr>
        <w:t>Fighting for indigenous sovereignty does not distract from transforming capitalist modernity</w:t>
      </w:r>
      <w:r w:rsidRPr="00E133B3">
        <w:rPr>
          <w:rStyle w:val="StyleUnderline"/>
        </w:rPr>
        <w:t xml:space="preserve"> — </w:t>
      </w:r>
      <w:r w:rsidRPr="00FF056D">
        <w:rPr>
          <w:rStyle w:val="StyleUnderline"/>
          <w:highlight w:val="green"/>
        </w:rPr>
        <w:t xml:space="preserve">it is </w:t>
      </w:r>
      <w:r w:rsidRPr="00FF056D">
        <w:rPr>
          <w:rStyle w:val="Emphasis"/>
          <w:highlight w:val="green"/>
        </w:rPr>
        <w:t>central to it</w:t>
      </w:r>
      <w:r w:rsidRPr="00E133B3">
        <w:rPr>
          <w:sz w:val="16"/>
        </w:rPr>
        <w:t>.</w:t>
      </w:r>
    </w:p>
    <w:p w14:paraId="46B6C41C" w14:textId="77777777" w:rsidR="00A71B1E" w:rsidRDefault="00A71B1E" w:rsidP="00A71B1E">
      <w:pPr>
        <w:rPr>
          <w:u w:val="single"/>
        </w:rPr>
      </w:pPr>
    </w:p>
    <w:p w14:paraId="5CAAC44C" w14:textId="77777777" w:rsidR="00A71B1E" w:rsidRDefault="00A71B1E" w:rsidP="00A71B1E">
      <w:pPr>
        <w:pStyle w:val="Heading4"/>
        <w:rPr>
          <w:u w:val="single"/>
        </w:rPr>
      </w:pPr>
      <w:r w:rsidRPr="006E0AFA">
        <w:t>Modern financial instrument</w:t>
      </w:r>
      <w:r>
        <w:t>s</w:t>
      </w:r>
      <w:r w:rsidRPr="006E0AFA">
        <w:t xml:space="preserve"> produce </w:t>
      </w:r>
      <w:r w:rsidRPr="006E0AFA">
        <w:rPr>
          <w:u w:val="single"/>
        </w:rPr>
        <w:t>creditor/debtor relations</w:t>
      </w:r>
      <w:r w:rsidRPr="006E0AFA">
        <w:t xml:space="preserve"> that </w:t>
      </w:r>
      <w:r>
        <w:t xml:space="preserve">make up </w:t>
      </w:r>
      <w:r w:rsidRPr="006E0AFA">
        <w:t xml:space="preserve">a </w:t>
      </w:r>
      <w:r w:rsidRPr="006E0AFA">
        <w:rPr>
          <w:u w:val="single"/>
        </w:rPr>
        <w:t>neoliberal grammar</w:t>
      </w:r>
      <w:r w:rsidRPr="006E0AFA">
        <w:t xml:space="preserve"> of </w:t>
      </w:r>
      <w:r w:rsidRPr="006E0AFA">
        <w:rPr>
          <w:u w:val="single"/>
        </w:rPr>
        <w:t>debt management</w:t>
      </w:r>
      <w:r w:rsidRPr="006E0AFA">
        <w:t xml:space="preserve"> is a constitutive element of land </w:t>
      </w:r>
      <w:r w:rsidRPr="006E0AFA">
        <w:rPr>
          <w:u w:val="single"/>
        </w:rPr>
        <w:t>dispossession</w:t>
      </w:r>
      <w:r w:rsidRPr="006E0AFA">
        <w:t xml:space="preserve">. </w:t>
      </w:r>
      <w:r>
        <w:t xml:space="preserve">These world systems serve as the backdrop to ongoing </w:t>
      </w:r>
      <w:r w:rsidRPr="006E0AFA">
        <w:rPr>
          <w:u w:val="single"/>
        </w:rPr>
        <w:t>post-colonial futures and resistance</w:t>
      </w:r>
      <w:r>
        <w:t xml:space="preserve"> that are made coherent as </w:t>
      </w:r>
      <w:r w:rsidRPr="006E0AFA">
        <w:rPr>
          <w:u w:val="single"/>
        </w:rPr>
        <w:t xml:space="preserve">insurgent praxis </w:t>
      </w:r>
      <w:r w:rsidRPr="00C86530">
        <w:t>against</w:t>
      </w:r>
      <w:r>
        <w:rPr>
          <w:u w:val="single"/>
        </w:rPr>
        <w:t xml:space="preserve"> capital</w:t>
      </w:r>
      <w:r w:rsidRPr="006E0AFA">
        <w:rPr>
          <w:u w:val="single"/>
        </w:rPr>
        <w:t xml:space="preserve">. </w:t>
      </w:r>
    </w:p>
    <w:p w14:paraId="1E3986CE" w14:textId="77777777" w:rsidR="00A71B1E" w:rsidRPr="0086746D" w:rsidRDefault="00A71B1E" w:rsidP="00A71B1E">
      <w:proofErr w:type="spellStart"/>
      <w:r w:rsidRPr="0086746D">
        <w:rPr>
          <w:rStyle w:val="Style13ptBold"/>
        </w:rPr>
        <w:t>Chakravartty</w:t>
      </w:r>
      <w:proofErr w:type="spellEnd"/>
      <w:r w:rsidRPr="0086746D">
        <w:rPr>
          <w:rStyle w:val="Style13ptBold"/>
        </w:rPr>
        <w:t xml:space="preserve"> and da silva 12</w:t>
      </w:r>
      <w:r>
        <w:t xml:space="preserve"> (</w:t>
      </w:r>
      <w:r w:rsidRPr="0086746D">
        <w:t xml:space="preserve">Title: Accumulation, Dispossession, and Debt: The Racial Logic of Global Capitalism—An Introduction/ American Quarterly Volume 64, Number 3/ September 2012/ Johns Hopkins University Press/ Authors: Paula </w:t>
      </w:r>
      <w:proofErr w:type="spellStart"/>
      <w:r w:rsidRPr="0086746D">
        <w:t>Chakravartty</w:t>
      </w:r>
      <w:proofErr w:type="spellEnd"/>
      <w:r w:rsidRPr="0086746D">
        <w:t xml:space="preserve"> -associate professor in the Department of Communication at the University of Massachusetts, Amherst. She has published many essays on technology, the postcolonial state, and inequality, migrant labor, race and caste, and the culture of neoliberal development/ Denise Ferreira da Silva (Professor and chair in ethics at Queen Mary, University of London. Her writings advance a racial/postcolonial critique of modern thought, which engages critical legal theory, political theory, historical materialism, feminist theory, critical racial and ethnic studies, and postcolonial/ global studies. </w:t>
      </w:r>
      <w:proofErr w:type="spellStart"/>
      <w:r w:rsidRPr="0086746D">
        <w:t>Pg</w:t>
      </w:r>
      <w:proofErr w:type="spellEnd"/>
      <w:r w:rsidRPr="0086746D">
        <w:t xml:space="preserve"> 363 MBA)</w:t>
      </w:r>
    </w:p>
    <w:p w14:paraId="1FF55598" w14:textId="77777777" w:rsidR="00A71B1E" w:rsidRDefault="00A71B1E" w:rsidP="00A71B1E"/>
    <w:p w14:paraId="21E16A02" w14:textId="77777777" w:rsidR="00A71B1E" w:rsidRPr="00A71B1E" w:rsidRDefault="00A71B1E" w:rsidP="00A71B1E">
      <w:pPr>
        <w:rPr>
          <w:sz w:val="16"/>
        </w:rPr>
      </w:pPr>
      <w:r w:rsidRPr="00A71B1E">
        <w:rPr>
          <w:sz w:val="16"/>
        </w:rPr>
        <w:lastRenderedPageBreak/>
        <w:t xml:space="preserve">Given the public outrage against the unjust "socialization of loss" extracted by investment banks, it is difficult to see the bailout of Wall Street as anything other than a massive debt forgiveness scheme for those at the "top of the guilt [profit] hierarchy" for the current crisis.6 Why then should the holders of the "subprime mortgage" pay the exorbitant interest rates attached to their loans? </w:t>
      </w:r>
      <w:r w:rsidRPr="00A71B1E">
        <w:rPr>
          <w:rStyle w:val="Emphasis"/>
          <w:highlight w:val="cyan"/>
        </w:rPr>
        <w:t>Why</w:t>
      </w:r>
      <w:r w:rsidRPr="00A71B1E">
        <w:rPr>
          <w:rStyle w:val="Emphasis"/>
          <w:bCs/>
          <w:highlight w:val="cyan"/>
        </w:rPr>
        <w:t xml:space="preserve"> </w:t>
      </w:r>
      <w:r w:rsidRPr="00A71B1E">
        <w:rPr>
          <w:rStyle w:val="Emphasis"/>
          <w:highlight w:val="cyan"/>
        </w:rPr>
        <w:t>should</w:t>
      </w:r>
      <w:r w:rsidRPr="00A71B1E">
        <w:rPr>
          <w:rStyle w:val="Emphasis"/>
          <w:bCs/>
          <w:highlight w:val="cyan"/>
        </w:rPr>
        <w:t xml:space="preserve"> the </w:t>
      </w:r>
      <w:r w:rsidRPr="00A71B1E">
        <w:rPr>
          <w:rStyle w:val="Emphasis"/>
          <w:highlight w:val="cyan"/>
        </w:rPr>
        <w:t>economically dispossessed</w:t>
      </w:r>
      <w:r w:rsidRPr="00A71B1E">
        <w:rPr>
          <w:rStyle w:val="Emphasis"/>
          <w:bCs/>
          <w:highlight w:val="cyan"/>
        </w:rPr>
        <w:t xml:space="preserve"> b</w:t>
      </w:r>
      <w:r w:rsidRPr="00A71B1E">
        <w:rPr>
          <w:rStyle w:val="Emphasis"/>
          <w:highlight w:val="cyan"/>
        </w:rPr>
        <w:t>e expected to take on the risk assumed by those who, enabled by the privatization of public housing</w:t>
      </w:r>
      <w:r w:rsidRPr="000B27C7">
        <w:rPr>
          <w:rStyle w:val="Emphasis"/>
        </w:rPr>
        <w:t xml:space="preserve"> and the deregulation of financial markets, bet against them? </w:t>
      </w:r>
      <w:r w:rsidRPr="000B27C7">
        <w:rPr>
          <w:rStyle w:val="Emphasis"/>
          <w:bCs/>
        </w:rPr>
        <w:t xml:space="preserve">Why should they pay for those who bet on the "truth" of prevailing constructions of Blacks' and Latino/as' racial (moral and intellectual) traits, on the certainty that they lack in "creditworthiness" and are "untrustworthy" debtors? </w:t>
      </w:r>
      <w:r w:rsidRPr="000B27C7">
        <w:rPr>
          <w:rStyle w:val="Emphasis"/>
        </w:rPr>
        <w:t>Questioning and ch</w:t>
      </w:r>
      <w:r w:rsidRPr="00A71B1E">
        <w:rPr>
          <w:rStyle w:val="Emphasis"/>
          <w:highlight w:val="cyan"/>
        </w:rPr>
        <w:t>allenging the moral grammar of neoliberal debt management</w:t>
      </w:r>
      <w:r w:rsidRPr="00A71B1E">
        <w:rPr>
          <w:rStyle w:val="Emphasis"/>
          <w:bCs/>
          <w:highlight w:val="cyan"/>
        </w:rPr>
        <w:t xml:space="preserve"> can be traced back to civil disobedience</w:t>
      </w:r>
      <w:r w:rsidRPr="000B27C7">
        <w:rPr>
          <w:rStyle w:val="Emphasis"/>
          <w:bCs/>
        </w:rPr>
        <w:t xml:space="preserve"> and calls for a "debt jubilee" for structurally adjusted Africa a decade before the current crisis, and were foreshadowed in Argentina's unprecedented sovereign default in 2001 paving the way for the "unthinkable" possible exit of Greece from the eurozone in 2012</w:t>
      </w:r>
      <w:r w:rsidRPr="00A71B1E">
        <w:rPr>
          <w:sz w:val="16"/>
        </w:rPr>
        <w:t xml:space="preserve">.7 </w:t>
      </w:r>
      <w:r w:rsidRPr="000B27C7">
        <w:rPr>
          <w:b/>
          <w:bCs/>
          <w:u w:val="single"/>
        </w:rPr>
        <w:t>"Millennial capitalism," where wealth is generated "purely through exchange . . . as if entirely independent of human manufacture,"</w:t>
      </w:r>
      <w:r w:rsidRPr="000B27C7">
        <w:rPr>
          <w:u w:val="single"/>
        </w:rPr>
        <w:t xml:space="preserve"> has unleashed debtors' revolts in many forms</w:t>
      </w:r>
      <w:r w:rsidRPr="00A71B1E">
        <w:rPr>
          <w:sz w:val="16"/>
        </w:rPr>
        <w:t xml:space="preserve">.8 In the global South, the last three decades have seen an upsurge of what the anthropologist Janet </w:t>
      </w:r>
      <w:proofErr w:type="spellStart"/>
      <w:r w:rsidRPr="00A71B1E">
        <w:rPr>
          <w:sz w:val="16"/>
        </w:rPr>
        <w:t>Roitman</w:t>
      </w:r>
      <w:proofErr w:type="spellEnd"/>
      <w:r w:rsidRPr="00A71B1E">
        <w:rPr>
          <w:sz w:val="16"/>
        </w:rPr>
        <w:t xml:space="preserve"> has called </w:t>
      </w:r>
      <w:r w:rsidRPr="000B27C7">
        <w:rPr>
          <w:b/>
          <w:bCs/>
          <w:u w:val="single"/>
        </w:rPr>
        <w:t>"</w:t>
      </w:r>
      <w:r w:rsidRPr="00A71B1E">
        <w:rPr>
          <w:b/>
          <w:bCs/>
          <w:highlight w:val="cyan"/>
          <w:u w:val="single"/>
        </w:rPr>
        <w:t>fiscal disobedience</w:t>
      </w:r>
      <w:r w:rsidRPr="000B27C7">
        <w:rPr>
          <w:b/>
          <w:bCs/>
          <w:u w:val="single"/>
        </w:rPr>
        <w:t xml:space="preserve">," from food and price riots, tax revolts, boycotts, farmer suicides and protests, </w:t>
      </w:r>
      <w:r w:rsidRPr="00A71B1E">
        <w:rPr>
          <w:b/>
          <w:bCs/>
          <w:highlight w:val="cyan"/>
          <w:u w:val="single"/>
        </w:rPr>
        <w:t>organized</w:t>
      </w:r>
      <w:r w:rsidRPr="000B27C7">
        <w:rPr>
          <w:b/>
          <w:bCs/>
          <w:u w:val="single"/>
        </w:rPr>
        <w:t xml:space="preserve"> and spontaneous </w:t>
      </w:r>
      <w:r w:rsidRPr="00A71B1E">
        <w:rPr>
          <w:b/>
          <w:bCs/>
          <w:highlight w:val="cyan"/>
          <w:u w:val="single"/>
        </w:rPr>
        <w:t>opposition to high-interest microfinance loans</w:t>
      </w:r>
      <w:r w:rsidRPr="000B27C7">
        <w:rPr>
          <w:b/>
          <w:bCs/>
          <w:u w:val="single"/>
        </w:rPr>
        <w:t>—which set powerful precedents for the kinds of anti-austerity uprisings and movements that we see in Europe and North America today</w:t>
      </w:r>
      <w:r w:rsidRPr="00A71B1E">
        <w:rPr>
          <w:sz w:val="16"/>
        </w:rPr>
        <w:t>.9 This special issue reads the subprime crisis as a "relative" of crises that transformed the political economic [End Page 363] horizons of Africa, Asia, and Latin America in the 1980s and 1990s</w:t>
      </w:r>
      <w:r w:rsidRPr="000B27C7">
        <w:rPr>
          <w:u w:val="single"/>
        </w:rPr>
        <w:t>. We hope to highlight these resonances approximating national and global responses to the logic of neoliberalism to profit from calculated "mistakes" (like lending money to persons and nations precisely because they would not be able to pay it back) and read the subprime crisis through a dual lens of race and empire.</w:t>
      </w:r>
      <w:r w:rsidRPr="00A71B1E">
        <w:rPr>
          <w:sz w:val="16"/>
        </w:rPr>
        <w:t xml:space="preserve"> American studies as a field </w:t>
      </w:r>
      <w:proofErr w:type="gramStart"/>
      <w:r w:rsidRPr="00A71B1E">
        <w:rPr>
          <w:sz w:val="16"/>
        </w:rPr>
        <w:t>has</w:t>
      </w:r>
      <w:proofErr w:type="gramEnd"/>
      <w:r w:rsidRPr="00A71B1E">
        <w:rPr>
          <w:sz w:val="16"/>
        </w:rPr>
        <w:t xml:space="preserve"> housed scholars interested in the relationship between the architectures of U.S. Empire and the apparatuses of social (racial-ethnic, class, and gender-sexual) subjugation.10 The global financial crisis cannot but compel us to further this exploration. In putting together this special issue, we posed the following question: </w:t>
      </w:r>
      <w:r w:rsidRPr="009E1089">
        <w:rPr>
          <w:u w:val="single"/>
        </w:rPr>
        <w:t xml:space="preserve">How could the predatory targeting of economically dispossessed communities and the subsequent bailout of the nation's largest investment banks, instantly and volubly, be recast as a problem caused by the racial other ("illegal immigrants" and "state-dependent minorities")?11 </w:t>
      </w:r>
      <w:r w:rsidRPr="006E0AFA">
        <w:rPr>
          <w:b/>
          <w:bCs/>
          <w:u w:val="single"/>
        </w:rPr>
        <w:t xml:space="preserve">Beyond the immediate politics of blame, our interest is in </w:t>
      </w:r>
      <w:r w:rsidRPr="00A71B1E">
        <w:rPr>
          <w:b/>
          <w:bCs/>
          <w:highlight w:val="cyan"/>
          <w:u w:val="single"/>
        </w:rPr>
        <w:t>situating the racial moment of the financial crisis in the last three decades of neoliberal backlash waged across the postcolonial</w:t>
      </w:r>
      <w:r w:rsidRPr="006E0AFA">
        <w:rPr>
          <w:b/>
          <w:bCs/>
          <w:u w:val="single"/>
        </w:rPr>
        <w:t xml:space="preserve"> (global) </w:t>
      </w:r>
      <w:r w:rsidRPr="00A71B1E">
        <w:rPr>
          <w:b/>
          <w:bCs/>
          <w:highlight w:val="cyan"/>
          <w:u w:val="single"/>
        </w:rPr>
        <w:t>South</w:t>
      </w:r>
      <w:r w:rsidRPr="006E0AFA">
        <w:rPr>
          <w:b/>
          <w:bCs/>
          <w:u w:val="single"/>
        </w:rPr>
        <w:t>.</w:t>
      </w:r>
      <w:r w:rsidRPr="009E1089">
        <w:rPr>
          <w:u w:val="single"/>
        </w:rPr>
        <w:t xml:space="preserve"> </w:t>
      </w:r>
      <w:r w:rsidRPr="006E0AFA">
        <w:rPr>
          <w:b/>
          <w:bCs/>
          <w:u w:val="single"/>
        </w:rPr>
        <w:t xml:space="preserve">As a starting point for our </w:t>
      </w:r>
      <w:proofErr w:type="gramStart"/>
      <w:r w:rsidRPr="006E0AFA">
        <w:rPr>
          <w:b/>
          <w:bCs/>
          <w:u w:val="single"/>
        </w:rPr>
        <w:t>discussion</w:t>
      </w:r>
      <w:proofErr w:type="gramEnd"/>
      <w:r w:rsidRPr="006E0AFA">
        <w:rPr>
          <w:b/>
          <w:bCs/>
          <w:u w:val="single"/>
        </w:rPr>
        <w:t xml:space="preserve"> we assume that these recent histories are themselves embedded in the colonial and racial matrix of capitalist accumulation of land (conquest and settlement), exploitation of labor (slavery, indentured labor, forced migration), appropriation of resources, and ultimately the very meaning of debt in</w:t>
      </w:r>
      <w:r w:rsidRPr="00A71B1E">
        <w:rPr>
          <w:b/>
          <w:bCs/>
          <w:sz w:val="16"/>
        </w:rPr>
        <w:t xml:space="preserve"> </w:t>
      </w:r>
      <w:r w:rsidRPr="00A71B1E">
        <w:rPr>
          <w:sz w:val="16"/>
        </w:rPr>
        <w:t xml:space="preserve">what Walter </w:t>
      </w:r>
      <w:proofErr w:type="spellStart"/>
      <w:r w:rsidRPr="00A71B1E">
        <w:rPr>
          <w:sz w:val="16"/>
        </w:rPr>
        <w:t>Mignolo</w:t>
      </w:r>
      <w:proofErr w:type="spellEnd"/>
      <w:r w:rsidRPr="00A71B1E">
        <w:rPr>
          <w:sz w:val="16"/>
        </w:rPr>
        <w:t xml:space="preserve"> calls the "</w:t>
      </w:r>
      <w:r w:rsidRPr="006E0AFA">
        <w:rPr>
          <w:b/>
          <w:bCs/>
          <w:u w:val="single"/>
        </w:rPr>
        <w:t>modern/colonial world system</w:t>
      </w:r>
      <w:r w:rsidRPr="00A71B1E">
        <w:rPr>
          <w:sz w:val="16"/>
        </w:rPr>
        <w:t>."12</w:t>
      </w:r>
    </w:p>
    <w:p w14:paraId="3DEA32C7" w14:textId="77777777" w:rsidR="00A71B1E" w:rsidRDefault="00A71B1E" w:rsidP="00A71B1E">
      <w:pPr>
        <w:rPr>
          <w:u w:val="single"/>
        </w:rPr>
      </w:pPr>
    </w:p>
    <w:p w14:paraId="044C7B71" w14:textId="77777777" w:rsidR="00A71B1E" w:rsidRPr="00E133B3" w:rsidRDefault="00A71B1E" w:rsidP="00A71B1E">
      <w:pPr>
        <w:pStyle w:val="Heading4"/>
        <w:rPr>
          <w:rFonts w:cs="Calibri"/>
        </w:rPr>
      </w:pPr>
      <w:proofErr w:type="spellStart"/>
      <w:r w:rsidRPr="00E133B3">
        <w:rPr>
          <w:rFonts w:cs="Calibri"/>
        </w:rPr>
        <w:lastRenderedPageBreak/>
        <w:t>Aff</w:t>
      </w:r>
      <w:proofErr w:type="spellEnd"/>
      <w:r w:rsidRPr="00E133B3">
        <w:rPr>
          <w:rFonts w:cs="Calibri"/>
        </w:rPr>
        <w:t xml:space="preserve"> is a prerequisite to the alt.  Anti-capitalism must be at the core of indigenous resistance—this requires broad networks of solidarity.</w:t>
      </w:r>
    </w:p>
    <w:p w14:paraId="05285D72" w14:textId="77777777" w:rsidR="00A71B1E" w:rsidRPr="00E133B3" w:rsidRDefault="00A71B1E" w:rsidP="00A71B1E">
      <w:r w:rsidRPr="00E133B3">
        <w:t xml:space="preserve">Jeffery R. </w:t>
      </w:r>
      <w:r w:rsidRPr="00E133B3">
        <w:rPr>
          <w:rStyle w:val="Style13ptBold"/>
        </w:rPr>
        <w:t>WEBBER 16</w:t>
      </w:r>
      <w:r w:rsidRPr="00E133B3">
        <w:t xml:space="preserve">, Lecturer in the School of Politics and IR at Queen Mary, University of London [“Idle No More: An Introduction to the Symposium on Glen </w:t>
      </w:r>
      <w:proofErr w:type="spellStart"/>
      <w:r w:rsidRPr="00E133B3">
        <w:t>Coulthard’s</w:t>
      </w:r>
      <w:proofErr w:type="spellEnd"/>
      <w:r w:rsidRPr="00E133B3">
        <w:t xml:space="preserve"> Red Skin, White Masks,” </w:t>
      </w:r>
      <w:r w:rsidRPr="00E133B3">
        <w:rPr>
          <w:i/>
        </w:rPr>
        <w:t>Historical Materialism</w:t>
      </w:r>
      <w:r w:rsidRPr="00E133B3">
        <w:t>, Vol. 24, No. 3, 2016, p. 3-29, Accessed Online through Emory Libraries]</w:t>
      </w:r>
    </w:p>
    <w:p w14:paraId="78958526" w14:textId="77777777" w:rsidR="00A71B1E" w:rsidRPr="00E133B3" w:rsidRDefault="00A71B1E" w:rsidP="00A71B1E">
      <w:pPr>
        <w:rPr>
          <w:sz w:val="16"/>
        </w:rPr>
      </w:pPr>
      <w:r w:rsidRPr="00E133B3">
        <w:rPr>
          <w:rStyle w:val="StyleUnderline"/>
        </w:rPr>
        <w:t xml:space="preserve">Ensuring that anti-capitalism is at the core of Indigenous resurgence is the basis of </w:t>
      </w:r>
      <w:proofErr w:type="spellStart"/>
      <w:r w:rsidRPr="00E133B3">
        <w:rPr>
          <w:rStyle w:val="StyleUnderline"/>
        </w:rPr>
        <w:t>Coulthard’s</w:t>
      </w:r>
      <w:proofErr w:type="spellEnd"/>
      <w:r w:rsidRPr="00E133B3">
        <w:rPr>
          <w:sz w:val="16"/>
        </w:rPr>
        <w:t xml:space="preserve"> second </w:t>
      </w:r>
      <w:r w:rsidRPr="00E133B3">
        <w:rPr>
          <w:rStyle w:val="StyleUnderline"/>
        </w:rPr>
        <w:t>thesis. ‘</w:t>
      </w:r>
      <w:r w:rsidRPr="00FF056D">
        <w:rPr>
          <w:rStyle w:val="StyleUnderline"/>
          <w:highlight w:val="green"/>
        </w:rPr>
        <w:t>For Indigenous nations to live</w:t>
      </w:r>
      <w:r w:rsidRPr="00E133B3">
        <w:rPr>
          <w:rStyle w:val="StyleUnderline"/>
        </w:rPr>
        <w:t xml:space="preserve">,’ he concludes, </w:t>
      </w:r>
      <w:r w:rsidRPr="00FF056D">
        <w:rPr>
          <w:rStyle w:val="Emphasis"/>
          <w:highlight w:val="green"/>
        </w:rPr>
        <w:t>‘capitalism must die.’</w:t>
      </w:r>
      <w:r w:rsidRPr="00E133B3">
        <w:rPr>
          <w:sz w:val="16"/>
        </w:rPr>
        <w:t xml:space="preserve"> 15 </w:t>
      </w:r>
      <w:proofErr w:type="spellStart"/>
      <w:r w:rsidRPr="00E133B3">
        <w:rPr>
          <w:rStyle w:val="StyleUnderline"/>
        </w:rPr>
        <w:t>Coulthard</w:t>
      </w:r>
      <w:proofErr w:type="spellEnd"/>
      <w:r w:rsidRPr="00E133B3">
        <w:rPr>
          <w:rStyle w:val="StyleUnderline"/>
        </w:rPr>
        <w:t xml:space="preserve"> sees in recent Indigenous tactics like traffic- and train blockading an anti-capitalist impulse, </w:t>
      </w:r>
      <w:r w:rsidRPr="00E133B3">
        <w:rPr>
          <w:rStyle w:val="Emphasis"/>
        </w:rPr>
        <w:t>rooted</w:t>
      </w:r>
      <w:r w:rsidRPr="00E133B3">
        <w:rPr>
          <w:rStyle w:val="StyleUnderline"/>
        </w:rPr>
        <w:t xml:space="preserve"> in the disruption of the sphere of circulation. Such actions ‘seek to impede or block the flow of resources currently being transported to international markets</w:t>
      </w:r>
      <w:r w:rsidRPr="00E133B3">
        <w:rPr>
          <w:sz w:val="16"/>
        </w:rPr>
        <w:t xml:space="preserve"> from oil and gas fields, refineries, lumber mills, mining operations, and hydroelectric facilities located on the dispossessed lands of Indigenous </w:t>
      </w:r>
      <w:proofErr w:type="gramStart"/>
      <w:r w:rsidRPr="00E133B3">
        <w:rPr>
          <w:sz w:val="16"/>
        </w:rPr>
        <w:t>nations’</w:t>
      </w:r>
      <w:proofErr w:type="gramEnd"/>
      <w:r w:rsidRPr="00E133B3">
        <w:rPr>
          <w:sz w:val="16"/>
        </w:rPr>
        <w:t xml:space="preserve">. 16 </w:t>
      </w:r>
      <w:r w:rsidRPr="00E133B3">
        <w:rPr>
          <w:rStyle w:val="StyleUnderline"/>
        </w:rPr>
        <w:t xml:space="preserve">Such actions are consciously built to intensify their ‘negative impact on </w:t>
      </w:r>
      <w:r w:rsidRPr="00FF056D">
        <w:rPr>
          <w:rStyle w:val="StyleUnderline"/>
          <w:highlight w:val="green"/>
        </w:rPr>
        <w:t>the economic infrastructure</w:t>
      </w:r>
      <w:r w:rsidRPr="00E133B3">
        <w:rPr>
          <w:rStyle w:val="StyleUnderline"/>
        </w:rPr>
        <w:t xml:space="preserve"> that </w:t>
      </w:r>
      <w:r w:rsidRPr="00FF056D">
        <w:rPr>
          <w:rStyle w:val="StyleUnderline"/>
          <w:highlight w:val="green"/>
        </w:rPr>
        <w:t xml:space="preserve">is </w:t>
      </w:r>
      <w:r w:rsidRPr="00FF056D">
        <w:rPr>
          <w:rStyle w:val="Emphasis"/>
          <w:highlight w:val="green"/>
        </w:rPr>
        <w:t>core</w:t>
      </w:r>
      <w:r w:rsidRPr="00FF056D">
        <w:rPr>
          <w:rStyle w:val="StyleUnderline"/>
          <w:highlight w:val="green"/>
        </w:rPr>
        <w:t xml:space="preserve"> to</w:t>
      </w:r>
      <w:r w:rsidRPr="00E133B3">
        <w:rPr>
          <w:rStyle w:val="StyleUnderline"/>
        </w:rPr>
        <w:t xml:space="preserve"> the </w:t>
      </w:r>
      <w:r w:rsidRPr="00FF056D">
        <w:rPr>
          <w:rStyle w:val="Emphasis"/>
          <w:highlight w:val="green"/>
        </w:rPr>
        <w:t>colonial accumulation</w:t>
      </w:r>
      <w:r w:rsidRPr="00E133B3">
        <w:rPr>
          <w:rStyle w:val="StyleUnderline"/>
        </w:rPr>
        <w:t xml:space="preserve"> of capital in settler-political economies</w:t>
      </w:r>
      <w:r w:rsidRPr="00E133B3">
        <w:rPr>
          <w:sz w:val="16"/>
        </w:rPr>
        <w:t xml:space="preserve"> like Canada’s’. 17 Although </w:t>
      </w:r>
      <w:proofErr w:type="spellStart"/>
      <w:r w:rsidRPr="00E133B3">
        <w:rPr>
          <w:sz w:val="16"/>
        </w:rPr>
        <w:t>Coulthard</w:t>
      </w:r>
      <w:proofErr w:type="spellEnd"/>
      <w:r w:rsidRPr="00E133B3">
        <w:rPr>
          <w:sz w:val="16"/>
        </w:rPr>
        <w:t xml:space="preserve"> does not highlight the connection, this strategic orientation resonates in many ways with what might be labelled the turn to circulation in much of contemporary Marxist and anarchist strategic theory, particularly in the domain of historical-materialist geography. 18</w:t>
      </w:r>
    </w:p>
    <w:p w14:paraId="1B21FF7D" w14:textId="77777777" w:rsidR="00A71B1E" w:rsidRPr="00E133B3" w:rsidRDefault="00A71B1E" w:rsidP="00A71B1E">
      <w:pPr>
        <w:rPr>
          <w:sz w:val="16"/>
        </w:rPr>
      </w:pPr>
      <w:r w:rsidRPr="00E133B3">
        <w:rPr>
          <w:sz w:val="16"/>
        </w:rPr>
        <w:t xml:space="preserve">Another urgent concern of </w:t>
      </w:r>
      <w:proofErr w:type="spellStart"/>
      <w:r w:rsidRPr="00E133B3">
        <w:rPr>
          <w:sz w:val="16"/>
        </w:rPr>
        <w:t>Coulthard’s</w:t>
      </w:r>
      <w:proofErr w:type="spellEnd"/>
      <w:r w:rsidRPr="00E133B3">
        <w:rPr>
          <w:sz w:val="16"/>
        </w:rPr>
        <w:t xml:space="preserve"> anti-capitalist thesis is again one of socio-geography: ‘how might we begin to scale up these often localized, resurgent land-based direct actions to produce a more general transformation in the colonial economy?’ 19 He </w:t>
      </w:r>
      <w:proofErr w:type="spellStart"/>
      <w:r w:rsidRPr="00E133B3">
        <w:rPr>
          <w:sz w:val="16"/>
        </w:rPr>
        <w:t>recognises</w:t>
      </w:r>
      <w:proofErr w:type="spellEnd"/>
      <w:r w:rsidRPr="00E133B3">
        <w:rPr>
          <w:sz w:val="16"/>
        </w:rPr>
        <w:t xml:space="preserve"> that </w:t>
      </w:r>
      <w:r w:rsidRPr="00FF056D">
        <w:rPr>
          <w:rStyle w:val="StyleUnderline"/>
          <w:highlight w:val="green"/>
        </w:rPr>
        <w:t>short of a ‘massive transformation in the political economy</w:t>
      </w:r>
      <w:r w:rsidRPr="00E133B3">
        <w:rPr>
          <w:rStyle w:val="StyleUnderline"/>
        </w:rPr>
        <w:t xml:space="preserve"> of contemporary settler-colonialism, </w:t>
      </w:r>
      <w:r w:rsidRPr="00FF056D">
        <w:rPr>
          <w:rStyle w:val="StyleUnderline"/>
          <w:highlight w:val="green"/>
        </w:rPr>
        <w:t xml:space="preserve">any efforts to rebuild [Indigenous] nations will </w:t>
      </w:r>
      <w:r w:rsidRPr="00FF056D">
        <w:rPr>
          <w:rStyle w:val="Emphasis"/>
          <w:highlight w:val="green"/>
        </w:rPr>
        <w:t>remain parasitic on capitalism</w:t>
      </w:r>
      <w:r w:rsidRPr="00E133B3">
        <w:rPr>
          <w:rStyle w:val="StyleUnderline"/>
        </w:rPr>
        <w:t>, and</w:t>
      </w:r>
      <w:r w:rsidRPr="00E133B3">
        <w:rPr>
          <w:sz w:val="16"/>
        </w:rPr>
        <w:t xml:space="preserve"> thus </w:t>
      </w:r>
      <w:r w:rsidRPr="00E133B3">
        <w:rPr>
          <w:rStyle w:val="StyleUnderline"/>
        </w:rPr>
        <w:t xml:space="preserve">on the perpetual exploitation of our lands and </w:t>
      </w:r>
      <w:proofErr w:type="spellStart"/>
      <w:r w:rsidRPr="00E133B3">
        <w:rPr>
          <w:rStyle w:val="StyleUnderline"/>
        </w:rPr>
        <w:t>labour</w:t>
      </w:r>
      <w:proofErr w:type="spellEnd"/>
      <w:r w:rsidRPr="00E133B3">
        <w:rPr>
          <w:rStyle w:val="StyleUnderline"/>
        </w:rPr>
        <w:t>’</w:t>
      </w:r>
      <w:r w:rsidRPr="00E133B3">
        <w:rPr>
          <w:sz w:val="16"/>
        </w:rPr>
        <w:t xml:space="preserve">. 20 </w:t>
      </w:r>
      <w:r w:rsidRPr="00E133B3">
        <w:rPr>
          <w:rStyle w:val="StyleUnderline"/>
        </w:rPr>
        <w:t xml:space="preserve">A project of </w:t>
      </w:r>
      <w:r w:rsidRPr="00FF056D">
        <w:rPr>
          <w:rStyle w:val="StyleUnderline"/>
          <w:highlight w:val="green"/>
        </w:rPr>
        <w:t>transformation</w:t>
      </w:r>
      <w:r w:rsidRPr="00E133B3">
        <w:rPr>
          <w:rStyle w:val="StyleUnderline"/>
        </w:rPr>
        <w:t xml:space="preserve"> at this level inevitably </w:t>
      </w:r>
      <w:r w:rsidRPr="00FF056D">
        <w:rPr>
          <w:rStyle w:val="StyleUnderline"/>
          <w:highlight w:val="green"/>
        </w:rPr>
        <w:t>requires networks</w:t>
      </w:r>
      <w:r w:rsidRPr="00E133B3">
        <w:rPr>
          <w:rStyle w:val="StyleUnderline"/>
        </w:rPr>
        <w:t xml:space="preserve"> of solidarity </w:t>
      </w:r>
      <w:r w:rsidRPr="00FF056D">
        <w:rPr>
          <w:rStyle w:val="StyleUnderline"/>
          <w:highlight w:val="green"/>
        </w:rPr>
        <w:t>beyond the Indigenous movement</w:t>
      </w:r>
      <w:r w:rsidRPr="00E133B3">
        <w:rPr>
          <w:sz w:val="16"/>
        </w:rPr>
        <w:t>:</w:t>
      </w:r>
    </w:p>
    <w:p w14:paraId="02531B7B" w14:textId="77777777" w:rsidR="00A71B1E" w:rsidRPr="00E133B3" w:rsidRDefault="00A71B1E" w:rsidP="00A71B1E">
      <w:pPr>
        <w:rPr>
          <w:sz w:val="16"/>
        </w:rPr>
      </w:pPr>
      <w:r w:rsidRPr="00E133B3">
        <w:rPr>
          <w:rStyle w:val="StyleUnderline"/>
        </w:rPr>
        <w:t>This reality demands that we continue to</w:t>
      </w:r>
      <w:r w:rsidRPr="00E133B3">
        <w:rPr>
          <w:sz w:val="16"/>
        </w:rPr>
        <w:t xml:space="preserve"> remain open to, if not actively </w:t>
      </w:r>
      <w:r w:rsidRPr="00E133B3">
        <w:rPr>
          <w:rStyle w:val="StyleUnderline"/>
        </w:rPr>
        <w:t>seek out and establish</w:t>
      </w:r>
      <w:r w:rsidRPr="00E133B3">
        <w:rPr>
          <w:sz w:val="16"/>
        </w:rPr>
        <w:t xml:space="preserve">, </w:t>
      </w:r>
      <w:r w:rsidRPr="00E133B3">
        <w:rPr>
          <w:rStyle w:val="StyleUnderline"/>
        </w:rPr>
        <w:t>relations of solidarity and networks of</w:t>
      </w:r>
      <w:r w:rsidRPr="00E133B3">
        <w:rPr>
          <w:sz w:val="16"/>
        </w:rPr>
        <w:t xml:space="preserve"> trade and </w:t>
      </w:r>
      <w:r w:rsidRPr="00E133B3">
        <w:rPr>
          <w:rStyle w:val="StyleUnderline"/>
        </w:rPr>
        <w:t>mutual aid with national and transnational communities and organizations that are</w:t>
      </w:r>
      <w:r w:rsidRPr="00E133B3">
        <w:rPr>
          <w:sz w:val="16"/>
        </w:rPr>
        <w:t xml:space="preserve"> also </w:t>
      </w:r>
      <w:r w:rsidRPr="00FF056D">
        <w:rPr>
          <w:rStyle w:val="StyleUnderline"/>
          <w:highlight w:val="green"/>
        </w:rPr>
        <w:t>struggling against</w:t>
      </w:r>
      <w:r w:rsidRPr="00E133B3">
        <w:rPr>
          <w:rStyle w:val="StyleUnderline"/>
        </w:rPr>
        <w:t xml:space="preserve"> the imposed effects of </w:t>
      </w:r>
      <w:r w:rsidRPr="00FF056D">
        <w:rPr>
          <w:rStyle w:val="StyleUnderline"/>
          <w:highlight w:val="green"/>
        </w:rPr>
        <w:t>globalized capital, including</w:t>
      </w:r>
      <w:r w:rsidRPr="00E133B3">
        <w:rPr>
          <w:rStyle w:val="StyleUnderline"/>
        </w:rPr>
        <w:t xml:space="preserve"> other Indigenous nations</w:t>
      </w:r>
      <w:r w:rsidRPr="00E133B3">
        <w:rPr>
          <w:sz w:val="16"/>
        </w:rPr>
        <w:t xml:space="preserve"> and national confederacies; </w:t>
      </w:r>
      <w:r w:rsidRPr="00E133B3">
        <w:rPr>
          <w:rStyle w:val="StyleUnderline"/>
        </w:rPr>
        <w:t>urban Indigenous people</w:t>
      </w:r>
      <w:r w:rsidRPr="00E133B3">
        <w:rPr>
          <w:sz w:val="16"/>
        </w:rPr>
        <w:t xml:space="preserve"> and organizations; </w:t>
      </w:r>
      <w:r w:rsidRPr="00E133B3">
        <w:rPr>
          <w:rStyle w:val="StyleUnderline"/>
        </w:rPr>
        <w:t xml:space="preserve">the </w:t>
      </w:r>
      <w:proofErr w:type="spellStart"/>
      <w:r w:rsidRPr="00FF056D">
        <w:rPr>
          <w:rStyle w:val="StyleUnderline"/>
          <w:highlight w:val="green"/>
        </w:rPr>
        <w:t>labour</w:t>
      </w:r>
      <w:proofErr w:type="spellEnd"/>
      <w:r w:rsidRPr="00FF056D">
        <w:rPr>
          <w:rStyle w:val="StyleUnderline"/>
          <w:highlight w:val="green"/>
        </w:rPr>
        <w:t>, women’s</w:t>
      </w:r>
      <w:r w:rsidRPr="00E133B3">
        <w:rPr>
          <w:sz w:val="16"/>
        </w:rPr>
        <w:t xml:space="preserve">, gbltq2s (gay, bisexual, lesbian, </w:t>
      </w:r>
      <w:r w:rsidRPr="00FF056D">
        <w:rPr>
          <w:rStyle w:val="StyleUnderline"/>
          <w:highlight w:val="green"/>
        </w:rPr>
        <w:t>trans, queer</w:t>
      </w:r>
      <w:r w:rsidRPr="00E133B3">
        <w:rPr>
          <w:sz w:val="16"/>
        </w:rPr>
        <w:t xml:space="preserve">, and two-spirit), </w:t>
      </w:r>
      <w:r w:rsidRPr="00FF056D">
        <w:rPr>
          <w:rStyle w:val="StyleUnderline"/>
          <w:highlight w:val="green"/>
        </w:rPr>
        <w:t>and environmental movements</w:t>
      </w:r>
      <w:r w:rsidRPr="00E133B3">
        <w:rPr>
          <w:rStyle w:val="StyleUnderline"/>
        </w:rPr>
        <w:t>; and</w:t>
      </w:r>
      <w:r w:rsidRPr="00E133B3">
        <w:rPr>
          <w:sz w:val="16"/>
        </w:rPr>
        <w:t xml:space="preserve">, of course, </w:t>
      </w:r>
      <w:r w:rsidRPr="00E133B3">
        <w:rPr>
          <w:rStyle w:val="StyleUnderline"/>
        </w:rPr>
        <w:t>those racial and ethnic communities that find themselves subject to their own distinct forms of economic, social, and cultural marginalization</w:t>
      </w:r>
      <w:r w:rsidRPr="00E133B3">
        <w:rPr>
          <w:sz w:val="16"/>
        </w:rPr>
        <w:t>. 21</w:t>
      </w:r>
    </w:p>
    <w:p w14:paraId="4951F295" w14:textId="77777777" w:rsidR="00A71B1E" w:rsidRDefault="00A71B1E" w:rsidP="00A71B1E">
      <w:pPr>
        <w:rPr>
          <w:sz w:val="16"/>
        </w:rPr>
      </w:pPr>
      <w:r w:rsidRPr="00FF056D">
        <w:rPr>
          <w:rStyle w:val="StyleUnderline"/>
          <w:highlight w:val="green"/>
        </w:rPr>
        <w:t>An anti-capitalist strategy of Indigenous liberation</w:t>
      </w:r>
      <w:r w:rsidRPr="00E133B3">
        <w:rPr>
          <w:sz w:val="16"/>
        </w:rPr>
        <w:t xml:space="preserve">, then, </w:t>
      </w:r>
      <w:r w:rsidRPr="00FF056D">
        <w:rPr>
          <w:rStyle w:val="Emphasis"/>
          <w:highlight w:val="green"/>
        </w:rPr>
        <w:t>requires broad networks of solidarity</w:t>
      </w:r>
      <w:r w:rsidRPr="00E133B3">
        <w:rPr>
          <w:rStyle w:val="StyleUnderline"/>
        </w:rPr>
        <w:t xml:space="preserve"> and purposeful linkages between local battles and wider scales of conflict</w:t>
      </w:r>
      <w:r w:rsidRPr="00E133B3">
        <w:rPr>
          <w:sz w:val="16"/>
        </w:rPr>
        <w:t>.</w:t>
      </w:r>
    </w:p>
    <w:p w14:paraId="67D4211C" w14:textId="77777777" w:rsidR="00A71B1E" w:rsidRPr="00534179" w:rsidRDefault="00A71B1E" w:rsidP="00A71B1E"/>
    <w:p w14:paraId="11867184" w14:textId="54C7F8BA" w:rsidR="00A71B1E" w:rsidRPr="0019353F" w:rsidRDefault="00A71B1E" w:rsidP="00A71B1E">
      <w:pPr>
        <w:rPr>
          <w:sz w:val="14"/>
          <w:szCs w:val="14"/>
        </w:rPr>
      </w:pPr>
    </w:p>
    <w:p w14:paraId="6DBD9EFB" w14:textId="77777777" w:rsidR="00A71B1E" w:rsidRPr="00BF73F9" w:rsidRDefault="00A71B1E" w:rsidP="00A71B1E">
      <w:pPr>
        <w:pStyle w:val="Heading4"/>
        <w:rPr>
          <w:rFonts w:asciiTheme="minorHAnsi" w:hAnsiTheme="minorHAnsi" w:cstheme="minorHAnsi"/>
        </w:rPr>
      </w:pPr>
      <w:proofErr w:type="gramStart"/>
      <w:r w:rsidRPr="00BF73F9">
        <w:rPr>
          <w:rFonts w:asciiTheme="minorHAnsi" w:hAnsiTheme="minorHAnsi" w:cstheme="minorHAnsi"/>
        </w:rPr>
        <w:lastRenderedPageBreak/>
        <w:t>Thus</w:t>
      </w:r>
      <w:proofErr w:type="gramEnd"/>
      <w:r w:rsidRPr="00BF73F9">
        <w:rPr>
          <w:rFonts w:asciiTheme="minorHAnsi" w:hAnsiTheme="minorHAnsi" w:cstheme="minorHAnsi"/>
        </w:rPr>
        <w:t xml:space="preserve"> the alternative is to affirm </w:t>
      </w:r>
      <w:r w:rsidRPr="00BF73F9">
        <w:rPr>
          <w:rFonts w:asciiTheme="minorHAnsi" w:hAnsiTheme="minorHAnsi" w:cstheme="minorHAnsi"/>
          <w:u w:val="single"/>
        </w:rPr>
        <w:t>the model of the Communist Party</w:t>
      </w:r>
      <w:r w:rsidRPr="00BF73F9">
        <w:rPr>
          <w:rFonts w:asciiTheme="minorHAnsi" w:hAnsiTheme="minorHAnsi" w:cstheme="minorHAnsi"/>
        </w:rPr>
        <w:t xml:space="preserve"> – only </w:t>
      </w:r>
      <w:r w:rsidRPr="00BF73F9">
        <w:rPr>
          <w:rFonts w:asciiTheme="minorHAnsi" w:hAnsiTheme="minorHAnsi" w:cstheme="minorHAnsi"/>
          <w:u w:val="single"/>
        </w:rPr>
        <w:t>democratic centralist dual power organizing</w:t>
      </w:r>
      <w:r w:rsidRPr="00BF73F9">
        <w:rPr>
          <w:rFonts w:asciiTheme="minorHAnsi" w:hAnsiTheme="minorHAnsi" w:cstheme="minorHAnsi"/>
        </w:rPr>
        <w:t xml:space="preserve"> can provide </w:t>
      </w:r>
      <w:r w:rsidRPr="00BF73F9">
        <w:rPr>
          <w:rFonts w:asciiTheme="minorHAnsi" w:hAnsiTheme="minorHAnsi" w:cstheme="minorHAnsi"/>
          <w:u w:val="single"/>
        </w:rPr>
        <w:t>effective accountability mechanisms</w:t>
      </w:r>
      <w:r w:rsidRPr="00BF73F9">
        <w:rPr>
          <w:rFonts w:asciiTheme="minorHAnsi" w:hAnsiTheme="minorHAnsi" w:cstheme="minorHAnsi"/>
        </w:rPr>
        <w:t xml:space="preserve"> to correct unproductive tendencies, </w:t>
      </w:r>
      <w:r w:rsidRPr="00BF73F9">
        <w:rPr>
          <w:rFonts w:asciiTheme="minorHAnsi" w:hAnsiTheme="minorHAnsi" w:cstheme="minorHAnsi"/>
          <w:u w:val="single"/>
        </w:rPr>
        <w:t>educate and mobilize</w:t>
      </w:r>
      <w:r w:rsidRPr="00BF73F9">
        <w:rPr>
          <w:rFonts w:asciiTheme="minorHAnsi" w:hAnsiTheme="minorHAnsi" w:cstheme="minorHAnsi"/>
        </w:rPr>
        <w:t xml:space="preserve"> marginalized communities, and </w:t>
      </w:r>
      <w:r w:rsidRPr="00BF73F9">
        <w:rPr>
          <w:rFonts w:asciiTheme="minorHAnsi" w:hAnsiTheme="minorHAnsi" w:cstheme="minorHAnsi"/>
          <w:u w:val="single"/>
        </w:rPr>
        <w:t>connect local struggles</w:t>
      </w:r>
      <w:r w:rsidRPr="00BF73F9">
        <w:rPr>
          <w:rFonts w:asciiTheme="minorHAnsi" w:hAnsiTheme="minorHAnsi" w:cstheme="minorHAnsi"/>
        </w:rPr>
        <w:t xml:space="preserve"> to a movement for </w:t>
      </w:r>
      <w:r w:rsidRPr="00BF73F9">
        <w:rPr>
          <w:rFonts w:asciiTheme="minorHAnsi" w:hAnsiTheme="minorHAnsi" w:cstheme="minorHAnsi"/>
          <w:u w:val="single"/>
        </w:rPr>
        <w:t>international liberation</w:t>
      </w:r>
      <w:r w:rsidRPr="00BF73F9">
        <w:rPr>
          <w:rFonts w:asciiTheme="minorHAnsi" w:hAnsiTheme="minorHAnsi" w:cstheme="minorHAnsi"/>
        </w:rPr>
        <w:t xml:space="preserve">. </w:t>
      </w:r>
    </w:p>
    <w:p w14:paraId="1E88EEB5" w14:textId="77777777" w:rsidR="00A71B1E" w:rsidRPr="00BF73F9" w:rsidRDefault="00A71B1E" w:rsidP="00A71B1E">
      <w:pPr>
        <w:rPr>
          <w:rFonts w:asciiTheme="minorHAnsi" w:hAnsiTheme="minorHAnsi" w:cstheme="minorHAnsi"/>
          <w:sz w:val="16"/>
        </w:rPr>
      </w:pPr>
      <w:r w:rsidRPr="00BF73F9">
        <w:rPr>
          <w:rFonts w:asciiTheme="minorHAnsi" w:hAnsiTheme="minorHAnsi" w:cstheme="minorHAnsi"/>
          <w:b/>
          <w:bCs/>
          <w:sz w:val="26"/>
        </w:rPr>
        <w:t>Escalante 18</w:t>
      </w:r>
      <w:r w:rsidRPr="00BF73F9">
        <w:rPr>
          <w:rFonts w:asciiTheme="minorHAnsi" w:hAnsiTheme="minorHAnsi" w:cstheme="minorHAnsi"/>
        </w:rPr>
        <w:br/>
      </w:r>
      <w:r w:rsidRPr="00BF73F9">
        <w:rPr>
          <w:rFonts w:asciiTheme="minorHAnsi" w:hAnsiTheme="minorHAnsi" w:cstheme="minorHAnsi"/>
          <w:sz w:val="16"/>
        </w:rPr>
        <w:t>(Alyson Escalante, you should totally read her work for non-debate reasons, Marxist-Leninist, Materialist Feminist and Anti-Imperialist activist. “PARTY ORGANIZING IN THE 21ST CENTURY” September 21</w:t>
      </w:r>
      <w:r w:rsidRPr="00BF73F9">
        <w:rPr>
          <w:rFonts w:asciiTheme="minorHAnsi" w:hAnsiTheme="minorHAnsi" w:cstheme="minorHAnsi"/>
          <w:sz w:val="16"/>
          <w:vertAlign w:val="superscript"/>
        </w:rPr>
        <w:t>st</w:t>
      </w:r>
      <w:r w:rsidRPr="00BF73F9">
        <w:rPr>
          <w:rFonts w:asciiTheme="minorHAnsi" w:hAnsiTheme="minorHAnsi" w:cstheme="minorHAnsi"/>
          <w:sz w:val="16"/>
        </w:rPr>
        <w:t xml:space="preserve">, </w:t>
      </w:r>
      <w:proofErr w:type="gramStart"/>
      <w:r w:rsidRPr="00BF73F9">
        <w:rPr>
          <w:rFonts w:asciiTheme="minorHAnsi" w:hAnsiTheme="minorHAnsi" w:cstheme="minorHAnsi"/>
          <w:sz w:val="16"/>
        </w:rPr>
        <w:t>2018</w:t>
      </w:r>
      <w:proofErr w:type="gramEnd"/>
      <w:r w:rsidRPr="00BF73F9">
        <w:rPr>
          <w:rFonts w:asciiTheme="minorHAnsi" w:hAnsiTheme="minorHAnsi" w:cstheme="minorHAnsi"/>
          <w:sz w:val="16"/>
        </w:rPr>
        <w:t xml:space="preserve"> </w:t>
      </w:r>
      <w:hyperlink r:id="rId10" w:history="1">
        <w:r w:rsidRPr="00BF73F9">
          <w:rPr>
            <w:rFonts w:asciiTheme="minorHAnsi" w:hAnsiTheme="minorHAnsi" w:cstheme="minorHAnsi"/>
            <w:sz w:val="16"/>
          </w:rPr>
          <w:t>https://theforgenews.org/2018/09/21/party-organizing-in-the-21st-century/</w:t>
        </w:r>
      </w:hyperlink>
      <w:r w:rsidRPr="00BF73F9">
        <w:rPr>
          <w:rFonts w:asciiTheme="minorHAnsi" w:hAnsiTheme="minorHAnsi" w:cstheme="minorHAnsi"/>
          <w:sz w:val="16"/>
        </w:rPr>
        <w:t xml:space="preserve"> </w:t>
      </w:r>
      <w:proofErr w:type="spellStart"/>
      <w:r w:rsidRPr="00BF73F9">
        <w:rPr>
          <w:rFonts w:asciiTheme="minorHAnsi" w:hAnsiTheme="minorHAnsi" w:cstheme="minorHAnsi"/>
          <w:sz w:val="16"/>
        </w:rPr>
        <w:t>rvs</w:t>
      </w:r>
      <w:proofErr w:type="spellEnd"/>
      <w:r w:rsidRPr="00BF73F9">
        <w:rPr>
          <w:rFonts w:asciiTheme="minorHAnsi" w:hAnsiTheme="minorHAnsi" w:cstheme="minorHAnsi"/>
          <w:sz w:val="16"/>
        </w:rPr>
        <w:t>)</w:t>
      </w:r>
    </w:p>
    <w:p w14:paraId="063A6269" w14:textId="1BF9C74D" w:rsidR="00A71B1E" w:rsidRDefault="00A71B1E" w:rsidP="00A71B1E">
      <w:pPr>
        <w:rPr>
          <w:rFonts w:asciiTheme="minorHAnsi" w:hAnsiTheme="minorHAnsi" w:cstheme="minorHAnsi"/>
          <w:sz w:val="16"/>
        </w:rPr>
      </w:pPr>
      <w:r w:rsidRPr="00BF73F9">
        <w:rPr>
          <w:rFonts w:asciiTheme="minorHAnsi" w:hAnsiTheme="minorHAnsi" w:cstheme="minorHAnsi"/>
          <w:sz w:val="16"/>
        </w:rPr>
        <w:t xml:space="preserve">I would argue that within the base building movement, there is a move towards party organizing, but this trend has not always been explicitly theorized or forwarded within the movement. My goal in this essay is to argue that </w:t>
      </w:r>
      <w:r w:rsidRPr="00BF73F9">
        <w:rPr>
          <w:rFonts w:asciiTheme="minorHAnsi" w:hAnsiTheme="minorHAnsi" w:cstheme="minorHAnsi"/>
          <w:highlight w:val="green"/>
          <w:u w:val="single"/>
        </w:rPr>
        <w:t>base building and dual power strategy can be best forwarded through party organizing</w:t>
      </w:r>
      <w:r w:rsidRPr="00BF73F9">
        <w:rPr>
          <w:rFonts w:asciiTheme="minorHAnsi" w:hAnsiTheme="minorHAnsi" w:cstheme="minorHAnsi"/>
          <w:u w:val="single"/>
        </w:rPr>
        <w:t xml:space="preserve">, and that </w:t>
      </w:r>
      <w:r w:rsidRPr="00BF73F9">
        <w:rPr>
          <w:rFonts w:asciiTheme="minorHAnsi" w:hAnsiTheme="minorHAnsi" w:cstheme="minorHAnsi"/>
          <w:highlight w:val="green"/>
          <w:u w:val="single"/>
        </w:rPr>
        <w:t>party organizing can allow this</w:t>
      </w:r>
      <w:r w:rsidRPr="00BF73F9">
        <w:rPr>
          <w:rFonts w:asciiTheme="minorHAnsi" w:hAnsiTheme="minorHAnsi" w:cstheme="minorHAnsi"/>
          <w:u w:val="single"/>
        </w:rPr>
        <w:t xml:space="preserve"> emerging </w:t>
      </w:r>
      <w:r w:rsidRPr="00BF73F9">
        <w:rPr>
          <w:rFonts w:asciiTheme="minorHAnsi" w:hAnsiTheme="minorHAnsi" w:cstheme="minorHAnsi"/>
          <w:highlight w:val="green"/>
          <w:u w:val="single"/>
        </w:rPr>
        <w:t>movement to solidify into a powerful revolutionary socialist tendency</w:t>
      </w:r>
      <w:r w:rsidRPr="00BF73F9">
        <w:rPr>
          <w:rFonts w:asciiTheme="minorHAnsi" w:hAnsiTheme="minorHAnsi" w:cstheme="minorHAnsi"/>
          <w:u w:val="single"/>
        </w:rPr>
        <w:t xml:space="preserve"> in the United States. </w:t>
      </w:r>
      <w:r w:rsidRPr="00BF73F9">
        <w:rPr>
          <w:rFonts w:asciiTheme="minorHAnsi" w:hAnsiTheme="minorHAnsi" w:cstheme="minorHAnsi"/>
          <w:sz w:val="16"/>
        </w:rPr>
        <w:t xml:space="preserve">One of the crucial insights of the base building movement is that </w:t>
      </w:r>
      <w:r w:rsidRPr="00BF73F9">
        <w:rPr>
          <w:rFonts w:asciiTheme="minorHAnsi" w:hAnsiTheme="minorHAnsi" w:cstheme="minorHAnsi"/>
          <w:u w:val="single"/>
        </w:rPr>
        <w:t xml:space="preserve">the current state of the left in the United States is one in which </w:t>
      </w:r>
      <w:r w:rsidRPr="00BF73F9">
        <w:rPr>
          <w:rFonts w:asciiTheme="minorHAnsi" w:hAnsiTheme="minorHAnsi" w:cstheme="minorHAnsi"/>
          <w:highlight w:val="green"/>
          <w:u w:val="single"/>
        </w:rPr>
        <w:t>revolution is not currently possible.</w:t>
      </w:r>
      <w:r w:rsidRPr="00BF73F9">
        <w:rPr>
          <w:rFonts w:asciiTheme="minorHAnsi" w:hAnsiTheme="minorHAnsi" w:cstheme="minorHAnsi"/>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BF73F9">
        <w:rPr>
          <w:rFonts w:asciiTheme="minorHAnsi" w:hAnsiTheme="minorHAnsi" w:cstheme="minorHAnsi"/>
          <w:u w:val="single"/>
        </w:rPr>
        <w:t xml:space="preserve">The base building emphasis on </w:t>
      </w:r>
      <w:r w:rsidRPr="00BF73F9">
        <w:rPr>
          <w:rFonts w:asciiTheme="minorHAnsi" w:hAnsiTheme="minorHAnsi" w:cstheme="minorHAnsi"/>
          <w:highlight w:val="green"/>
          <w:u w:val="single"/>
        </w:rPr>
        <w:t>dual power responds</w:t>
      </w:r>
      <w:r w:rsidRPr="00BF73F9">
        <w:rPr>
          <w:rFonts w:asciiTheme="minorHAnsi" w:hAnsiTheme="minorHAnsi" w:cstheme="minorHAnsi"/>
          <w:u w:val="single"/>
        </w:rPr>
        <w:t xml:space="preserve"> directly to this insight. </w:t>
      </w:r>
      <w:r w:rsidRPr="00BF73F9">
        <w:rPr>
          <w:rFonts w:asciiTheme="minorHAnsi" w:hAnsiTheme="minorHAnsi" w:cstheme="minorHAnsi"/>
          <w:highlight w:val="green"/>
          <w:u w:val="single"/>
        </w:rPr>
        <w:t>By building institutions which can meet people’s needs, we</w:t>
      </w:r>
      <w:r w:rsidRPr="00BF73F9">
        <w:rPr>
          <w:rFonts w:asciiTheme="minorHAnsi" w:hAnsiTheme="minorHAnsi" w:cstheme="minorHAnsi"/>
          <w:u w:val="single"/>
        </w:rPr>
        <w:t xml:space="preserve"> are able to concretely </w:t>
      </w:r>
      <w:r w:rsidRPr="00BF73F9">
        <w:rPr>
          <w:rFonts w:asciiTheme="minorHAnsi" w:hAnsiTheme="minorHAnsi" w:cstheme="minorHAnsi"/>
          <w:highlight w:val="green"/>
          <w:u w:val="single"/>
        </w:rPr>
        <w:t>demonstrate that communists can offer</w:t>
      </w:r>
      <w:r w:rsidRPr="00BF73F9">
        <w:rPr>
          <w:rFonts w:asciiTheme="minorHAnsi" w:hAnsiTheme="minorHAnsi" w:cstheme="minorHAnsi"/>
          <w:u w:val="single"/>
        </w:rPr>
        <w:t xml:space="preserve"> the oppressed </w:t>
      </w:r>
      <w:r w:rsidRPr="00BF73F9">
        <w:rPr>
          <w:rFonts w:asciiTheme="minorHAnsi" w:hAnsiTheme="minorHAnsi" w:cstheme="minorHAnsi"/>
          <w:highlight w:val="green"/>
          <w:u w:val="single"/>
        </w:rPr>
        <w:t>relief from</w:t>
      </w:r>
      <w:r w:rsidRPr="00BF73F9">
        <w:rPr>
          <w:rFonts w:asciiTheme="minorHAnsi" w:hAnsiTheme="minorHAnsi" w:cstheme="minorHAnsi"/>
          <w:u w:val="single"/>
        </w:rPr>
        <w:t xml:space="preserve"> the horrific conditions of </w:t>
      </w:r>
      <w:r w:rsidRPr="00BF73F9">
        <w:rPr>
          <w:rFonts w:asciiTheme="minorHAnsi" w:hAnsiTheme="minorHAnsi" w:cstheme="minorHAnsi"/>
          <w:highlight w:val="green"/>
          <w:u w:val="single"/>
        </w:rPr>
        <w:t>capitalism.</w:t>
      </w:r>
      <w:r w:rsidRPr="00BF73F9">
        <w:rPr>
          <w:rFonts w:asciiTheme="minorHAnsi" w:hAnsiTheme="minorHAnsi" w:cstheme="minorHAnsi"/>
          <w:sz w:val="16"/>
        </w:rPr>
        <w:t xml:space="preserve"> Base building strategy recognizes that </w:t>
      </w:r>
      <w:proofErr w:type="gramStart"/>
      <w:r w:rsidRPr="00BF73F9">
        <w:rPr>
          <w:rFonts w:asciiTheme="minorHAnsi" w:hAnsiTheme="minorHAnsi" w:cstheme="minorHAnsi"/>
          <w:sz w:val="16"/>
        </w:rPr>
        <w:t>actually doing</w:t>
      </w:r>
      <w:proofErr w:type="gramEnd"/>
      <w:r w:rsidRPr="00BF73F9">
        <w:rPr>
          <w:rFonts w:asciiTheme="minorHAnsi" w:hAnsiTheme="minorHAnsi" w:cstheme="minorHAnsi"/>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BF73F9">
        <w:rPr>
          <w:rFonts w:asciiTheme="minorHAnsi" w:hAnsiTheme="minorHAnsi" w:cstheme="minorHAnsi"/>
          <w:u w:val="single"/>
        </w:rPr>
        <w:t xml:space="preserve">If it turns out that establishing socialist institutions to meet people’s needs does in fact create sympathy towards the cause of communism, how can we mobilize that base? </w:t>
      </w:r>
      <w:r w:rsidRPr="00BF73F9">
        <w:rPr>
          <w:rFonts w:asciiTheme="minorHAnsi" w:hAnsiTheme="minorHAnsi" w:cstheme="minorHAnsi"/>
          <w:sz w:val="16"/>
        </w:rPr>
        <w:t xml:space="preserve">Put simply: </w:t>
      </w:r>
      <w:proofErr w:type="gramStart"/>
      <w:r w:rsidRPr="00BF73F9">
        <w:rPr>
          <w:rFonts w:asciiTheme="minorHAnsi" w:hAnsiTheme="minorHAnsi" w:cstheme="minorHAnsi"/>
          <w:b/>
          <w:iCs/>
          <w:highlight w:val="green"/>
          <w:u w:val="single"/>
        </w:rPr>
        <w:t>in order to</w:t>
      </w:r>
      <w:proofErr w:type="gramEnd"/>
      <w:r w:rsidRPr="00BF73F9">
        <w:rPr>
          <w:rFonts w:asciiTheme="minorHAnsi" w:hAnsiTheme="minorHAnsi" w:cstheme="minorHAnsi"/>
          <w:b/>
          <w:iCs/>
          <w:highlight w:val="green"/>
          <w:u w:val="single"/>
        </w:rPr>
        <w:t xml:space="preserve"> mobilize the base</w:t>
      </w:r>
      <w:r w:rsidRPr="00BF73F9">
        <w:rPr>
          <w:rFonts w:asciiTheme="minorHAnsi" w:hAnsiTheme="minorHAnsi" w:cstheme="minorHAnsi"/>
          <w:b/>
          <w:iCs/>
          <w:u w:val="single"/>
        </w:rPr>
        <w:t xml:space="preserve"> which base builders hope to create, </w:t>
      </w:r>
      <w:r w:rsidRPr="00BF73F9">
        <w:rPr>
          <w:rFonts w:asciiTheme="minorHAnsi" w:hAnsiTheme="minorHAnsi" w:cstheme="minorHAnsi"/>
          <w:b/>
          <w:iCs/>
          <w:highlight w:val="green"/>
          <w:u w:val="single"/>
        </w:rPr>
        <w:t>we need to have already done the work of building a communist party.</w:t>
      </w:r>
      <w:r w:rsidRPr="00BF73F9">
        <w:rPr>
          <w:rFonts w:asciiTheme="minorHAnsi" w:hAnsiTheme="minorHAnsi" w:cstheme="minorHAnsi"/>
          <w:sz w:val="16"/>
          <w:highlight w:val="green"/>
        </w:rPr>
        <w:t xml:space="preserve"> </w:t>
      </w:r>
      <w:r w:rsidRPr="00BF73F9">
        <w:rPr>
          <w:rFonts w:asciiTheme="minorHAnsi" w:hAnsiTheme="minorHAnsi" w:cstheme="minorHAnsi"/>
          <w:highlight w:val="green"/>
          <w:u w:val="single"/>
        </w:rPr>
        <w:t>It is not enough to</w:t>
      </w:r>
      <w:r w:rsidRPr="00BF73F9">
        <w:rPr>
          <w:rFonts w:asciiTheme="minorHAnsi" w:hAnsiTheme="minorHAnsi" w:cstheme="minorHAnsi"/>
          <w:u w:val="single"/>
        </w:rPr>
        <w:t xml:space="preserve"> simply </w:t>
      </w:r>
      <w:r w:rsidRPr="00BF73F9">
        <w:rPr>
          <w:rFonts w:asciiTheme="minorHAnsi" w:hAnsiTheme="minorHAnsi" w:cstheme="minorHAnsi"/>
          <w:highlight w:val="green"/>
          <w:u w:val="single"/>
        </w:rPr>
        <w:t>meet</w:t>
      </w:r>
      <w:r w:rsidRPr="00BF73F9">
        <w:rPr>
          <w:rFonts w:asciiTheme="minorHAnsi" w:hAnsiTheme="minorHAnsi" w:cstheme="minorHAnsi"/>
          <w:u w:val="single"/>
        </w:rPr>
        <w:t xml:space="preserve"> </w:t>
      </w:r>
      <w:proofErr w:type="spellStart"/>
      <w:r w:rsidRPr="00BF73F9">
        <w:rPr>
          <w:rFonts w:asciiTheme="minorHAnsi" w:hAnsiTheme="minorHAnsi" w:cstheme="minorHAnsi"/>
          <w:u w:val="single"/>
        </w:rPr>
        <w:t>peoples</w:t>
      </w:r>
      <w:proofErr w:type="spellEnd"/>
      <w:r w:rsidRPr="00BF73F9">
        <w:rPr>
          <w:rFonts w:asciiTheme="minorHAnsi" w:hAnsiTheme="minorHAnsi" w:cstheme="minorHAnsi"/>
          <w:u w:val="single"/>
        </w:rPr>
        <w:t xml:space="preserve"> </w:t>
      </w:r>
      <w:r w:rsidRPr="00BF73F9">
        <w:rPr>
          <w:rFonts w:asciiTheme="minorHAnsi" w:hAnsiTheme="minorHAnsi" w:cstheme="minorHAnsi"/>
          <w:highlight w:val="green"/>
          <w:u w:val="single"/>
        </w:rPr>
        <w:t>needs.</w:t>
      </w:r>
      <w:r w:rsidRPr="00BF73F9">
        <w:rPr>
          <w:rFonts w:asciiTheme="minorHAnsi" w:hAnsiTheme="minorHAnsi" w:cstheme="minorHAnsi"/>
          <w:u w:val="single"/>
        </w:rPr>
        <w:t xml:space="preserve"> Rather, </w:t>
      </w:r>
      <w:r w:rsidRPr="00BF73F9">
        <w:rPr>
          <w:rFonts w:asciiTheme="minorHAnsi" w:hAnsiTheme="minorHAnsi" w:cstheme="minorHAnsi"/>
          <w:highlight w:val="green"/>
          <w:u w:val="single"/>
        </w:rPr>
        <w:t>we must build</w:t>
      </w:r>
      <w:r w:rsidRPr="00BF73F9">
        <w:rPr>
          <w:rFonts w:asciiTheme="minorHAnsi" w:hAnsiTheme="minorHAnsi" w:cstheme="minorHAnsi"/>
          <w:u w:val="single"/>
        </w:rPr>
        <w:t xml:space="preserve"> the </w:t>
      </w:r>
      <w:r w:rsidRPr="00BF73F9">
        <w:rPr>
          <w:rFonts w:asciiTheme="minorHAnsi" w:hAnsiTheme="minorHAnsi" w:cstheme="minorHAnsi"/>
          <w:highlight w:val="green"/>
          <w:u w:val="single"/>
        </w:rPr>
        <w:t>institutions of dual power in the name of communism.</w:t>
      </w:r>
      <w:r w:rsidRPr="00BF73F9">
        <w:rPr>
          <w:rFonts w:asciiTheme="minorHAnsi" w:hAnsiTheme="minorHAnsi" w:cstheme="minorHAnsi"/>
          <w:sz w:val="16"/>
        </w:rPr>
        <w:t xml:space="preserve"> </w:t>
      </w:r>
      <w:r w:rsidRPr="00BF73F9">
        <w:rPr>
          <w:rFonts w:asciiTheme="minorHAnsi" w:hAnsiTheme="minorHAnsi" w:cstheme="minorHAnsi"/>
          <w:highlight w:val="green"/>
          <w:u w:val="single"/>
        </w:rPr>
        <w:t>We must</w:t>
      </w:r>
      <w:r w:rsidRPr="00BF73F9">
        <w:rPr>
          <w:rFonts w:asciiTheme="minorHAnsi" w:hAnsiTheme="minorHAnsi" w:cstheme="minorHAnsi"/>
          <w:u w:val="single"/>
        </w:rPr>
        <w:t xml:space="preserve"> refuse covert front organizing and instead </w:t>
      </w:r>
      <w:r w:rsidRPr="00BF73F9">
        <w:rPr>
          <w:rFonts w:asciiTheme="minorHAnsi" w:hAnsiTheme="minorHAnsi" w:cstheme="minorHAnsi"/>
          <w:highlight w:val="green"/>
          <w:u w:val="single"/>
        </w:rPr>
        <w:t>have a public face as a communist party.</w:t>
      </w:r>
      <w:r w:rsidRPr="00BF73F9">
        <w:rPr>
          <w:rFonts w:asciiTheme="minorHAnsi" w:hAnsiTheme="minorHAnsi" w:cstheme="minorHAnsi"/>
          <w:u w:val="single"/>
        </w:rPr>
        <w:t xml:space="preserve"> </w:t>
      </w:r>
      <w:r w:rsidRPr="00BF73F9">
        <w:rPr>
          <w:rFonts w:asciiTheme="minorHAnsi" w:hAnsiTheme="minorHAnsi" w:cstheme="minorHAnsi"/>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BF73F9">
        <w:rPr>
          <w:rFonts w:asciiTheme="minorHAnsi" w:hAnsiTheme="minorHAnsi" w:cstheme="minorHAnsi"/>
          <w:u w:val="single"/>
        </w:rPr>
        <w:t xml:space="preserve">We must be clear that our strategy is revolutionary and </w:t>
      </w:r>
      <w:proofErr w:type="gramStart"/>
      <w:r w:rsidRPr="00BF73F9">
        <w:rPr>
          <w:rFonts w:asciiTheme="minorHAnsi" w:hAnsiTheme="minorHAnsi" w:cstheme="minorHAnsi"/>
          <w:u w:val="single"/>
        </w:rPr>
        <w:t>in order to</w:t>
      </w:r>
      <w:proofErr w:type="gramEnd"/>
      <w:r w:rsidRPr="00BF73F9">
        <w:rPr>
          <w:rFonts w:asciiTheme="minorHAnsi" w:hAnsiTheme="minorHAnsi" w:cstheme="minorHAnsi"/>
          <w:u w:val="single"/>
        </w:rPr>
        <w:t xml:space="preserve"> make this clear we must adopt party organizing. By “party organizing” I mean an organizational strategy which adopts the party model. Such organizing focuses on building a party whose </w:t>
      </w:r>
      <w:r w:rsidRPr="00BF73F9">
        <w:rPr>
          <w:rFonts w:asciiTheme="minorHAnsi" w:hAnsiTheme="minorHAnsi" w:cstheme="minorHAnsi"/>
          <w:highlight w:val="green"/>
          <w:u w:val="single"/>
        </w:rPr>
        <w:t>membership is formally unified around a party line determined by democratic centralist decision making.</w:t>
      </w:r>
      <w:r w:rsidRPr="00BF73F9">
        <w:rPr>
          <w:rFonts w:asciiTheme="minorHAnsi" w:hAnsiTheme="minorHAnsi" w:cstheme="minorHAnsi"/>
          <w:sz w:val="16"/>
        </w:rPr>
        <w:t xml:space="preserve"> </w:t>
      </w:r>
      <w:r w:rsidRPr="00BF73F9">
        <w:rPr>
          <w:rFonts w:asciiTheme="minorHAnsi" w:hAnsiTheme="minorHAnsi" w:cstheme="minorHAnsi"/>
          <w:u w:val="single"/>
        </w:rPr>
        <w:t xml:space="preserve">The party model creates internal methods </w:t>
      </w:r>
      <w:r w:rsidRPr="00BF73F9">
        <w:rPr>
          <w:rFonts w:asciiTheme="minorHAnsi" w:hAnsiTheme="minorHAnsi" w:cstheme="minorHAnsi"/>
          <w:highlight w:val="green"/>
          <w:u w:val="single"/>
        </w:rPr>
        <w:t xml:space="preserve">for </w:t>
      </w:r>
      <w:r w:rsidRPr="00BF73F9">
        <w:rPr>
          <w:rFonts w:asciiTheme="minorHAnsi" w:hAnsiTheme="minorHAnsi" w:cstheme="minorHAnsi"/>
          <w:b/>
          <w:iCs/>
          <w:highlight w:val="green"/>
          <w:u w:val="single"/>
        </w:rPr>
        <w:t>holding party members accountable</w:t>
      </w:r>
      <w:r w:rsidRPr="00BF73F9">
        <w:rPr>
          <w:rFonts w:asciiTheme="minorHAnsi" w:hAnsiTheme="minorHAnsi" w:cstheme="minorHAnsi"/>
          <w:highlight w:val="green"/>
          <w:u w:val="single"/>
        </w:rPr>
        <w:t>, unifying</w:t>
      </w:r>
      <w:r w:rsidRPr="00BF73F9">
        <w:rPr>
          <w:rFonts w:asciiTheme="minorHAnsi" w:hAnsiTheme="minorHAnsi" w:cstheme="minorHAnsi"/>
          <w:u w:val="single"/>
        </w:rPr>
        <w:t xml:space="preserve"> party member </w:t>
      </w:r>
      <w:r w:rsidRPr="00BF73F9">
        <w:rPr>
          <w:rFonts w:asciiTheme="minorHAnsi" w:hAnsiTheme="minorHAnsi" w:cstheme="minorHAnsi"/>
          <w:highlight w:val="green"/>
          <w:u w:val="single"/>
        </w:rPr>
        <w:t>action</w:t>
      </w:r>
      <w:r w:rsidRPr="00BF73F9">
        <w:rPr>
          <w:rFonts w:asciiTheme="minorHAnsi" w:hAnsiTheme="minorHAnsi" w:cstheme="minorHAnsi"/>
          <w:u w:val="single"/>
        </w:rPr>
        <w:t xml:space="preserve"> around democratically determined goals, </w:t>
      </w:r>
      <w:r w:rsidRPr="00BF73F9">
        <w:rPr>
          <w:rFonts w:asciiTheme="minorHAnsi" w:hAnsiTheme="minorHAnsi" w:cstheme="minorHAnsi"/>
          <w:highlight w:val="green"/>
          <w:u w:val="single"/>
        </w:rPr>
        <w:t>and for educating</w:t>
      </w:r>
      <w:r w:rsidRPr="00BF73F9">
        <w:rPr>
          <w:rFonts w:asciiTheme="minorHAnsi" w:hAnsiTheme="minorHAnsi" w:cstheme="minorHAnsi"/>
          <w:u w:val="single"/>
        </w:rPr>
        <w:t xml:space="preserve"> party members in communist theory and praxis.</w:t>
      </w:r>
      <w:r w:rsidRPr="00BF73F9">
        <w:rPr>
          <w:rFonts w:asciiTheme="minorHAnsi" w:hAnsiTheme="minorHAnsi" w:cstheme="minorHAnsi"/>
          <w:sz w:val="16"/>
        </w:rPr>
        <w:t xml:space="preserve"> A communist organization utilizing the party model works to build dual power institutions while simultaneously educating the communities they hope to serve. </w:t>
      </w:r>
      <w:r w:rsidRPr="00BF73F9">
        <w:rPr>
          <w:rFonts w:asciiTheme="minorHAnsi" w:hAnsiTheme="minorHAnsi" w:cstheme="minorHAnsi"/>
          <w:u w:val="single"/>
        </w:rPr>
        <w:t xml:space="preserve">Organizations which adopt the party model focus on propagandizing around the need for revolutionary socialism. </w:t>
      </w:r>
      <w:r w:rsidRPr="00BF73F9">
        <w:rPr>
          <w:rFonts w:asciiTheme="minorHAnsi" w:hAnsiTheme="minorHAnsi" w:cstheme="minorHAnsi"/>
          <w:highlight w:val="green"/>
          <w:u w:val="single"/>
        </w:rPr>
        <w:t xml:space="preserve">They </w:t>
      </w:r>
      <w:r w:rsidRPr="00BF73F9">
        <w:rPr>
          <w:rFonts w:asciiTheme="minorHAnsi" w:hAnsiTheme="minorHAnsi" w:cstheme="minorHAnsi"/>
          <w:u w:val="single"/>
        </w:rPr>
        <w:t xml:space="preserve">function as the forefront of political organizing, </w:t>
      </w:r>
      <w:r w:rsidRPr="00BF73F9">
        <w:rPr>
          <w:rFonts w:asciiTheme="minorHAnsi" w:hAnsiTheme="minorHAnsi" w:cstheme="minorHAnsi"/>
          <w:highlight w:val="green"/>
          <w:u w:val="single"/>
        </w:rPr>
        <w:t>empower</w:t>
      </w:r>
      <w:r w:rsidRPr="00BF73F9">
        <w:rPr>
          <w:rFonts w:asciiTheme="minorHAnsi" w:hAnsiTheme="minorHAnsi" w:cstheme="minorHAnsi"/>
          <w:u w:val="single"/>
        </w:rPr>
        <w:t xml:space="preserve">ing local </w:t>
      </w:r>
      <w:r w:rsidRPr="00BF73F9">
        <w:rPr>
          <w:rFonts w:asciiTheme="minorHAnsi" w:hAnsiTheme="minorHAnsi" w:cstheme="minorHAnsi"/>
          <w:highlight w:val="green"/>
          <w:u w:val="single"/>
        </w:rPr>
        <w:t xml:space="preserve">communities to </w:t>
      </w:r>
      <w:r w:rsidRPr="00BF73F9">
        <w:rPr>
          <w:rFonts w:asciiTheme="minorHAnsi" w:hAnsiTheme="minorHAnsi" w:cstheme="minorHAnsi"/>
          <w:highlight w:val="green"/>
          <w:u w:val="single"/>
        </w:rPr>
        <w:lastRenderedPageBreak/>
        <w:t>theorize</w:t>
      </w:r>
      <w:r w:rsidRPr="00BF73F9">
        <w:rPr>
          <w:rFonts w:asciiTheme="minorHAnsi" w:hAnsiTheme="minorHAnsi" w:cstheme="minorHAnsi"/>
          <w:u w:val="single"/>
        </w:rPr>
        <w:t xml:space="preserve"> their liberation </w:t>
      </w:r>
      <w:r w:rsidRPr="00BF73F9">
        <w:rPr>
          <w:rFonts w:asciiTheme="minorHAnsi" w:hAnsiTheme="minorHAnsi" w:cstheme="minorHAnsi"/>
          <w:highlight w:val="green"/>
          <w:u w:val="single"/>
        </w:rPr>
        <w:t>through communist theory while organizing communities to literally fight for their liberation.</w:t>
      </w:r>
      <w:r w:rsidRPr="00BF73F9">
        <w:rPr>
          <w:rFonts w:asciiTheme="minorHAnsi" w:hAnsiTheme="minorHAnsi" w:cstheme="minorHAnsi"/>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BF73F9">
        <w:rPr>
          <w:rFonts w:asciiTheme="minorHAnsi" w:hAnsiTheme="minorHAnsi" w:cstheme="minorHAnsi"/>
          <w:u w:val="single"/>
        </w:rPr>
        <w:t xml:space="preserve">our struggle is against a material base which functions not only at the national but at the international level. The </w:t>
      </w:r>
      <w:r w:rsidRPr="00BF73F9">
        <w:rPr>
          <w:rFonts w:asciiTheme="minorHAnsi" w:hAnsiTheme="minorHAnsi" w:cstheme="minorHAnsi"/>
          <w:highlight w:val="green"/>
          <w:u w:val="single"/>
        </w:rPr>
        <w:t>formal structures</w:t>
      </w:r>
      <w:r w:rsidRPr="00BF73F9">
        <w:rPr>
          <w:rFonts w:asciiTheme="minorHAnsi" w:hAnsiTheme="minorHAnsi" w:cstheme="minorHAnsi"/>
          <w:u w:val="single"/>
        </w:rPr>
        <w:t xml:space="preserve"> provided by a democratic centralist party model </w:t>
      </w:r>
      <w:r w:rsidRPr="00BF73F9">
        <w:rPr>
          <w:rFonts w:asciiTheme="minorHAnsi" w:hAnsiTheme="minorHAnsi" w:cstheme="minorHAnsi"/>
          <w:highlight w:val="green"/>
          <w:u w:val="single"/>
        </w:rPr>
        <w:t>allow individual locals to have a voice in open debate, but also</w:t>
      </w:r>
      <w:r w:rsidRPr="00BF73F9">
        <w:rPr>
          <w:rFonts w:asciiTheme="minorHAnsi" w:hAnsiTheme="minorHAnsi" w:cstheme="minorHAnsi"/>
          <w:u w:val="single"/>
        </w:rPr>
        <w:t xml:space="preserve"> allow </w:t>
      </w:r>
      <w:r w:rsidRPr="00BF73F9">
        <w:rPr>
          <w:rFonts w:asciiTheme="minorHAnsi" w:hAnsiTheme="minorHAnsi" w:cstheme="minorHAnsi"/>
          <w:highlight w:val="green"/>
          <w:u w:val="single"/>
        </w:rPr>
        <w:t>for a unified strategy</w:t>
      </w:r>
      <w:r w:rsidRPr="00BF73F9">
        <w:rPr>
          <w:rFonts w:asciiTheme="minorHAnsi" w:hAnsiTheme="minorHAnsi" w:cstheme="minorHAnsi"/>
          <w:u w:val="single"/>
        </w:rPr>
        <w:t xml:space="preserve"> to emerge from democratic consensus. </w:t>
      </w:r>
      <w:r w:rsidRPr="00BF73F9">
        <w:rPr>
          <w:rFonts w:asciiTheme="minorHAnsi" w:hAnsiTheme="minorHAnsi" w:cstheme="minorHAnsi"/>
          <w:sz w:val="16"/>
        </w:rPr>
        <w:t xml:space="preserve">Furthermore, </w:t>
      </w:r>
      <w:r w:rsidRPr="00BF73F9">
        <w:rPr>
          <w:rFonts w:asciiTheme="minorHAnsi" w:hAnsiTheme="minorHAnsi" w:cstheme="minorHAnsi"/>
          <w:b/>
          <w:iCs/>
          <w:highlight w:val="green"/>
          <w:u w:val="single"/>
        </w:rPr>
        <w:t>party organizing allows for</w:t>
      </w:r>
      <w:r w:rsidRPr="00BF73F9">
        <w:rPr>
          <w:rFonts w:asciiTheme="minorHAnsi" w:hAnsiTheme="minorHAnsi" w:cstheme="minorHAnsi"/>
          <w:b/>
          <w:iCs/>
          <w:u w:val="single"/>
        </w:rPr>
        <w:t xml:space="preserve"> local organizations and individual </w:t>
      </w:r>
      <w:r w:rsidRPr="00BF73F9">
        <w:rPr>
          <w:rFonts w:asciiTheme="minorHAnsi" w:hAnsiTheme="minorHAnsi" w:cstheme="minorHAnsi"/>
          <w:b/>
          <w:iCs/>
          <w:highlight w:val="green"/>
          <w:u w:val="single"/>
        </w:rPr>
        <w:t>organizers to be held accountable</w:t>
      </w:r>
      <w:r w:rsidRPr="00BF73F9">
        <w:rPr>
          <w:rFonts w:asciiTheme="minorHAnsi" w:hAnsiTheme="minorHAnsi" w:cstheme="minorHAnsi"/>
          <w:b/>
          <w:iCs/>
          <w:u w:val="single"/>
        </w:rPr>
        <w:t xml:space="preserve"> for their actions.</w:t>
      </w:r>
      <w:r w:rsidRPr="00BF73F9">
        <w:rPr>
          <w:rFonts w:asciiTheme="minorHAnsi" w:hAnsiTheme="minorHAnsi" w:cstheme="minorHAnsi"/>
          <w:sz w:val="16"/>
        </w:rPr>
        <w:t xml:space="preserve"> </w:t>
      </w:r>
      <w:r w:rsidRPr="00BF73F9">
        <w:rPr>
          <w:rFonts w:asciiTheme="minorHAnsi" w:hAnsiTheme="minorHAnsi" w:cstheme="minorHAnsi"/>
          <w:highlight w:val="green"/>
          <w:u w:val="single"/>
        </w:rPr>
        <w:t>It allows criticism to function</w:t>
      </w:r>
      <w:r w:rsidRPr="00BF73F9">
        <w:rPr>
          <w:rFonts w:asciiTheme="minorHAnsi" w:hAnsiTheme="minorHAnsi" w:cstheme="minorHAnsi"/>
          <w:u w:val="single"/>
        </w:rPr>
        <w:t xml:space="preserve"> not as one independent group criticizing another independent group, but rather as comrades </w:t>
      </w:r>
      <w:r w:rsidRPr="00BF73F9">
        <w:rPr>
          <w:rFonts w:asciiTheme="minorHAnsi" w:hAnsiTheme="minorHAnsi" w:cstheme="minorHAnsi"/>
          <w:highlight w:val="green"/>
          <w:u w:val="single"/>
        </w:rPr>
        <w:t>with</w:t>
      </w:r>
      <w:r w:rsidRPr="00BF73F9">
        <w:rPr>
          <w:rFonts w:asciiTheme="minorHAnsi" w:hAnsiTheme="minorHAnsi" w:cstheme="minorHAnsi"/>
          <w:u w:val="single"/>
        </w:rPr>
        <w:t xml:space="preserve"> a formal organizational </w:t>
      </w:r>
      <w:r w:rsidRPr="00BF73F9">
        <w:rPr>
          <w:rFonts w:asciiTheme="minorHAnsi" w:hAnsiTheme="minorHAnsi" w:cstheme="minorHAnsi"/>
          <w:highlight w:val="green"/>
          <w:u w:val="single"/>
        </w:rPr>
        <w:t>unity working together to sharpen</w:t>
      </w:r>
      <w:r w:rsidRPr="00BF73F9">
        <w:rPr>
          <w:rFonts w:asciiTheme="minorHAnsi" w:hAnsiTheme="minorHAnsi" w:cstheme="minorHAnsi"/>
          <w:u w:val="single"/>
        </w:rPr>
        <w:t xml:space="preserve"> </w:t>
      </w:r>
      <w:proofErr w:type="spellStart"/>
      <w:r w:rsidRPr="00BF73F9">
        <w:rPr>
          <w:rFonts w:asciiTheme="minorHAnsi" w:hAnsiTheme="minorHAnsi" w:cstheme="minorHAnsi"/>
          <w:u w:val="single"/>
        </w:rPr>
        <w:t xml:space="preserve">each </w:t>
      </w:r>
      <w:proofErr w:type="gramStart"/>
      <w:r w:rsidRPr="00BF73F9">
        <w:rPr>
          <w:rFonts w:asciiTheme="minorHAnsi" w:hAnsiTheme="minorHAnsi" w:cstheme="minorHAnsi"/>
          <w:u w:val="single"/>
        </w:rPr>
        <w:t>others</w:t>
      </w:r>
      <w:proofErr w:type="spellEnd"/>
      <w:proofErr w:type="gramEnd"/>
      <w:r w:rsidRPr="00BF73F9">
        <w:rPr>
          <w:rFonts w:asciiTheme="minorHAnsi" w:hAnsiTheme="minorHAnsi" w:cstheme="minorHAnsi"/>
          <w:u w:val="single"/>
        </w:rPr>
        <w:t xml:space="preserve"> </w:t>
      </w:r>
      <w:r w:rsidRPr="00BF73F9">
        <w:rPr>
          <w:rFonts w:asciiTheme="minorHAnsi" w:hAnsiTheme="minorHAnsi" w:cstheme="minorHAnsi"/>
          <w:highlight w:val="green"/>
          <w:u w:val="single"/>
        </w:rPr>
        <w:t>strategies and to help correct chauvinist ideas and</w:t>
      </w:r>
      <w:r w:rsidRPr="00BF73F9">
        <w:rPr>
          <w:rFonts w:asciiTheme="minorHAnsi" w:hAnsiTheme="minorHAnsi" w:cstheme="minorHAnsi"/>
          <w:u w:val="single"/>
        </w:rPr>
        <w:t xml:space="preserve"> actions. </w:t>
      </w:r>
      <w:r w:rsidRPr="00BF73F9">
        <w:rPr>
          <w:rFonts w:asciiTheme="minorHAnsi" w:hAnsiTheme="minorHAnsi" w:cstheme="minorHAnsi"/>
          <w:sz w:val="16"/>
        </w:rPr>
        <w:t xml:space="preserve">In the context of the socialist movement within the United States, such </w:t>
      </w:r>
      <w:r w:rsidRPr="00BF73F9">
        <w:rPr>
          <w:rFonts w:asciiTheme="minorHAnsi" w:hAnsiTheme="minorHAnsi" w:cstheme="minorHAnsi"/>
          <w:highlight w:val="green"/>
          <w:u w:val="single"/>
        </w:rPr>
        <w:t>accountability is crucial.</w:t>
      </w:r>
      <w:r w:rsidRPr="00BF73F9">
        <w:rPr>
          <w:rFonts w:asciiTheme="minorHAnsi" w:hAnsiTheme="minorHAnsi" w:cstheme="minorHAnsi"/>
          <w:sz w:val="16"/>
        </w:rPr>
        <w:t xml:space="preserve"> </w:t>
      </w:r>
      <w:r w:rsidRPr="00BF73F9">
        <w:rPr>
          <w:rFonts w:asciiTheme="minorHAnsi" w:hAnsiTheme="minorHAnsi" w:cstheme="minorHAnsi"/>
          <w:u w:val="single"/>
        </w:rPr>
        <w:t xml:space="preserve">As a movement which operates within a settler colonial society, </w:t>
      </w:r>
      <w:r w:rsidRPr="00BF73F9">
        <w:rPr>
          <w:rFonts w:asciiTheme="minorHAnsi" w:hAnsiTheme="minorHAnsi" w:cstheme="minorHAnsi"/>
          <w:highlight w:val="green"/>
          <w:u w:val="single"/>
        </w:rPr>
        <w:t>imperialist and colonial ideal frequently infect leftist organizing. Creating formal</w:t>
      </w:r>
      <w:r w:rsidRPr="00BF73F9">
        <w:rPr>
          <w:rFonts w:asciiTheme="minorHAnsi" w:hAnsiTheme="minorHAnsi" w:cstheme="minorHAnsi"/>
          <w:u w:val="single"/>
        </w:rPr>
        <w:t xml:space="preserve"> unity and party </w:t>
      </w:r>
      <w:r w:rsidRPr="00BF73F9">
        <w:rPr>
          <w:rFonts w:asciiTheme="minorHAnsi" w:hAnsiTheme="minorHAnsi" w:cstheme="minorHAnsi"/>
          <w:highlight w:val="green"/>
          <w:u w:val="single"/>
        </w:rPr>
        <w:t>procedure</w:t>
      </w:r>
      <w:r w:rsidRPr="00BF73F9">
        <w:rPr>
          <w:rFonts w:asciiTheme="minorHAnsi" w:hAnsiTheme="minorHAnsi" w:cstheme="minorHAnsi"/>
          <w:u w:val="single"/>
        </w:rPr>
        <w:t xml:space="preserve"> for dealing with and correcting these ideas </w:t>
      </w:r>
      <w:r w:rsidRPr="00BF73F9">
        <w:rPr>
          <w:rFonts w:asciiTheme="minorHAnsi" w:hAnsiTheme="minorHAnsi" w:cstheme="minorHAnsi"/>
          <w:highlight w:val="green"/>
          <w:u w:val="single"/>
        </w:rPr>
        <w:t>allows us to address these consistent problems</w:t>
      </w:r>
      <w:r w:rsidRPr="00BF73F9">
        <w:rPr>
          <w:rFonts w:asciiTheme="minorHAnsi" w:hAnsiTheme="minorHAnsi" w:cstheme="minorHAnsi"/>
          <w:u w:val="single"/>
        </w:rPr>
        <w:t xml:space="preserve"> within American socialist organizing. </w:t>
      </w:r>
      <w:r w:rsidRPr="00BF73F9">
        <w:rPr>
          <w:rFonts w:asciiTheme="minorHAnsi" w:hAnsiTheme="minorHAnsi" w:cstheme="minorHAnsi"/>
          <w:sz w:val="16"/>
        </w:rPr>
        <w:t xml:space="preserve">Having a formal party which unifies the various dual power projects being undertaken at the local level also allows for base builders to not simply meet </w:t>
      </w:r>
      <w:proofErr w:type="spellStart"/>
      <w:r w:rsidRPr="00BF73F9">
        <w:rPr>
          <w:rFonts w:asciiTheme="minorHAnsi" w:hAnsiTheme="minorHAnsi" w:cstheme="minorHAnsi"/>
          <w:sz w:val="16"/>
        </w:rPr>
        <w:t>peoples</w:t>
      </w:r>
      <w:proofErr w:type="spellEnd"/>
      <w:r w:rsidRPr="00BF73F9">
        <w:rPr>
          <w:rFonts w:asciiTheme="minorHAnsi" w:hAnsiTheme="minorHAnsi" w:cstheme="minorHAnsi"/>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BF73F9">
        <w:rPr>
          <w:rFonts w:asciiTheme="minorHAnsi" w:hAnsiTheme="minorHAnsi" w:cstheme="minorHAnsi"/>
          <w:sz w:val="16"/>
        </w:rPr>
        <w:t>and also</w:t>
      </w:r>
      <w:proofErr w:type="gramEnd"/>
      <w:r w:rsidRPr="00BF73F9">
        <w:rPr>
          <w:rFonts w:asciiTheme="minorHAnsi" w:hAnsiTheme="minorHAnsi" w:cstheme="minorHAnsi"/>
          <w:sz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BF73F9">
        <w:rPr>
          <w:rFonts w:asciiTheme="minorHAnsi" w:hAnsiTheme="minorHAnsi" w:cstheme="minorHAnsi"/>
          <w:sz w:val="16"/>
        </w:rPr>
        <w:t>a number of</w:t>
      </w:r>
      <w:proofErr w:type="gramEnd"/>
      <w:r w:rsidRPr="00BF73F9">
        <w:rPr>
          <w:rFonts w:asciiTheme="minorHAnsi" w:hAnsiTheme="minorHAnsi" w:cstheme="minorHAnsi"/>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BF73F9">
        <w:rPr>
          <w:rFonts w:asciiTheme="minorHAnsi" w:hAnsiTheme="minorHAnsi" w:cstheme="minorHAnsi"/>
          <w:sz w:val="16"/>
        </w:rPr>
        <w:t>long term</w:t>
      </w:r>
      <w:proofErr w:type="gramEnd"/>
      <w:r w:rsidRPr="00BF73F9">
        <w:rPr>
          <w:rFonts w:asciiTheme="minorHAnsi" w:hAnsiTheme="minorHAnsi" w:cstheme="minorHAnsi"/>
          <w:sz w:val="16"/>
        </w:rPr>
        <w:t xml:space="preserve"> goal. In the meantime, </w:t>
      </w:r>
      <w:r w:rsidRPr="00BF73F9">
        <w:rPr>
          <w:rFonts w:asciiTheme="minorHAnsi" w:hAnsiTheme="minorHAnsi" w:cstheme="minorHAnsi"/>
          <w:u w:val="single"/>
        </w:rPr>
        <w:t xml:space="preserve">individual base building </w:t>
      </w:r>
      <w:r w:rsidRPr="00BF73F9">
        <w:rPr>
          <w:rFonts w:asciiTheme="minorHAnsi" w:hAnsiTheme="minorHAnsi" w:cstheme="minorHAnsi"/>
          <w:highlight w:val="green"/>
          <w:u w:val="single"/>
        </w:rPr>
        <w:t>organizations ought to adopt party models</w:t>
      </w:r>
      <w:r w:rsidRPr="00BF73F9">
        <w:rPr>
          <w:rFonts w:asciiTheme="minorHAnsi" w:hAnsiTheme="minorHAnsi" w:cstheme="minorHAnsi"/>
          <w:u w:val="single"/>
        </w:rPr>
        <w:t xml:space="preserve"> for their local organizing. Local organizations ought to be building dual power </w:t>
      </w:r>
      <w:r w:rsidRPr="00BF73F9">
        <w:rPr>
          <w:rFonts w:asciiTheme="minorHAnsi" w:hAnsiTheme="minorHAnsi" w:cstheme="minorHAnsi"/>
          <w:highlight w:val="green"/>
          <w:u w:val="single"/>
        </w:rPr>
        <w:t>alongside recruitment</w:t>
      </w:r>
      <w:r w:rsidRPr="00BF73F9">
        <w:rPr>
          <w:rFonts w:asciiTheme="minorHAnsi" w:hAnsiTheme="minorHAnsi" w:cstheme="minorHAnsi"/>
          <w:u w:val="single"/>
        </w:rPr>
        <w:t xml:space="preserve"> into their organizations, </w:t>
      </w:r>
      <w:r w:rsidRPr="00BF73F9">
        <w:rPr>
          <w:rFonts w:asciiTheme="minorHAnsi" w:hAnsiTheme="minorHAnsi" w:cstheme="minorHAnsi"/>
          <w:highlight w:val="green"/>
          <w:u w:val="single"/>
        </w:rPr>
        <w:t>education</w:t>
      </w:r>
      <w:r w:rsidRPr="00BF73F9">
        <w:rPr>
          <w:rFonts w:asciiTheme="minorHAnsi" w:hAnsiTheme="minorHAnsi" w:cstheme="minorHAnsi"/>
          <w:u w:val="single"/>
        </w:rPr>
        <w:t xml:space="preserve"> of community members </w:t>
      </w:r>
      <w:r w:rsidRPr="00BF73F9">
        <w:rPr>
          <w:rFonts w:asciiTheme="minorHAnsi" w:hAnsiTheme="minorHAnsi" w:cstheme="minorHAnsi"/>
          <w:highlight w:val="green"/>
          <w:u w:val="single"/>
        </w:rPr>
        <w:t>in communist theory and praxis, and the establishment of</w:t>
      </w:r>
      <w:r w:rsidRPr="00BF73F9">
        <w:rPr>
          <w:rFonts w:asciiTheme="minorHAnsi" w:hAnsiTheme="minorHAnsi" w:cstheme="minorHAnsi"/>
          <w:u w:val="single"/>
        </w:rPr>
        <w:t xml:space="preserve"> armed and </w:t>
      </w:r>
      <w:r w:rsidRPr="00BF73F9">
        <w:rPr>
          <w:rFonts w:asciiTheme="minorHAnsi" w:hAnsiTheme="minorHAnsi" w:cstheme="minorHAnsi"/>
          <w:highlight w:val="green"/>
          <w:u w:val="single"/>
        </w:rPr>
        <w:t>militant party cadres capable of defending</w:t>
      </w:r>
      <w:r w:rsidRPr="00BF73F9">
        <w:rPr>
          <w:rFonts w:asciiTheme="minorHAnsi" w:hAnsiTheme="minorHAnsi" w:cstheme="minorHAnsi"/>
          <w:u w:val="single"/>
        </w:rPr>
        <w:t xml:space="preserve"> dual power </w:t>
      </w:r>
      <w:r w:rsidRPr="00BF73F9">
        <w:rPr>
          <w:rFonts w:asciiTheme="minorHAnsi" w:hAnsiTheme="minorHAnsi" w:cstheme="minorHAnsi"/>
          <w:highlight w:val="green"/>
          <w:u w:val="single"/>
        </w:rPr>
        <w:t>institutions from state terror.</w:t>
      </w:r>
      <w:r w:rsidRPr="00BF73F9">
        <w:rPr>
          <w:rFonts w:asciiTheme="minorHAnsi" w:hAnsiTheme="minorHAnsi" w:cstheme="minorHAnsi"/>
          <w:sz w:val="16"/>
        </w:rPr>
        <w:t xml:space="preserve"> </w:t>
      </w:r>
    </w:p>
    <w:p w14:paraId="358A8CC7" w14:textId="77777777" w:rsidR="00A71B1E" w:rsidRPr="00A71B1E" w:rsidRDefault="00A71B1E" w:rsidP="00A71B1E"/>
    <w:p w14:paraId="431F7BCA" w14:textId="2A78F323" w:rsidR="00A71B1E" w:rsidRDefault="00A71B1E" w:rsidP="00A71B1E">
      <w:pPr>
        <w:pStyle w:val="Heading2"/>
      </w:pPr>
      <w:r>
        <w:lastRenderedPageBreak/>
        <w:t>2</w:t>
      </w:r>
    </w:p>
    <w:p w14:paraId="0F18F97D" w14:textId="77777777" w:rsidR="00A71B1E" w:rsidRDefault="00A71B1E" w:rsidP="00A71B1E">
      <w:pPr>
        <w:pStyle w:val="Heading4"/>
        <w:rPr>
          <w:rFonts w:eastAsiaTheme="minorHAnsi"/>
        </w:rPr>
      </w:pPr>
      <w:r>
        <w:rPr>
          <w:rFonts w:eastAsiaTheme="minorHAnsi"/>
        </w:rPr>
        <w:t xml:space="preserve">We endorse the resolution through the pedagogical model of the </w:t>
      </w:r>
      <w:proofErr w:type="spellStart"/>
      <w:r>
        <w:rPr>
          <w:rFonts w:eastAsiaTheme="minorHAnsi"/>
        </w:rPr>
        <w:t>aff</w:t>
      </w:r>
      <w:proofErr w:type="spellEnd"/>
      <w:r>
        <w:rPr>
          <w:rFonts w:eastAsiaTheme="minorHAnsi"/>
        </w:rPr>
        <w:t xml:space="preserve"> except for use of the term “settler”</w:t>
      </w:r>
    </w:p>
    <w:p w14:paraId="4C27EE13" w14:textId="77777777" w:rsidR="00A71B1E" w:rsidRPr="002E2932" w:rsidRDefault="00A71B1E" w:rsidP="00A71B1E">
      <w:pPr>
        <w:pStyle w:val="Heading4"/>
        <w:rPr>
          <w:rFonts w:cs="Times New Roman"/>
        </w:rPr>
      </w:pPr>
      <w:r w:rsidRPr="002E2932">
        <w:rPr>
          <w:rFonts w:cs="Times New Roman"/>
        </w:rPr>
        <w:t xml:space="preserve">The term ‘settler’, and settler colonial studies, </w:t>
      </w:r>
      <w:r w:rsidRPr="002E2932">
        <w:rPr>
          <w:rFonts w:cs="Times New Roman"/>
          <w:u w:val="single"/>
        </w:rPr>
        <w:t>totalize</w:t>
      </w:r>
      <w:r w:rsidRPr="002E2932">
        <w:rPr>
          <w:rFonts w:cs="Times New Roman"/>
        </w:rPr>
        <w:t xml:space="preserve"> Indigenous experience.  Only utilizing Indigenous </w:t>
      </w:r>
      <w:r w:rsidRPr="002E2932">
        <w:rPr>
          <w:rFonts w:cs="Times New Roman"/>
          <w:u w:val="single"/>
        </w:rPr>
        <w:t>words</w:t>
      </w:r>
      <w:r w:rsidRPr="002E2932">
        <w:rPr>
          <w:rFonts w:cs="Times New Roman"/>
        </w:rPr>
        <w:t xml:space="preserve"> for </w:t>
      </w:r>
      <w:r w:rsidRPr="002E2932">
        <w:rPr>
          <w:rFonts w:cs="Times New Roman"/>
          <w:u w:val="single"/>
        </w:rPr>
        <w:t>‘</w:t>
      </w:r>
      <w:proofErr w:type="gramStart"/>
      <w:r w:rsidRPr="002E2932">
        <w:rPr>
          <w:rFonts w:cs="Times New Roman"/>
          <w:u w:val="single"/>
        </w:rPr>
        <w:t>settlers’</w:t>
      </w:r>
      <w:proofErr w:type="gramEnd"/>
      <w:r w:rsidRPr="002E2932">
        <w:rPr>
          <w:rFonts w:cs="Times New Roman"/>
        </w:rPr>
        <w:t xml:space="preserve"> can provide deeper insights into the violence</w:t>
      </w:r>
      <w:r>
        <w:rPr>
          <w:rFonts w:cs="Times New Roman"/>
        </w:rPr>
        <w:t xml:space="preserve"> of</w:t>
      </w:r>
      <w:r w:rsidRPr="002E2932">
        <w:rPr>
          <w:rFonts w:cs="Times New Roman"/>
        </w:rPr>
        <w:t xml:space="preserve"> </w:t>
      </w:r>
      <w:r w:rsidRPr="002E2932">
        <w:rPr>
          <w:rFonts w:cs="Times New Roman"/>
          <w:u w:val="single"/>
        </w:rPr>
        <w:t>colonization</w:t>
      </w:r>
      <w:r w:rsidRPr="002E2932">
        <w:rPr>
          <w:rFonts w:cs="Times New Roman"/>
        </w:rPr>
        <w:t xml:space="preserve">.  This is a requirement for ‘settlers’ to change their </w:t>
      </w:r>
      <w:r w:rsidRPr="002E2932">
        <w:rPr>
          <w:rFonts w:cs="Times New Roman"/>
          <w:u w:val="single"/>
        </w:rPr>
        <w:t>relationships</w:t>
      </w:r>
      <w:r w:rsidRPr="002E2932">
        <w:rPr>
          <w:rFonts w:cs="Times New Roman"/>
        </w:rPr>
        <w:t xml:space="preserve"> and </w:t>
      </w:r>
      <w:r w:rsidRPr="002E2932">
        <w:rPr>
          <w:rFonts w:cs="Times New Roman"/>
          <w:u w:val="single"/>
        </w:rPr>
        <w:t>re-center</w:t>
      </w:r>
      <w:r w:rsidRPr="002E2932">
        <w:rPr>
          <w:rFonts w:cs="Times New Roman"/>
        </w:rPr>
        <w:t xml:space="preserve"> the discussion.</w:t>
      </w:r>
    </w:p>
    <w:p w14:paraId="32E53B8D" w14:textId="77777777" w:rsidR="00A71B1E" w:rsidRPr="002E2932" w:rsidRDefault="00A71B1E" w:rsidP="00A71B1E">
      <w:r w:rsidRPr="00600C72">
        <w:t xml:space="preserve">Corey </w:t>
      </w:r>
      <w:r w:rsidRPr="00600C72">
        <w:rPr>
          <w:rStyle w:val="Style13ptBold"/>
        </w:rPr>
        <w:t>SNELGROVE ET AL. 14</w:t>
      </w:r>
      <w:r w:rsidRPr="00600C72">
        <w:t xml:space="preserve">, University of British Columbia; Rita Kaur </w:t>
      </w:r>
      <w:proofErr w:type="spellStart"/>
      <w:r w:rsidRPr="00600C72">
        <w:t>Dhamoon</w:t>
      </w:r>
      <w:proofErr w:type="spellEnd"/>
      <w:r w:rsidRPr="00600C72">
        <w:t xml:space="preserve">, University of Victoria; and Jeff </w:t>
      </w:r>
      <w:proofErr w:type="spellStart"/>
      <w:r w:rsidRPr="00600C72">
        <w:t>Corntassel</w:t>
      </w:r>
      <w:proofErr w:type="spellEnd"/>
      <w:r w:rsidRPr="00600C72">
        <w:t xml:space="preserve">, University of Victoria [“Unsettling settler colonialism: The discourse and politics of settlers, and solidarity with Indigenous nations,” </w:t>
      </w:r>
      <w:r w:rsidRPr="00600C72">
        <w:rPr>
          <w:i/>
        </w:rPr>
        <w:t>Decolonization: Indigeneity, Education &amp; Society</w:t>
      </w:r>
      <w:r w:rsidRPr="00600C72">
        <w:t>, Vol. 3, No. 2, 2014, p. 1-32, http://decolonization.org/index.php/des/article/view/21166/17970]</w:t>
      </w:r>
    </w:p>
    <w:p w14:paraId="1F2A523D" w14:textId="77777777" w:rsidR="00A71B1E" w:rsidRPr="002E2932" w:rsidRDefault="00A71B1E" w:rsidP="00A71B1E">
      <w:pPr>
        <w:rPr>
          <w:sz w:val="16"/>
        </w:rPr>
      </w:pPr>
      <w:r w:rsidRPr="002E2932">
        <w:rPr>
          <w:rStyle w:val="StyleUnderline"/>
        </w:rPr>
        <w:t>Jeff</w:t>
      </w:r>
      <w:r w:rsidRPr="002E2932">
        <w:rPr>
          <w:sz w:val="16"/>
        </w:rPr>
        <w:t xml:space="preserve">: If you think about it, the most effective times I’ve used the term settler have been in spaces where folks are most resistant to it. And then it creates these tensions, but it also creates these great conversations about what is their role and responsibilities. I think </w:t>
      </w:r>
      <w:r w:rsidRPr="00FF056D">
        <w:rPr>
          <w:rStyle w:val="StyleUnderline"/>
          <w:highlight w:val="green"/>
        </w:rPr>
        <w:t>folks become complacent with the term</w:t>
      </w:r>
      <w:r w:rsidRPr="002E2932">
        <w:rPr>
          <w:rStyle w:val="StyleUnderline"/>
        </w:rPr>
        <w:t xml:space="preserve">. There are several </w:t>
      </w:r>
      <w:r w:rsidRPr="00FF056D">
        <w:rPr>
          <w:rStyle w:val="Emphasis"/>
          <w:highlight w:val="green"/>
        </w:rPr>
        <w:t>Indigenous words</w:t>
      </w:r>
      <w:r w:rsidRPr="00FF056D">
        <w:rPr>
          <w:rStyle w:val="StyleUnderline"/>
          <w:highlight w:val="green"/>
        </w:rPr>
        <w:t xml:space="preserve"> for settlers</w:t>
      </w:r>
      <w:r w:rsidRPr="002E2932">
        <w:rPr>
          <w:rStyle w:val="StyleUnderline"/>
        </w:rPr>
        <w:t xml:space="preserve"> </w:t>
      </w:r>
      <w:r w:rsidRPr="00600C72">
        <w:rPr>
          <w:rStyle w:val="StyleUnderline"/>
        </w:rPr>
        <w:t>that</w:t>
      </w:r>
      <w:r w:rsidRPr="002E2932">
        <w:rPr>
          <w:rStyle w:val="StyleUnderline"/>
        </w:rPr>
        <w:t xml:space="preserve"> </w:t>
      </w:r>
      <w:r w:rsidRPr="00FF056D">
        <w:rPr>
          <w:rStyle w:val="StyleUnderline"/>
          <w:highlight w:val="green"/>
        </w:rPr>
        <w:t xml:space="preserve">provide </w:t>
      </w:r>
      <w:r w:rsidRPr="00FF056D">
        <w:rPr>
          <w:rStyle w:val="Emphasis"/>
          <w:highlight w:val="green"/>
        </w:rPr>
        <w:t>deeper insights</w:t>
      </w:r>
      <w:r w:rsidRPr="00AC35AC">
        <w:rPr>
          <w:rStyle w:val="StyleUnderline"/>
        </w:rPr>
        <w:t xml:space="preserve"> into the violence and destructiveness of</w:t>
      </w:r>
      <w:r w:rsidRPr="002E2932">
        <w:rPr>
          <w:rStyle w:val="StyleUnderline"/>
        </w:rPr>
        <w:t xml:space="preserve"> historic and ongoing </w:t>
      </w:r>
      <w:r w:rsidRPr="00AC35AC">
        <w:rPr>
          <w:rStyle w:val="StyleUnderline"/>
        </w:rPr>
        <w:t>colonization</w:t>
      </w:r>
      <w:r w:rsidRPr="002E2932">
        <w:rPr>
          <w:sz w:val="16"/>
        </w:rPr>
        <w:t xml:space="preserve">. For example, </w:t>
      </w:r>
      <w:proofErr w:type="spellStart"/>
      <w:r w:rsidRPr="00FF056D">
        <w:rPr>
          <w:rStyle w:val="StyleUnderline"/>
          <w:highlight w:val="green"/>
        </w:rPr>
        <w:t>yonega</w:t>
      </w:r>
      <w:proofErr w:type="spellEnd"/>
      <w:r w:rsidRPr="00FF056D">
        <w:rPr>
          <w:rStyle w:val="StyleUnderline"/>
          <w:highlight w:val="green"/>
        </w:rPr>
        <w:t xml:space="preserve"> is</w:t>
      </w:r>
      <w:r w:rsidRPr="00AC35AC">
        <w:rPr>
          <w:rStyle w:val="StyleUnderline"/>
        </w:rPr>
        <w:t xml:space="preserve"> a </w:t>
      </w:r>
      <w:proofErr w:type="spellStart"/>
      <w:r w:rsidRPr="00FF056D">
        <w:rPr>
          <w:rStyle w:val="StyleUnderline"/>
          <w:highlight w:val="green"/>
        </w:rPr>
        <w:t>Tsalagi</w:t>
      </w:r>
      <w:proofErr w:type="spellEnd"/>
      <w:r w:rsidRPr="002E2932">
        <w:rPr>
          <w:rStyle w:val="StyleUnderline"/>
        </w:rPr>
        <w:t xml:space="preserve"> (Cherokee) </w:t>
      </w:r>
      <w:r w:rsidRPr="00600C72">
        <w:rPr>
          <w:rStyle w:val="StyleUnderline"/>
        </w:rPr>
        <w:t>term</w:t>
      </w:r>
      <w:r w:rsidRPr="00AC35AC">
        <w:rPr>
          <w:rStyle w:val="StyleUnderline"/>
        </w:rPr>
        <w:t xml:space="preserve"> </w:t>
      </w:r>
      <w:r w:rsidRPr="00FF056D">
        <w:rPr>
          <w:rStyle w:val="StyleUnderline"/>
          <w:highlight w:val="green"/>
        </w:rPr>
        <w:t>for white settlers</w:t>
      </w:r>
      <w:r w:rsidRPr="002E2932">
        <w:rPr>
          <w:rStyle w:val="StyleUnderline"/>
        </w:rPr>
        <w:t xml:space="preserve">, </w:t>
      </w:r>
      <w:r w:rsidRPr="00465951">
        <w:rPr>
          <w:rStyle w:val="StyleUnderline"/>
        </w:rPr>
        <w:t xml:space="preserve">which connotes </w:t>
      </w:r>
      <w:r w:rsidRPr="00FF056D">
        <w:rPr>
          <w:rStyle w:val="StyleUnderline"/>
          <w:highlight w:val="green"/>
        </w:rPr>
        <w:t>“foam of the water; moved by wind</w:t>
      </w:r>
      <w:r w:rsidRPr="00465951">
        <w:rPr>
          <w:rStyle w:val="StyleUnderline"/>
        </w:rPr>
        <w:t xml:space="preserve"> and </w:t>
      </w:r>
      <w:r w:rsidRPr="00FF056D">
        <w:rPr>
          <w:rStyle w:val="StyleUnderline"/>
          <w:highlight w:val="green"/>
        </w:rPr>
        <w:t>without</w:t>
      </w:r>
      <w:r w:rsidRPr="00465951">
        <w:rPr>
          <w:rStyle w:val="StyleUnderline"/>
        </w:rPr>
        <w:t xml:space="preserve"> its own </w:t>
      </w:r>
      <w:r w:rsidRPr="00FF056D">
        <w:rPr>
          <w:rStyle w:val="StyleUnderline"/>
          <w:highlight w:val="green"/>
        </w:rPr>
        <w:t>direction; clings to everything that’s solid.”</w:t>
      </w:r>
      <w:r w:rsidRPr="002E2932">
        <w:rPr>
          <w:rStyle w:val="StyleUnderline"/>
        </w:rPr>
        <w:t xml:space="preserve"> </w:t>
      </w:r>
      <w:proofErr w:type="spellStart"/>
      <w:r w:rsidRPr="00FF056D">
        <w:rPr>
          <w:rStyle w:val="StyleUnderline"/>
          <w:highlight w:val="green"/>
        </w:rPr>
        <w:t>Wasicu</w:t>
      </w:r>
      <w:proofErr w:type="spellEnd"/>
      <w:r w:rsidRPr="00FF056D">
        <w:rPr>
          <w:rStyle w:val="StyleUnderline"/>
          <w:highlight w:val="green"/>
        </w:rPr>
        <w:t xml:space="preserve"> is</w:t>
      </w:r>
      <w:r w:rsidRPr="00465951">
        <w:rPr>
          <w:rStyle w:val="StyleUnderline"/>
        </w:rPr>
        <w:t xml:space="preserve"> a </w:t>
      </w:r>
      <w:r w:rsidRPr="00FF056D">
        <w:rPr>
          <w:rStyle w:val="StyleUnderline"/>
          <w:highlight w:val="green"/>
        </w:rPr>
        <w:t>Dakota</w:t>
      </w:r>
      <w:r w:rsidRPr="00465951">
        <w:rPr>
          <w:rStyle w:val="StyleUnderline"/>
        </w:rPr>
        <w:t xml:space="preserve"> term</w:t>
      </w:r>
      <w:r w:rsidRPr="002E2932">
        <w:rPr>
          <w:rStyle w:val="StyleUnderline"/>
        </w:rPr>
        <w:t xml:space="preserve"> </w:t>
      </w:r>
      <w:r w:rsidRPr="00FF056D">
        <w:rPr>
          <w:rStyle w:val="StyleUnderline"/>
          <w:highlight w:val="green"/>
        </w:rPr>
        <w:t>for</w:t>
      </w:r>
      <w:r w:rsidRPr="002E2932">
        <w:rPr>
          <w:rStyle w:val="StyleUnderline"/>
        </w:rPr>
        <w:t xml:space="preserve"> settlers, </w:t>
      </w:r>
      <w:r w:rsidRPr="00465951">
        <w:rPr>
          <w:rStyle w:val="StyleUnderline"/>
        </w:rPr>
        <w:t xml:space="preserve">which means </w:t>
      </w:r>
      <w:r w:rsidRPr="00FF056D">
        <w:rPr>
          <w:rStyle w:val="StyleUnderline"/>
          <w:highlight w:val="green"/>
        </w:rPr>
        <w:t>“taker of fat.”</w:t>
      </w:r>
      <w:r w:rsidRPr="002E2932">
        <w:rPr>
          <w:rStyle w:val="StyleUnderline"/>
        </w:rPr>
        <w:t xml:space="preserve"> In the northwest, </w:t>
      </w:r>
      <w:proofErr w:type="spellStart"/>
      <w:r w:rsidRPr="00FF056D">
        <w:rPr>
          <w:rStyle w:val="StyleUnderline"/>
          <w:highlight w:val="green"/>
        </w:rPr>
        <w:t>hwunitum</w:t>
      </w:r>
      <w:proofErr w:type="spellEnd"/>
      <w:r w:rsidRPr="00465951">
        <w:rPr>
          <w:rStyle w:val="StyleUnderline"/>
        </w:rPr>
        <w:t xml:space="preserve"> is a </w:t>
      </w:r>
      <w:proofErr w:type="spellStart"/>
      <w:r w:rsidRPr="00465951">
        <w:rPr>
          <w:rStyle w:val="StyleUnderline"/>
        </w:rPr>
        <w:t>Hul’qumi’num</w:t>
      </w:r>
      <w:proofErr w:type="spellEnd"/>
      <w:r w:rsidRPr="00465951">
        <w:rPr>
          <w:rStyle w:val="StyleUnderline"/>
        </w:rPr>
        <w:t xml:space="preserve"> and SENĆOŦEN word</w:t>
      </w:r>
      <w:r w:rsidRPr="002E2932">
        <w:rPr>
          <w:rStyle w:val="StyleUnderline"/>
        </w:rPr>
        <w:t xml:space="preserve"> </w:t>
      </w:r>
      <w:r w:rsidRPr="00FF056D">
        <w:rPr>
          <w:rStyle w:val="StyleUnderline"/>
          <w:highlight w:val="green"/>
        </w:rPr>
        <w:t>for</w:t>
      </w:r>
      <w:r w:rsidRPr="002E2932">
        <w:rPr>
          <w:rStyle w:val="StyleUnderline"/>
        </w:rPr>
        <w:t xml:space="preserve"> settler, that some have </w:t>
      </w:r>
      <w:r w:rsidRPr="00465951">
        <w:rPr>
          <w:rStyle w:val="StyleUnderline"/>
        </w:rPr>
        <w:t xml:space="preserve">described as </w:t>
      </w:r>
      <w:r w:rsidRPr="00FF056D">
        <w:rPr>
          <w:rStyle w:val="StyleUnderline"/>
          <w:highlight w:val="green"/>
        </w:rPr>
        <w:t>“the hungry people”</w:t>
      </w:r>
      <w:r w:rsidRPr="002E2932">
        <w:rPr>
          <w:rStyle w:val="StyleUnderline"/>
        </w:rPr>
        <w:t xml:space="preserve">. None of </w:t>
      </w:r>
      <w:r w:rsidRPr="00FF056D">
        <w:rPr>
          <w:rStyle w:val="StyleUnderline"/>
          <w:highlight w:val="green"/>
        </w:rPr>
        <w:t>the</w:t>
      </w:r>
      <w:r w:rsidRPr="002E2932">
        <w:rPr>
          <w:rStyle w:val="StyleUnderline"/>
        </w:rPr>
        <w:t xml:space="preserve"> above </w:t>
      </w:r>
      <w:r w:rsidRPr="00FF056D">
        <w:rPr>
          <w:rStyle w:val="StyleUnderline"/>
          <w:highlight w:val="green"/>
        </w:rPr>
        <w:t>terms</w:t>
      </w:r>
      <w:r w:rsidRPr="002E2932">
        <w:rPr>
          <w:rStyle w:val="StyleUnderline"/>
        </w:rPr>
        <w:t xml:space="preserve"> are positive reflections of settler society and </w:t>
      </w:r>
      <w:r w:rsidRPr="00FF056D">
        <w:rPr>
          <w:rStyle w:val="Emphasis"/>
          <w:highlight w:val="green"/>
        </w:rPr>
        <w:t>represent the lived experiences</w:t>
      </w:r>
      <w:r w:rsidRPr="00FF056D">
        <w:rPr>
          <w:rStyle w:val="StyleUnderline"/>
          <w:highlight w:val="green"/>
        </w:rPr>
        <w:t xml:space="preserve"> of </w:t>
      </w:r>
      <w:r w:rsidRPr="00600C72">
        <w:rPr>
          <w:rStyle w:val="StyleUnderline"/>
        </w:rPr>
        <w:t>Indigenous nations amidst settler occupation</w:t>
      </w:r>
      <w:r w:rsidRPr="00600C72">
        <w:rPr>
          <w:sz w:val="16"/>
        </w:rPr>
        <w:t>.</w:t>
      </w:r>
      <w:r w:rsidRPr="002E2932">
        <w:rPr>
          <w:sz w:val="16"/>
        </w:rPr>
        <w:t xml:space="preserve"> Often hearing that the word settler is offensive to some people or polarizing, I find that </w:t>
      </w:r>
      <w:r w:rsidRPr="00FF056D">
        <w:rPr>
          <w:rStyle w:val="StyleUnderline"/>
          <w:highlight w:val="green"/>
        </w:rPr>
        <w:t>using Indigenous words</w:t>
      </w:r>
      <w:r w:rsidRPr="002E2932">
        <w:rPr>
          <w:rStyle w:val="StyleUnderline"/>
        </w:rPr>
        <w:t xml:space="preserve"> to describe settler relationships </w:t>
      </w:r>
      <w:r w:rsidRPr="00FF056D">
        <w:rPr>
          <w:rStyle w:val="StyleUnderline"/>
          <w:highlight w:val="green"/>
        </w:rPr>
        <w:t>can</w:t>
      </w:r>
      <w:r w:rsidRPr="002E2932">
        <w:rPr>
          <w:rStyle w:val="StyleUnderline"/>
        </w:rPr>
        <w:t xml:space="preserve"> help to </w:t>
      </w:r>
      <w:r w:rsidRPr="00FF056D">
        <w:rPr>
          <w:rStyle w:val="Emphasis"/>
          <w:highlight w:val="green"/>
        </w:rPr>
        <w:t>re-center the discussion</w:t>
      </w:r>
      <w:r w:rsidRPr="00FF056D">
        <w:rPr>
          <w:rStyle w:val="StyleUnderline"/>
          <w:highlight w:val="green"/>
        </w:rPr>
        <w:t xml:space="preserve"> and</w:t>
      </w:r>
      <w:r w:rsidRPr="002E2932">
        <w:rPr>
          <w:rStyle w:val="StyleUnderline"/>
        </w:rPr>
        <w:t xml:space="preserve"> potential </w:t>
      </w:r>
      <w:r w:rsidRPr="00FF056D">
        <w:rPr>
          <w:rStyle w:val="StyleUnderline"/>
          <w:highlight w:val="green"/>
        </w:rPr>
        <w:t xml:space="preserve">actions of solidarity </w:t>
      </w:r>
      <w:r w:rsidRPr="00FF056D">
        <w:rPr>
          <w:rStyle w:val="Emphasis"/>
          <w:highlight w:val="green"/>
        </w:rPr>
        <w:t>back into community</w:t>
      </w:r>
      <w:r w:rsidRPr="002E2932">
        <w:rPr>
          <w:rStyle w:val="StyleUnderline"/>
        </w:rPr>
        <w:t xml:space="preserve">. Just as it is a challenge for Cherokees to be welcomed into another nation’s territory as strangers, </w:t>
      </w:r>
      <w:r w:rsidRPr="00FF056D">
        <w:rPr>
          <w:rStyle w:val="StyleUnderline"/>
          <w:highlight w:val="green"/>
        </w:rPr>
        <w:t xml:space="preserve">there is an </w:t>
      </w:r>
      <w:r w:rsidRPr="00FF056D">
        <w:rPr>
          <w:rStyle w:val="Emphasis"/>
          <w:highlight w:val="green"/>
        </w:rPr>
        <w:t>urgent need</w:t>
      </w:r>
      <w:r w:rsidRPr="00FF056D">
        <w:rPr>
          <w:rStyle w:val="StyleUnderline"/>
          <w:highlight w:val="green"/>
        </w:rPr>
        <w:t xml:space="preserve"> </w:t>
      </w:r>
      <w:r w:rsidRPr="00600C72">
        <w:rPr>
          <w:rStyle w:val="StyleUnderline"/>
        </w:rPr>
        <w:t xml:space="preserve">for settlers </w:t>
      </w:r>
      <w:r w:rsidRPr="00FF056D">
        <w:rPr>
          <w:rStyle w:val="StyleUnderline"/>
          <w:highlight w:val="green"/>
        </w:rPr>
        <w:t xml:space="preserve">to </w:t>
      </w:r>
      <w:r w:rsidRPr="00FF056D">
        <w:rPr>
          <w:rStyle w:val="Emphasis"/>
          <w:highlight w:val="green"/>
        </w:rPr>
        <w:t xml:space="preserve">change </w:t>
      </w:r>
      <w:r w:rsidRPr="00600C72">
        <w:rPr>
          <w:rStyle w:val="Emphasis"/>
        </w:rPr>
        <w:t xml:space="preserve">their </w:t>
      </w:r>
      <w:r w:rsidRPr="00FF056D">
        <w:rPr>
          <w:rStyle w:val="Emphasis"/>
          <w:highlight w:val="green"/>
        </w:rPr>
        <w:t>current relationships</w:t>
      </w:r>
      <w:r w:rsidRPr="002E2932">
        <w:rPr>
          <w:rStyle w:val="StyleUnderline"/>
        </w:rPr>
        <w:t xml:space="preserve"> with the local Indigenous nations on whose territory they reside. If this is not the relationship one wants to embody, whether as </w:t>
      </w:r>
      <w:proofErr w:type="spellStart"/>
      <w:r w:rsidRPr="002E2932">
        <w:rPr>
          <w:rStyle w:val="StyleUnderline"/>
        </w:rPr>
        <w:t>yonega</w:t>
      </w:r>
      <w:proofErr w:type="spellEnd"/>
      <w:r w:rsidRPr="002E2932">
        <w:rPr>
          <w:rStyle w:val="StyleUnderline"/>
        </w:rPr>
        <w:t xml:space="preserve"> or </w:t>
      </w:r>
      <w:proofErr w:type="spellStart"/>
      <w:r w:rsidRPr="002E2932">
        <w:rPr>
          <w:rStyle w:val="StyleUnderline"/>
        </w:rPr>
        <w:t>hwunitum</w:t>
      </w:r>
      <w:proofErr w:type="spellEnd"/>
      <w:r w:rsidRPr="002E2932">
        <w:rPr>
          <w:rStyle w:val="StyleUnderline"/>
        </w:rPr>
        <w:t xml:space="preserve"> or any number of Indigenous terms for settler, then the impetus is on the settler to change the nature of the relationship </w:t>
      </w:r>
      <w:r w:rsidRPr="00FF056D">
        <w:rPr>
          <w:rStyle w:val="StyleUnderline"/>
          <w:highlight w:val="green"/>
        </w:rPr>
        <w:t xml:space="preserve">by </w:t>
      </w:r>
      <w:r w:rsidRPr="00FF056D">
        <w:rPr>
          <w:rStyle w:val="Emphasis"/>
          <w:highlight w:val="green"/>
        </w:rPr>
        <w:t>taking direction from Indigenous nations themselves</w:t>
      </w:r>
      <w:r w:rsidRPr="002E2932">
        <w:rPr>
          <w:sz w:val="16"/>
        </w:rPr>
        <w:t xml:space="preserve">. The </w:t>
      </w:r>
      <w:proofErr w:type="gramStart"/>
      <w:r w:rsidRPr="002E2932">
        <w:rPr>
          <w:sz w:val="16"/>
        </w:rPr>
        <w:t>ultimate goal</w:t>
      </w:r>
      <w:proofErr w:type="gramEnd"/>
      <w:r w:rsidRPr="002E2932">
        <w:rPr>
          <w:sz w:val="16"/>
        </w:rPr>
        <w:t xml:space="preserve"> is to create the need for a new word or phrase to describe positive features of a settler-Indigenous relationship.</w:t>
      </w:r>
      <w:r>
        <w:rPr>
          <w:sz w:val="16"/>
        </w:rPr>
        <w:t xml:space="preserve"> </w:t>
      </w:r>
      <w:r w:rsidRPr="002E2932">
        <w:rPr>
          <w:rStyle w:val="StyleUnderline"/>
        </w:rPr>
        <w:t>Corey</w:t>
      </w:r>
      <w:r w:rsidRPr="002E2932">
        <w:rPr>
          <w:sz w:val="16"/>
        </w:rPr>
        <w:t xml:space="preserve">: We’ve had similar conversations about this Jeff. And I think </w:t>
      </w:r>
      <w:r w:rsidRPr="002E2932">
        <w:rPr>
          <w:rStyle w:val="StyleUnderline"/>
        </w:rPr>
        <w:t xml:space="preserve">there is great potential in </w:t>
      </w:r>
      <w:r w:rsidRPr="00FF056D">
        <w:rPr>
          <w:rStyle w:val="StyleUnderline"/>
          <w:highlight w:val="green"/>
        </w:rPr>
        <w:t>using Indigenous terms</w:t>
      </w:r>
      <w:r w:rsidRPr="002E2932">
        <w:rPr>
          <w:rStyle w:val="StyleUnderline"/>
        </w:rPr>
        <w:t>. It</w:t>
      </w:r>
      <w:r w:rsidRPr="002E2932">
        <w:rPr>
          <w:sz w:val="16"/>
        </w:rPr>
        <w:t xml:space="preserve"> literally </w:t>
      </w:r>
      <w:r w:rsidRPr="00FF056D">
        <w:rPr>
          <w:rStyle w:val="StyleUnderline"/>
          <w:highlight w:val="green"/>
        </w:rPr>
        <w:t>makes that</w:t>
      </w:r>
      <w:r w:rsidRPr="00465951">
        <w:rPr>
          <w:rStyle w:val="StyleUnderline"/>
        </w:rPr>
        <w:t xml:space="preserve"> Indigenous </w:t>
      </w:r>
      <w:r w:rsidRPr="00FF056D">
        <w:rPr>
          <w:rStyle w:val="StyleUnderline"/>
          <w:highlight w:val="green"/>
        </w:rPr>
        <w:t xml:space="preserve">nation known to the settler, </w:t>
      </w:r>
      <w:r w:rsidRPr="00FF056D">
        <w:rPr>
          <w:rStyle w:val="Emphasis"/>
          <w:highlight w:val="green"/>
        </w:rPr>
        <w:t>challenging the lie</w:t>
      </w:r>
      <w:r w:rsidRPr="00FF056D">
        <w:rPr>
          <w:rStyle w:val="StyleUnderline"/>
          <w:highlight w:val="green"/>
        </w:rPr>
        <w:t xml:space="preserve"> of</w:t>
      </w:r>
      <w:r w:rsidRPr="00465951">
        <w:rPr>
          <w:rStyle w:val="StyleUnderline"/>
        </w:rPr>
        <w:t xml:space="preserve"> Indigenous </w:t>
      </w:r>
      <w:r w:rsidRPr="00FF056D">
        <w:rPr>
          <w:rStyle w:val="StyleUnderline"/>
          <w:highlight w:val="green"/>
        </w:rPr>
        <w:t>disappearance</w:t>
      </w:r>
      <w:r w:rsidRPr="002E2932">
        <w:rPr>
          <w:sz w:val="16"/>
        </w:rPr>
        <w:t xml:space="preserve">. It also reminds me of that scene on the train in France in Black Skin, White Masks, where Fanon identifies the enemy and makes himself known. And </w:t>
      </w:r>
      <w:r w:rsidRPr="002E2932">
        <w:rPr>
          <w:rStyle w:val="StyleUnderline"/>
        </w:rPr>
        <w:t xml:space="preserve">although the </w:t>
      </w:r>
      <w:r w:rsidRPr="00FF056D">
        <w:rPr>
          <w:rStyle w:val="StyleUnderline"/>
          <w:highlight w:val="green"/>
        </w:rPr>
        <w:t>deployment of ‘settler’</w:t>
      </w:r>
      <w:r w:rsidRPr="002E2932">
        <w:rPr>
          <w:rStyle w:val="StyleUnderline"/>
        </w:rPr>
        <w:t xml:space="preserve"> certainly identifies the enemy</w:t>
      </w:r>
      <w:r w:rsidRPr="002E2932">
        <w:rPr>
          <w:sz w:val="16"/>
        </w:rPr>
        <w:t xml:space="preserve"> (to me that is its function), </w:t>
      </w:r>
      <w:r w:rsidRPr="002E2932">
        <w:rPr>
          <w:rStyle w:val="StyleUnderline"/>
        </w:rPr>
        <w:t xml:space="preserve">it </w:t>
      </w:r>
      <w:r w:rsidRPr="00FF056D">
        <w:rPr>
          <w:rStyle w:val="StyleUnderline"/>
          <w:highlight w:val="green"/>
        </w:rPr>
        <w:t>fails to make the Indigenous nation known</w:t>
      </w:r>
      <w:r w:rsidRPr="002E2932">
        <w:rPr>
          <w:sz w:val="16"/>
        </w:rPr>
        <w:t xml:space="preserve">. So, what you’re talking about Jeff, </w:t>
      </w:r>
      <w:r w:rsidRPr="00FF056D">
        <w:rPr>
          <w:rStyle w:val="StyleUnderline"/>
          <w:highlight w:val="green"/>
        </w:rPr>
        <w:t>this</w:t>
      </w:r>
      <w:r w:rsidRPr="002E2932">
        <w:rPr>
          <w:sz w:val="16"/>
        </w:rPr>
        <w:t xml:space="preserve"> sort of </w:t>
      </w:r>
      <w:r w:rsidRPr="002E2932">
        <w:rPr>
          <w:rStyle w:val="StyleUnderline"/>
        </w:rPr>
        <w:t>counter-performative and</w:t>
      </w:r>
      <w:r w:rsidRPr="002E2932">
        <w:rPr>
          <w:sz w:val="16"/>
        </w:rPr>
        <w:t xml:space="preserve"> thereby </w:t>
      </w:r>
      <w:r w:rsidRPr="002E2932">
        <w:rPr>
          <w:rStyle w:val="StyleUnderline"/>
        </w:rPr>
        <w:t xml:space="preserve">transformative </w:t>
      </w:r>
      <w:r w:rsidRPr="00FF056D">
        <w:rPr>
          <w:rStyle w:val="StyleUnderline"/>
          <w:highlight w:val="green"/>
        </w:rPr>
        <w:t>demand, is</w:t>
      </w:r>
      <w:r w:rsidRPr="002E2932">
        <w:rPr>
          <w:rStyle w:val="StyleUnderline"/>
        </w:rPr>
        <w:t xml:space="preserve"> often </w:t>
      </w:r>
      <w:r w:rsidRPr="00FF056D">
        <w:rPr>
          <w:rStyle w:val="StyleUnderline"/>
          <w:highlight w:val="green"/>
        </w:rPr>
        <w:t>obscured by the definitions alone</w:t>
      </w:r>
      <w:r w:rsidRPr="002E2932">
        <w:rPr>
          <w:rStyle w:val="StyleUnderline"/>
        </w:rPr>
        <w:t xml:space="preserve">, </w:t>
      </w:r>
      <w:r w:rsidRPr="00F63111">
        <w:rPr>
          <w:rStyle w:val="StyleUnderline"/>
        </w:rPr>
        <w:t xml:space="preserve">especially when they are taken out of context, as well as by settler colonial studies, </w:t>
      </w:r>
      <w:r w:rsidRPr="00FF056D">
        <w:rPr>
          <w:rStyle w:val="StyleUnderline"/>
          <w:highlight w:val="green"/>
        </w:rPr>
        <w:t>through</w:t>
      </w:r>
      <w:r w:rsidRPr="00465951">
        <w:rPr>
          <w:rStyle w:val="StyleUnderline"/>
        </w:rPr>
        <w:t xml:space="preserve"> their </w:t>
      </w:r>
      <w:r w:rsidRPr="00FF056D">
        <w:rPr>
          <w:rStyle w:val="Emphasis"/>
          <w:highlight w:val="green"/>
        </w:rPr>
        <w:t>representation of settler colonialism as transhistorical</w:t>
      </w:r>
      <w:r w:rsidRPr="002E2932">
        <w:rPr>
          <w:rStyle w:val="Emphasis"/>
        </w:rPr>
        <w:t xml:space="preserve"> and inevitable</w:t>
      </w:r>
      <w:r w:rsidRPr="002E2932">
        <w:rPr>
          <w:rStyle w:val="StyleUnderline"/>
        </w:rPr>
        <w:t xml:space="preserve">. I think this is at least partially attributed to the </w:t>
      </w:r>
      <w:r w:rsidRPr="00FF056D">
        <w:rPr>
          <w:rStyle w:val="StyleUnderline"/>
          <w:highlight w:val="green"/>
        </w:rPr>
        <w:t>overshadowing</w:t>
      </w:r>
      <w:r w:rsidRPr="00465951">
        <w:rPr>
          <w:rStyle w:val="StyleUnderline"/>
        </w:rPr>
        <w:t xml:space="preserve"> </w:t>
      </w:r>
      <w:r w:rsidRPr="002E2932">
        <w:rPr>
          <w:rStyle w:val="StyleUnderline"/>
        </w:rPr>
        <w:t xml:space="preserve">of </w:t>
      </w:r>
      <w:r w:rsidRPr="00FF056D">
        <w:rPr>
          <w:rStyle w:val="StyleUnderline"/>
          <w:highlight w:val="green"/>
        </w:rPr>
        <w:t>Indigenous peoples’</w:t>
      </w:r>
      <w:r w:rsidRPr="002E2932">
        <w:rPr>
          <w:rStyle w:val="StyleUnderline"/>
        </w:rPr>
        <w:t xml:space="preserve"> articulations – their own </w:t>
      </w:r>
      <w:r w:rsidRPr="00FF056D">
        <w:rPr>
          <w:rStyle w:val="StyleUnderline"/>
          <w:highlight w:val="green"/>
        </w:rPr>
        <w:t>accounts</w:t>
      </w:r>
      <w:r w:rsidRPr="002E2932">
        <w:rPr>
          <w:rStyle w:val="StyleUnderline"/>
        </w:rPr>
        <w:t xml:space="preserve"> of Indigenous-settler </w:t>
      </w:r>
      <w:r w:rsidRPr="00F63111">
        <w:rPr>
          <w:rStyle w:val="StyleUnderline"/>
        </w:rPr>
        <w:t>relations, their own governance, legal and diplomatic orders</w:t>
      </w:r>
      <w:r w:rsidRPr="002E2932">
        <w:rPr>
          <w:rStyle w:val="StyleUnderline"/>
        </w:rPr>
        <w:t xml:space="preserve">. </w:t>
      </w:r>
      <w:r w:rsidRPr="00FF056D">
        <w:rPr>
          <w:rStyle w:val="StyleUnderline"/>
          <w:highlight w:val="green"/>
        </w:rPr>
        <w:t>This</w:t>
      </w:r>
      <w:r w:rsidRPr="002E2932">
        <w:rPr>
          <w:rStyle w:val="StyleUnderline"/>
        </w:rPr>
        <w:t xml:space="preserve"> then also </w:t>
      </w:r>
      <w:r w:rsidRPr="00FF056D">
        <w:rPr>
          <w:rStyle w:val="StyleUnderline"/>
          <w:highlight w:val="green"/>
        </w:rPr>
        <w:t xml:space="preserve">stresses the </w:t>
      </w:r>
      <w:r w:rsidRPr="00FF056D">
        <w:rPr>
          <w:rStyle w:val="StyleUnderline"/>
          <w:highlight w:val="green"/>
        </w:rPr>
        <w:lastRenderedPageBreak/>
        <w:t xml:space="preserve">importance of centering Indigenous resurgence to </w:t>
      </w:r>
      <w:r w:rsidRPr="00FF056D">
        <w:rPr>
          <w:rStyle w:val="Emphasis"/>
          <w:highlight w:val="green"/>
        </w:rPr>
        <w:t>avoid</w:t>
      </w:r>
      <w:r w:rsidRPr="00465951">
        <w:rPr>
          <w:rStyle w:val="Emphasis"/>
        </w:rPr>
        <w:t xml:space="preserve"> the further disavowal of colonization and </w:t>
      </w:r>
      <w:r w:rsidRPr="00FF056D">
        <w:rPr>
          <w:rStyle w:val="Emphasis"/>
          <w:highlight w:val="green"/>
        </w:rPr>
        <w:t>colonial fatalism</w:t>
      </w:r>
      <w:r w:rsidRPr="00465951">
        <w:rPr>
          <w:rStyle w:val="StyleUnderline"/>
        </w:rPr>
        <w:t xml:space="preserve">, as well as </w:t>
      </w:r>
      <w:r w:rsidRPr="00FF056D">
        <w:rPr>
          <w:rStyle w:val="StyleUnderline"/>
          <w:highlight w:val="green"/>
        </w:rPr>
        <w:t xml:space="preserve">to </w:t>
      </w:r>
      <w:r w:rsidRPr="00FF056D">
        <w:rPr>
          <w:rStyle w:val="Emphasis"/>
          <w:highlight w:val="green"/>
        </w:rPr>
        <w:t>inform decolonization</w:t>
      </w:r>
      <w:r w:rsidRPr="002E2932">
        <w:rPr>
          <w:rStyle w:val="StyleUnderline"/>
        </w:rPr>
        <w:t xml:space="preserve"> efforts</w:t>
      </w:r>
      <w:r w:rsidRPr="002E2932">
        <w:rPr>
          <w:sz w:val="16"/>
        </w:rPr>
        <w:t>.</w:t>
      </w:r>
    </w:p>
    <w:p w14:paraId="7D144E9E" w14:textId="53E19736" w:rsidR="00A71B1E" w:rsidRDefault="00A71B1E" w:rsidP="00A71B1E">
      <w:pPr>
        <w:pStyle w:val="Heading2"/>
      </w:pPr>
      <w:r>
        <w:lastRenderedPageBreak/>
        <w:t>Case</w:t>
      </w:r>
    </w:p>
    <w:p w14:paraId="1072E26A" w14:textId="33C3B51E" w:rsidR="00A4006F" w:rsidRDefault="00A4006F" w:rsidP="00A4006F">
      <w:pPr>
        <w:pStyle w:val="Heading4"/>
      </w:pPr>
      <w:r>
        <w:t xml:space="preserve">Presumption – what does this </w:t>
      </w:r>
      <w:proofErr w:type="spellStart"/>
      <w:r>
        <w:t>aff</w:t>
      </w:r>
      <w:proofErr w:type="spellEnd"/>
      <w:r>
        <w:t xml:space="preserve"> do – they say we have to disagree with the </w:t>
      </w:r>
      <w:proofErr w:type="gramStart"/>
      <w:r>
        <w:t>resolution</w:t>
      </w:r>
      <w:proofErr w:type="gramEnd"/>
      <w:r>
        <w:t xml:space="preserve"> but they don’t even defend it.</w:t>
      </w:r>
    </w:p>
    <w:p w14:paraId="7607FE16" w14:textId="4FAF7725" w:rsidR="00A4006F" w:rsidRPr="00A4006F" w:rsidRDefault="00A4006F" w:rsidP="00A4006F">
      <w:pPr>
        <w:pStyle w:val="Heading4"/>
      </w:pPr>
      <w:r>
        <w:t>2 – they have not made a ballot argument, no new ones in the 1ar – why is the ballot key to solve their impacts</w:t>
      </w:r>
    </w:p>
    <w:p w14:paraId="4E224830" w14:textId="77777777" w:rsidR="00A71B1E" w:rsidRPr="004D405A" w:rsidRDefault="00A71B1E" w:rsidP="00A71B1E">
      <w:pPr>
        <w:pStyle w:val="Heading4"/>
        <w:rPr>
          <w:rFonts w:cs="Calibri"/>
        </w:rPr>
      </w:pPr>
      <w:r w:rsidRPr="004D405A">
        <w:rPr>
          <w:rFonts w:cs="Calibri"/>
          <w:u w:val="single"/>
        </w:rPr>
        <w:t>Stop it</w:t>
      </w:r>
      <w:r w:rsidRPr="004D405A">
        <w:rPr>
          <w:rFonts w:cs="Calibri"/>
        </w:rPr>
        <w:t xml:space="preserve"> – this is a procedural – you lose- </w:t>
      </w:r>
      <w:proofErr w:type="gramStart"/>
      <w:r w:rsidRPr="004D405A">
        <w:rPr>
          <w:rFonts w:cs="Calibri"/>
        </w:rPr>
        <w:t>non indigenous</w:t>
      </w:r>
      <w:proofErr w:type="gramEnd"/>
      <w:r w:rsidRPr="004D405A">
        <w:rPr>
          <w:rFonts w:cs="Calibri"/>
        </w:rPr>
        <w:t xml:space="preserve"> </w:t>
      </w:r>
      <w:proofErr w:type="spellStart"/>
      <w:r w:rsidRPr="004D405A">
        <w:rPr>
          <w:rFonts w:cs="Calibri"/>
        </w:rPr>
        <w:t>setcol</w:t>
      </w:r>
      <w:proofErr w:type="spellEnd"/>
      <w:r w:rsidRPr="004D405A">
        <w:rPr>
          <w:rFonts w:cs="Calibri"/>
        </w:rPr>
        <w:t xml:space="preserve"> is violent and makes debate exclusive which is a </w:t>
      </w:r>
      <w:proofErr w:type="spellStart"/>
      <w:r w:rsidRPr="004D405A">
        <w:rPr>
          <w:rFonts w:cs="Calibri"/>
        </w:rPr>
        <w:t>prereq</w:t>
      </w:r>
      <w:proofErr w:type="spellEnd"/>
      <w:r w:rsidRPr="004D405A">
        <w:rPr>
          <w:rFonts w:cs="Calibri"/>
        </w:rPr>
        <w:t xml:space="preserve"> to engagement</w:t>
      </w:r>
    </w:p>
    <w:p w14:paraId="14382B56" w14:textId="77777777" w:rsidR="00A71B1E" w:rsidRPr="009E4B10" w:rsidRDefault="00A71B1E" w:rsidP="00A71B1E">
      <w:pPr>
        <w:rPr>
          <w:b/>
          <w:bCs/>
          <w:sz w:val="26"/>
        </w:rPr>
      </w:pPr>
      <w:r w:rsidRPr="004D405A">
        <w:rPr>
          <w:rStyle w:val="Style13ptBold"/>
        </w:rPr>
        <w:t xml:space="preserve">Brough </w:t>
      </w:r>
      <w:r>
        <w:rPr>
          <w:rStyle w:val="Style13ptBold"/>
        </w:rPr>
        <w:t>’</w:t>
      </w:r>
      <w:r w:rsidRPr="004D405A">
        <w:rPr>
          <w:rStyle w:val="Style13ptBold"/>
        </w:rPr>
        <w:t>17</w:t>
      </w:r>
      <w:r>
        <w:rPr>
          <w:rStyle w:val="Style13ptBold"/>
        </w:rPr>
        <w:t xml:space="preserve"> </w:t>
      </w:r>
      <w:r w:rsidRPr="004D405A">
        <w:rPr>
          <w:sz w:val="16"/>
          <w:szCs w:val="16"/>
        </w:rPr>
        <w:t xml:space="preserve">Taylor Brough </w:t>
      </w:r>
      <w:hyperlink r:id="rId11" w:history="1">
        <w:r w:rsidRPr="004D405A">
          <w:rPr>
            <w:rStyle w:val="Hyperlink"/>
            <w:sz w:val="16"/>
            <w:szCs w:val="16"/>
          </w:rPr>
          <w:t>https://resistanceanddebate.wordpress.com/2017/03/23/open-letter-to-non-black-native-people-in-debate/</w:t>
        </w:r>
      </w:hyperlink>
      <w:r w:rsidRPr="004D405A">
        <w:rPr>
          <w:sz w:val="16"/>
          <w:szCs w:val="16"/>
        </w:rPr>
        <w:t xml:space="preserve"> (won CEDA in 2016, debated for Vermont)//Elmer</w:t>
      </w:r>
    </w:p>
    <w:p w14:paraId="49E34A2C" w14:textId="77777777" w:rsidR="00A71B1E" w:rsidRPr="005D5A2D" w:rsidRDefault="00A71B1E" w:rsidP="00A71B1E">
      <w:pPr>
        <w:rPr>
          <w:sz w:val="8"/>
        </w:rPr>
      </w:pPr>
      <w:r w:rsidRPr="005D5A2D">
        <w:rPr>
          <w:sz w:val="8"/>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The ontological fact of genocide/sovereignty as a dual positioning for Native people, coupled with academia’s push to identify ourselves at the site of (coherent and recognizable) trauma (what </w:t>
      </w:r>
      <w:proofErr w:type="spellStart"/>
      <w:r w:rsidRPr="005D5A2D">
        <w:rPr>
          <w:sz w:val="8"/>
        </w:rPr>
        <w:t>Wilderson</w:t>
      </w:r>
      <w:proofErr w:type="spellEnd"/>
      <w:r w:rsidRPr="005D5A2D">
        <w:rPr>
          <w:sz w:val="8"/>
        </w:rPr>
        <w:t xml:space="preserve">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w:t>
      </w:r>
      <w:proofErr w:type="gramStart"/>
      <w:r w:rsidRPr="005D5A2D">
        <w:rPr>
          <w:sz w:val="8"/>
        </w:rPr>
        <w:t>?)being</w:t>
      </w:r>
      <w:proofErr w:type="gramEnd"/>
      <w:r w:rsidRPr="005D5A2D">
        <w:rPr>
          <w:sz w:val="8"/>
        </w:rPr>
        <w:t>. Depressingly, if we were to historicize “Native debate,” we would have to begin with a litany of non-Native debaters reading “Give Back the Land,” offering sovereignty as a solution to a tragic history of genocide that relegates Native people to phobic/</w:t>
      </w:r>
      <w:proofErr w:type="spellStart"/>
      <w:r w:rsidRPr="005D5A2D">
        <w:rPr>
          <w:sz w:val="8"/>
        </w:rPr>
        <w:t>phillic</w:t>
      </w:r>
      <w:proofErr w:type="spellEnd"/>
      <w:r w:rsidRPr="005D5A2D">
        <w:rPr>
          <w:sz w:val="8"/>
        </w:rPr>
        <w:t xml:space="preserve"> objects of the past whose futures are in the hands of those Settlers who bravely dare to talk about them. </w:t>
      </w:r>
      <w:r w:rsidRPr="00FF056D">
        <w:rPr>
          <w:rStyle w:val="StyleUnderline"/>
          <w:highlight w:val="green"/>
        </w:rPr>
        <w:t>The terrain in which everyone can become Native</w:t>
      </w:r>
      <w:r w:rsidRPr="005D5A2D">
        <w:rPr>
          <w:sz w:val="8"/>
        </w:rPr>
        <w:t>—</w:t>
      </w:r>
      <w:r w:rsidRPr="00FF056D">
        <w:rPr>
          <w:rStyle w:val="StyleUnderline"/>
          <w:highlight w:val="green"/>
        </w:rPr>
        <w:t>or</w:t>
      </w:r>
      <w:r w:rsidRPr="004D405A">
        <w:rPr>
          <w:rStyle w:val="StyleUnderline"/>
        </w:rPr>
        <w:t xml:space="preserve"> at least become </w:t>
      </w:r>
      <w:r w:rsidRPr="00FF056D">
        <w:rPr>
          <w:rStyle w:val="StyleUnderline"/>
          <w:highlight w:val="green"/>
        </w:rPr>
        <w:t>an advocate for Natives</w:t>
      </w:r>
      <w:r w:rsidRPr="005D5A2D">
        <w:rPr>
          <w:sz w:val="8"/>
        </w:rPr>
        <w:t>—</w:t>
      </w:r>
      <w:r w:rsidRPr="00FF056D">
        <w:rPr>
          <w:rStyle w:val="Emphasis"/>
          <w:highlight w:val="green"/>
        </w:rPr>
        <w:t>is a cleared landscape produced by genocide</w:t>
      </w:r>
      <w:r w:rsidRPr="005D5A2D">
        <w:rPr>
          <w:sz w:val="8"/>
        </w:rPr>
        <w:t xml:space="preserve"> but also, significantly, produced by antiblack slavery. </w:t>
      </w:r>
      <w:r w:rsidRPr="004D405A">
        <w:rPr>
          <w:rStyle w:val="StyleUnderline"/>
        </w:rPr>
        <w:t>This history of non-Native debaters’ representations of sovereignty</w:t>
      </w:r>
      <w:r w:rsidRPr="005D5A2D">
        <w:rPr>
          <w:sz w:val="8"/>
        </w:rPr>
        <w:t xml:space="preserve">, </w:t>
      </w:r>
      <w:r w:rsidRPr="004D405A">
        <w:rPr>
          <w:rStyle w:val="StyleUnderline"/>
        </w:rPr>
        <w:t>land repatriation</w:t>
      </w:r>
      <w:r w:rsidRPr="005D5A2D">
        <w:rPr>
          <w:sz w:val="8"/>
        </w:rPr>
        <w:t xml:space="preserve">, </w:t>
      </w:r>
      <w:r w:rsidRPr="004D405A">
        <w:rPr>
          <w:rStyle w:val="StyleUnderline"/>
        </w:rPr>
        <w:t>and treaty rights</w:t>
      </w:r>
      <w:r w:rsidRPr="005D5A2D">
        <w:rPr>
          <w:sz w:val="8"/>
        </w:rPr>
        <w:t xml:space="preserve"> as the only solution to genocide also reaches into the present. </w:t>
      </w:r>
      <w:r w:rsidRPr="004D405A">
        <w:rPr>
          <w:rStyle w:val="Emphasis"/>
        </w:rPr>
        <w:t xml:space="preserve">What is most disturbing to me about this ongoing history is that </w:t>
      </w:r>
      <w:r w:rsidRPr="00FF056D">
        <w:rPr>
          <w:rStyle w:val="Emphasis"/>
          <w:highlight w:val="green"/>
        </w:rPr>
        <w:t>we have yet to tie virtually any debate round to actual, material land repatriation,</w:t>
      </w:r>
      <w:r w:rsidRPr="004D405A">
        <w:rPr>
          <w:rStyle w:val="Emphasis"/>
        </w:rPr>
        <w:t xml:space="preserve"> sovereign gains, or the upholding of treaty rights</w:t>
      </w:r>
      <w:r w:rsidRPr="005D5A2D">
        <w:rPr>
          <w:sz w:val="8"/>
        </w:rPr>
        <w:t xml:space="preserve">.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w:t>
      </w:r>
      <w:proofErr w:type="spellStart"/>
      <w:r w:rsidRPr="005D5A2D">
        <w:rPr>
          <w:sz w:val="8"/>
        </w:rPr>
        <w:t>Oceti</w:t>
      </w:r>
      <w:proofErr w:type="spellEnd"/>
      <w:r w:rsidRPr="005D5A2D">
        <w:rPr>
          <w:sz w:val="8"/>
        </w:rPr>
        <w:t xml:space="preserve">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w:t>
      </w:r>
      <w:proofErr w:type="gramStart"/>
      <w:r w:rsidRPr="005D5A2D">
        <w:rPr>
          <w:sz w:val="8"/>
        </w:rPr>
        <w:t>So</w:t>
      </w:r>
      <w:proofErr w:type="gramEnd"/>
      <w:r w:rsidRPr="005D5A2D">
        <w:rPr>
          <w:sz w:val="8"/>
        </w:rPr>
        <w:t xml:space="preserve">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w:t>
      </w:r>
      <w:proofErr w:type="spellStart"/>
      <w:r w:rsidRPr="005D5A2D">
        <w:rPr>
          <w:sz w:val="8"/>
        </w:rPr>
        <w:t>Nativeness</w:t>
      </w:r>
      <w:proofErr w:type="spellEnd"/>
      <w:r w:rsidRPr="005D5A2D">
        <w:rPr>
          <w:sz w:val="8"/>
        </w:rPr>
        <w:t xml:space="preserve">” has been misrepresented in debate by Settlers, it becomes clear that much of contemporary Native debate, strangely (or as I argue, not so strangely), mimics these misrepresentations. Of course, debate is an economy of (mis)recognition. </w:t>
      </w:r>
      <w:r w:rsidRPr="004D405A">
        <w:rPr>
          <w:rStyle w:val="StyleUnderline"/>
        </w:rPr>
        <w:t>That “</w:t>
      </w:r>
      <w:r w:rsidRPr="00FF056D">
        <w:rPr>
          <w:rStyle w:val="StyleUnderline"/>
          <w:highlight w:val="green"/>
        </w:rPr>
        <w:t>Native” becomes coextensive with “land”</w:t>
      </w:r>
      <w:r w:rsidRPr="004D405A">
        <w:rPr>
          <w:rStyle w:val="StyleUnderline"/>
        </w:rPr>
        <w:t xml:space="preserve"> in debate is no accident</w:t>
      </w:r>
      <w:r w:rsidRPr="005D5A2D">
        <w:rPr>
          <w:sz w:val="8"/>
        </w:rPr>
        <w:t xml:space="preserve">. It is an enunciation that has been evoked prior to the involvement of any Native debaters or coaches. </w:t>
      </w:r>
      <w:r w:rsidRPr="004D405A">
        <w:rPr>
          <w:rStyle w:val="StyleUnderline"/>
        </w:rPr>
        <w:t xml:space="preserve">And it is </w:t>
      </w:r>
      <w:r w:rsidRPr="00FF056D">
        <w:rPr>
          <w:rStyle w:val="StyleUnderline"/>
          <w:highlight w:val="green"/>
        </w:rPr>
        <w:t>reiterated by non-Black Native debaters with increasing certainty</w:t>
      </w:r>
      <w:r w:rsidRPr="004D405A">
        <w:rPr>
          <w:rStyle w:val="StyleUnderline"/>
        </w:rPr>
        <w:t xml:space="preserve"> about the truthiness of Native relationships to the land</w:t>
      </w:r>
      <w:r w:rsidRPr="005D5A2D">
        <w:rPr>
          <w:sz w:val="8"/>
        </w:rPr>
        <w:t xml:space="preserve">. </w:t>
      </w:r>
      <w:r w:rsidRPr="00FF056D">
        <w:rPr>
          <w:rStyle w:val="StyleUnderline"/>
          <w:highlight w:val="green"/>
        </w:rPr>
        <w:t>Systematically absent</w:t>
      </w:r>
      <w:r w:rsidRPr="004D405A">
        <w:rPr>
          <w:rStyle w:val="StyleUnderline"/>
        </w:rPr>
        <w:t xml:space="preserve"> from this conversation</w:t>
      </w:r>
      <w:r w:rsidRPr="005D5A2D">
        <w:rPr>
          <w:sz w:val="8"/>
        </w:rPr>
        <w:t xml:space="preserve">, of course, </w:t>
      </w:r>
      <w:r w:rsidRPr="00FF056D">
        <w:rPr>
          <w:rStyle w:val="StyleUnderline"/>
          <w:highlight w:val="green"/>
        </w:rPr>
        <w:t>is</w:t>
      </w:r>
      <w:r w:rsidRPr="004D405A">
        <w:rPr>
          <w:rStyle w:val="StyleUnderline"/>
        </w:rPr>
        <w:t xml:space="preserve"> a </w:t>
      </w:r>
      <w:r w:rsidRPr="00FF056D">
        <w:rPr>
          <w:rStyle w:val="StyleUnderline"/>
          <w:highlight w:val="green"/>
        </w:rPr>
        <w:t>discussion of genocide</w:t>
      </w:r>
      <w:r w:rsidRPr="005D5A2D">
        <w:rPr>
          <w:sz w:val="8"/>
        </w:rPr>
        <w:t xml:space="preserve">. I have gestured above towards the ways that the desire for recognition from the Settler/Master motivates this conceptual move towards the register of sovereignty. As </w:t>
      </w:r>
      <w:proofErr w:type="spellStart"/>
      <w:r w:rsidRPr="005D5A2D">
        <w:rPr>
          <w:sz w:val="8"/>
        </w:rPr>
        <w:t>Wilderson</w:t>
      </w:r>
      <w:proofErr w:type="spellEnd"/>
      <w:r w:rsidRPr="005D5A2D">
        <w:rPr>
          <w:sz w:val="8"/>
        </w:rPr>
        <w:t xml:space="preserve"> writes, “</w:t>
      </w:r>
      <w:r w:rsidRPr="00FF056D">
        <w:rPr>
          <w:rStyle w:val="Emphasis"/>
          <w:highlight w:val="green"/>
        </w:rPr>
        <w:t>The crowding out</w:t>
      </w:r>
      <w:r w:rsidRPr="004D405A">
        <w:rPr>
          <w:rStyle w:val="Emphasis"/>
        </w:rPr>
        <w:t xml:space="preserve">, or disavowal, </w:t>
      </w:r>
      <w:r w:rsidRPr="00FF056D">
        <w:rPr>
          <w:rStyle w:val="Emphasis"/>
          <w:highlight w:val="green"/>
        </w:rPr>
        <w:t xml:space="preserve">of </w:t>
      </w:r>
      <w:r w:rsidRPr="004D405A">
        <w:rPr>
          <w:rStyle w:val="Emphasis"/>
        </w:rPr>
        <w:t xml:space="preserve">the </w:t>
      </w:r>
      <w:r w:rsidRPr="00FF056D">
        <w:rPr>
          <w:rStyle w:val="Emphasis"/>
          <w:highlight w:val="green"/>
        </w:rPr>
        <w:t xml:space="preserve">genocide </w:t>
      </w:r>
      <w:r w:rsidRPr="004D405A">
        <w:rPr>
          <w:rStyle w:val="Emphasis"/>
        </w:rPr>
        <w:t xml:space="preserve">modality [by the sovereign modality] </w:t>
      </w:r>
      <w:r w:rsidRPr="00FF056D">
        <w:rPr>
          <w:rStyle w:val="Emphasis"/>
          <w:highlight w:val="green"/>
        </w:rPr>
        <w:t>allows the Settler/’Savage’ struggle to appear as a conflict rather than as an antagonism</w:t>
      </w:r>
      <w:r w:rsidRPr="005D5A2D">
        <w:rPr>
          <w:sz w:val="8"/>
        </w:rPr>
        <w:t xml:space="preserve">. </w:t>
      </w:r>
      <w:r w:rsidRPr="004D405A">
        <w:rPr>
          <w:rStyle w:val="StyleUnderline"/>
        </w:rPr>
        <w:t xml:space="preserve">This </w:t>
      </w:r>
      <w:r w:rsidRPr="00FF056D">
        <w:rPr>
          <w:rStyle w:val="StyleUnderline"/>
          <w:highlight w:val="green"/>
        </w:rPr>
        <w:t>has therapeutic value for</w:t>
      </w:r>
      <w:r w:rsidRPr="004D405A">
        <w:rPr>
          <w:rStyle w:val="StyleUnderline"/>
        </w:rPr>
        <w:t xml:space="preserve"> both </w:t>
      </w:r>
      <w:r w:rsidRPr="00FF056D">
        <w:rPr>
          <w:rStyle w:val="StyleUnderline"/>
          <w:highlight w:val="green"/>
        </w:rPr>
        <w:t>the</w:t>
      </w:r>
      <w:r w:rsidRPr="004D405A">
        <w:rPr>
          <w:rStyle w:val="StyleUnderline"/>
        </w:rPr>
        <w:t xml:space="preserve"> ‘Savage’ and the </w:t>
      </w:r>
      <w:r w:rsidRPr="00FF056D">
        <w:rPr>
          <w:rStyle w:val="StyleUnderline"/>
          <w:highlight w:val="green"/>
        </w:rPr>
        <w:t>Settler</w:t>
      </w:r>
      <w:r w:rsidRPr="005D5A2D">
        <w:rPr>
          <w:sz w:val="8"/>
        </w:rPr>
        <w:t xml:space="preserve">: </w:t>
      </w:r>
      <w:r w:rsidRPr="004D405A">
        <w:rPr>
          <w:rStyle w:val="StyleUnderline"/>
        </w:rPr>
        <w:t>the mind can grasp the fight, conceptually put it into words</w:t>
      </w:r>
      <w:r w:rsidRPr="005D5A2D">
        <w:rPr>
          <w:sz w:val="8"/>
        </w:rPr>
        <w:t xml:space="preserve">.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250,000.’”[4] This gesture towards conceptual coherence and therapeutic value is why there is a celebrated and ongoing association between “land” and “Native” in both non-Native argumentation and in arguments made by Native people. It is why we cannot theorize about Native debate absent the contingent register of sovereignty. I am hesitant to claim that sovereignty should be completely abandoned as an analytic for obvious reasons—I think </w:t>
      </w:r>
      <w:proofErr w:type="spellStart"/>
      <w:r w:rsidRPr="005D5A2D">
        <w:rPr>
          <w:sz w:val="8"/>
        </w:rPr>
        <w:t>Wilderson</w:t>
      </w:r>
      <w:proofErr w:type="spellEnd"/>
      <w:r w:rsidRPr="005D5A2D">
        <w:rPr>
          <w:sz w:val="8"/>
        </w:rPr>
        <w:t xml:space="preserve">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w:t>
      </w:r>
      <w:proofErr w:type="spellStart"/>
      <w:r w:rsidRPr="005D5A2D">
        <w:rPr>
          <w:sz w:val="8"/>
        </w:rPr>
        <w:t>Qwo</w:t>
      </w:r>
      <w:proofErr w:type="spellEnd"/>
      <w:r w:rsidRPr="005D5A2D">
        <w:rPr>
          <w:sz w:val="8"/>
        </w:rPr>
        <w:t xml:space="preserve">-Li Driskill’s suggestion, alongside similar ones from other Native theorists, that </w:t>
      </w:r>
      <w:r w:rsidRPr="004D405A">
        <w:rPr>
          <w:rStyle w:val="StyleUnderline"/>
        </w:rPr>
        <w:t xml:space="preserve">sovereignty must be re-theorized significantly rather than echoing the propertied enterprise that </w:t>
      </w:r>
      <w:r w:rsidRPr="004D405A">
        <w:rPr>
          <w:rStyle w:val="Emphasis"/>
        </w:rPr>
        <w:t>confers legibility to state formations</w:t>
      </w:r>
      <w:r w:rsidRPr="005D5A2D">
        <w:rPr>
          <w:sz w:val="8"/>
        </w:rPr>
        <w:t xml:space="preserve">. Regardless of my reluctance to disavow the potential for sovereignty as a </w:t>
      </w:r>
      <w:proofErr w:type="gramStart"/>
      <w:r w:rsidRPr="005D5A2D">
        <w:rPr>
          <w:sz w:val="8"/>
        </w:rPr>
        <w:t>politic outside debate rounds</w:t>
      </w:r>
      <w:proofErr w:type="gramEnd"/>
      <w:r w:rsidRPr="005D5A2D">
        <w:rPr>
          <w:sz w:val="8"/>
        </w:rPr>
        <w:t xml:space="preserve">, </w:t>
      </w:r>
      <w:r w:rsidRPr="004D405A">
        <w:rPr>
          <w:rStyle w:val="StyleUnderline"/>
        </w:rPr>
        <w:t>I think it is obvious that sovereignty in its terms in debate</w:t>
      </w:r>
      <w:r w:rsidRPr="005D5A2D">
        <w:rPr>
          <w:sz w:val="8"/>
        </w:rPr>
        <w:t>—</w:t>
      </w:r>
      <w:r w:rsidRPr="004D405A">
        <w:rPr>
          <w:rStyle w:val="StyleUnderline"/>
        </w:rPr>
        <w:t>as a recognized and fundamentally “Native” utterance</w:t>
      </w:r>
      <w:r w:rsidRPr="005D5A2D">
        <w:rPr>
          <w:sz w:val="8"/>
        </w:rPr>
        <w:t>—</w:t>
      </w:r>
      <w:r w:rsidRPr="004D405A">
        <w:rPr>
          <w:rStyle w:val="Emphasis"/>
        </w:rPr>
        <w:t>is genocidal and anti-Black</w:t>
      </w:r>
      <w:r w:rsidRPr="005D5A2D">
        <w:rPr>
          <w:sz w:val="8"/>
        </w:rPr>
        <w:t xml:space="preserve">. Broadly, my argument is that genocide is an undertheorized arm of an antagonism that halfway positions Native people, and that the basis of such </w:t>
      </w:r>
      <w:proofErr w:type="spellStart"/>
      <w:r w:rsidRPr="005D5A2D">
        <w:rPr>
          <w:sz w:val="8"/>
        </w:rPr>
        <w:t>undertheorization</w:t>
      </w:r>
      <w:proofErr w:type="spellEnd"/>
      <w:r w:rsidRPr="005D5A2D">
        <w:rPr>
          <w:sz w:val="8"/>
        </w:rPr>
        <w:t xml:space="preserve"> is the desire to be (mis)recognized as nearly-Human by the Settler. This claim invites an investigation of the context of (mis)recognition in debate and what is particular about debate itself </w:t>
      </w:r>
      <w:proofErr w:type="gramStart"/>
      <w:r w:rsidRPr="005D5A2D">
        <w:rPr>
          <w:sz w:val="8"/>
        </w:rPr>
        <w:t>with regard to</w:t>
      </w:r>
      <w:proofErr w:type="gramEnd"/>
      <w:r w:rsidRPr="005D5A2D">
        <w:rPr>
          <w:sz w:val="8"/>
        </w:rPr>
        <w:t xml:space="preserve"> </w:t>
      </w:r>
      <w:proofErr w:type="spellStart"/>
      <w:r w:rsidRPr="005D5A2D">
        <w:rPr>
          <w:sz w:val="8"/>
        </w:rPr>
        <w:t>Wilderson’s</w:t>
      </w:r>
      <w:proofErr w:type="spellEnd"/>
      <w:r w:rsidRPr="005D5A2D">
        <w:rPr>
          <w:sz w:val="8"/>
        </w:rPr>
        <w:t xml:space="preserve"> theory of position.</w:t>
      </w:r>
    </w:p>
    <w:p w14:paraId="2FA16236" w14:textId="77777777" w:rsidR="00A71B1E" w:rsidRDefault="00A71B1E" w:rsidP="00A71B1E"/>
    <w:p w14:paraId="5D417E7E" w14:textId="51F25CBC" w:rsidR="00A71B1E" w:rsidRPr="001B4EB0" w:rsidRDefault="00A71B1E" w:rsidP="00A71B1E">
      <w:pPr>
        <w:pStyle w:val="Heading4"/>
      </w:pPr>
      <w:r w:rsidRPr="001B4EB0">
        <w:t xml:space="preserve">Thinking indigeneity through ontology is </w:t>
      </w:r>
      <w:r w:rsidRPr="001B4EB0">
        <w:rPr>
          <w:u w:val="single"/>
        </w:rPr>
        <w:t>violent</w:t>
      </w:r>
      <w:r w:rsidRPr="001B4EB0">
        <w:t xml:space="preserve"> and ignores </w:t>
      </w:r>
      <w:r w:rsidRPr="001B4EB0">
        <w:rPr>
          <w:u w:val="single"/>
        </w:rPr>
        <w:t>opportunities for resistance</w:t>
      </w:r>
      <w:r w:rsidRPr="001B4EB0">
        <w:t xml:space="preserve"> in modernity---prefer </w:t>
      </w:r>
      <w:r w:rsidRPr="001B4EB0">
        <w:rPr>
          <w:u w:val="single"/>
        </w:rPr>
        <w:t>nuanced historical readings</w:t>
      </w:r>
      <w:r w:rsidRPr="001B4EB0">
        <w:t xml:space="preserve"> via the </w:t>
      </w:r>
      <w:r w:rsidR="00814AAB">
        <w:t>alt</w:t>
      </w:r>
    </w:p>
    <w:p w14:paraId="349E8F8D" w14:textId="77777777" w:rsidR="00A71B1E" w:rsidRPr="001B4EB0" w:rsidRDefault="00A71B1E" w:rsidP="00A71B1E">
      <w:r w:rsidRPr="001B4EB0">
        <w:t xml:space="preserve">David </w:t>
      </w:r>
      <w:r w:rsidRPr="001B4EB0">
        <w:rPr>
          <w:rStyle w:val="Style13ptBold"/>
        </w:rPr>
        <w:t>Bond 14</w:t>
      </w:r>
      <w:r w:rsidRPr="001B4EB0">
        <w:t xml:space="preserve">, Associate Director of the Center for the Advancement of Public Action @ Bennington College, and Lucas </w:t>
      </w:r>
      <w:proofErr w:type="spellStart"/>
      <w:r w:rsidRPr="001B4EB0">
        <w:t>Bessire</w:t>
      </w:r>
      <w:proofErr w:type="spellEnd"/>
      <w:r w:rsidRPr="001B4EB0">
        <w:t xml:space="preserve">, assistant professor, Department of </w:t>
      </w:r>
      <w:r w:rsidRPr="001B4EB0">
        <w:lastRenderedPageBreak/>
        <w:t xml:space="preserve">Anthropology @ Oklahoma, 2-28-2014, “The Ontological Spin,” </w:t>
      </w:r>
      <w:hyperlink r:id="rId12" w:history="1">
        <w:r w:rsidRPr="001B4EB0">
          <w:rPr>
            <w:rStyle w:val="Hyperlink"/>
          </w:rPr>
          <w:t>https://culanth.org/fieldsights/494-the-ontological-spin</w:t>
        </w:r>
      </w:hyperlink>
      <w:r w:rsidRPr="001B4EB0">
        <w:t>, modified for ableist language</w:t>
      </w:r>
    </w:p>
    <w:p w14:paraId="392AD6E0" w14:textId="77777777" w:rsidR="00D971AA" w:rsidRDefault="00A71B1E" w:rsidP="00A71B1E">
      <w:pPr>
        <w:rPr>
          <w:rStyle w:val="Emphasis"/>
        </w:rPr>
      </w:pPr>
      <w:r w:rsidRPr="001B4EB0">
        <w:rPr>
          <w:sz w:val="16"/>
        </w:rPr>
        <w:t xml:space="preserve">At the risk of oversimplifying a diverse body of research, here we ask how </w:t>
      </w:r>
      <w:r w:rsidRPr="00FF056D">
        <w:rPr>
          <w:rStyle w:val="StyleUnderline"/>
          <w:highlight w:val="green"/>
        </w:rPr>
        <w:t xml:space="preserve">the ontological turn works as a </w:t>
      </w:r>
      <w:r w:rsidRPr="00FF056D">
        <w:rPr>
          <w:rStyle w:val="Emphasis"/>
          <w:highlight w:val="green"/>
        </w:rPr>
        <w:t>problematic form</w:t>
      </w:r>
      <w:r w:rsidRPr="00FF056D">
        <w:rPr>
          <w:rStyle w:val="StyleUnderline"/>
          <w:highlight w:val="green"/>
        </w:rPr>
        <w:t xml:space="preserve"> of</w:t>
      </w:r>
      <w:r w:rsidRPr="001B4EB0">
        <w:rPr>
          <w:rStyle w:val="StyleUnderline"/>
        </w:rPr>
        <w:t xml:space="preserve"> </w:t>
      </w:r>
      <w:r w:rsidRPr="001B4EB0">
        <w:rPr>
          <w:rStyle w:val="Emphasis"/>
        </w:rPr>
        <w:t xml:space="preserve">speculative </w:t>
      </w:r>
      <w:r w:rsidRPr="00FF056D">
        <w:rPr>
          <w:rStyle w:val="Emphasis"/>
          <w:highlight w:val="green"/>
        </w:rPr>
        <w:t>futurism</w:t>
      </w:r>
      <w:r w:rsidRPr="00FF056D">
        <w:rPr>
          <w:rStyle w:val="StyleUnderline"/>
          <w:highlight w:val="green"/>
        </w:rPr>
        <w:t>.</w:t>
      </w:r>
      <w:r w:rsidRPr="001B4EB0">
        <w:rPr>
          <w:sz w:val="16"/>
        </w:rPr>
        <w:t xml:space="preserve"> While the symmetrical future it conjures up is smart, </w:t>
      </w:r>
      <w:r w:rsidRPr="001B4EB0">
        <w:rPr>
          <w:rStyle w:val="StyleUnderline"/>
        </w:rPr>
        <w:t>the turbulent present it holds at bay is something we would still like to know more about.</w:t>
      </w:r>
      <w:r w:rsidRPr="001B4EB0">
        <w:rPr>
          <w:sz w:val="16"/>
        </w:rPr>
        <w:t xml:space="preserve"> Our skepticism derives </w:t>
      </w:r>
      <w:r w:rsidRPr="001B4EB0">
        <w:rPr>
          <w:rStyle w:val="StyleUnderline"/>
        </w:rPr>
        <w:t>from</w:t>
      </w:r>
      <w:r w:rsidRPr="001B4EB0">
        <w:rPr>
          <w:sz w:val="16"/>
        </w:rPr>
        <w:t xml:space="preserve"> our respective fieldwork on the co-creation of </w:t>
      </w:r>
      <w:r w:rsidRPr="00FF056D">
        <w:rPr>
          <w:rStyle w:val="StyleUnderline"/>
          <w:highlight w:val="green"/>
        </w:rPr>
        <w:t xml:space="preserve">indigenous alterity </w:t>
      </w:r>
      <w:r w:rsidRPr="001B4EB0">
        <w:rPr>
          <w:rStyle w:val="StyleUnderline"/>
        </w:rPr>
        <w:t>and</w:t>
      </w:r>
      <w:r w:rsidRPr="001B4EB0">
        <w:rPr>
          <w:sz w:val="16"/>
        </w:rPr>
        <w:t xml:space="preserve"> on how the lively materiality of hydrocarbons is recognized. In </w:t>
      </w:r>
      <w:proofErr w:type="gramStart"/>
      <w:r w:rsidRPr="001B4EB0">
        <w:rPr>
          <w:sz w:val="16"/>
        </w:rPr>
        <w:t>both of these</w:t>
      </w:r>
      <w:proofErr w:type="gramEnd"/>
      <w:r w:rsidRPr="001B4EB0">
        <w:rPr>
          <w:sz w:val="16"/>
        </w:rPr>
        <w:t xml:space="preserve"> sites, </w:t>
      </w:r>
      <w:r w:rsidRPr="001B4EB0">
        <w:rPr>
          <w:rStyle w:val="StyleUnderline"/>
        </w:rPr>
        <w:t xml:space="preserve">we have documented dynamics that </w:t>
      </w:r>
      <w:r w:rsidRPr="00FF056D">
        <w:rPr>
          <w:rStyle w:val="StyleUnderline"/>
          <w:highlight w:val="green"/>
        </w:rPr>
        <w:t xml:space="preserve">elude </w:t>
      </w:r>
      <w:r w:rsidRPr="001B4EB0">
        <w:rPr>
          <w:rStyle w:val="StyleUnderline"/>
        </w:rPr>
        <w:t xml:space="preserve">and unsettle </w:t>
      </w:r>
      <w:r w:rsidRPr="00FF056D">
        <w:rPr>
          <w:rStyle w:val="StyleUnderline"/>
          <w:highlight w:val="green"/>
        </w:rPr>
        <w:t xml:space="preserve">the ontological script. </w:t>
      </w:r>
      <w:r w:rsidRPr="00FF056D">
        <w:rPr>
          <w:rStyle w:val="Emphasis"/>
          <w:highlight w:val="green"/>
        </w:rPr>
        <w:t>Much</w:t>
      </w:r>
      <w:r w:rsidRPr="001B4EB0">
        <w:rPr>
          <w:sz w:val="16"/>
        </w:rPr>
        <w:t xml:space="preserve">, we would argue, </w:t>
      </w:r>
      <w:r w:rsidRPr="00FF056D">
        <w:rPr>
          <w:rStyle w:val="StyleUnderline"/>
          <w:highlight w:val="green"/>
        </w:rPr>
        <w:t xml:space="preserve">is </w:t>
      </w:r>
      <w:r w:rsidRPr="00FF056D">
        <w:rPr>
          <w:rStyle w:val="Emphasis"/>
          <w:highlight w:val="green"/>
        </w:rPr>
        <w:t>missed</w:t>
      </w:r>
      <w:r w:rsidRPr="00FF056D">
        <w:rPr>
          <w:rStyle w:val="StyleUnderline"/>
          <w:highlight w:val="green"/>
        </w:rPr>
        <w:t>.</w:t>
      </w:r>
      <w:r w:rsidRPr="001B4EB0">
        <w:rPr>
          <w:sz w:val="16"/>
        </w:rPr>
        <w:t xml:space="preserve"> We are troubled at how </w:t>
      </w:r>
      <w:r w:rsidRPr="00FF056D">
        <w:rPr>
          <w:rStyle w:val="StyleUnderline"/>
          <w:highlight w:val="green"/>
        </w:rPr>
        <w:t xml:space="preserve">ontological anthropology defers </w:t>
      </w:r>
      <w:r w:rsidRPr="00FF056D">
        <w:rPr>
          <w:rStyle w:val="Emphasis"/>
          <w:highlight w:val="green"/>
        </w:rPr>
        <w:t>thorny questions</w:t>
      </w:r>
      <w:r w:rsidRPr="00FF056D">
        <w:rPr>
          <w:rStyle w:val="StyleUnderline"/>
          <w:highlight w:val="green"/>
        </w:rPr>
        <w:t xml:space="preserve"> of </w:t>
      </w:r>
      <w:r w:rsidRPr="00FF056D">
        <w:rPr>
          <w:rStyle w:val="Emphasis"/>
          <w:highlight w:val="green"/>
        </w:rPr>
        <w:t>historical specificity</w:t>
      </w:r>
      <w:r w:rsidRPr="001B4EB0">
        <w:rPr>
          <w:rStyle w:val="StyleUnderline"/>
        </w:rPr>
        <w:t xml:space="preserve">, the </w:t>
      </w:r>
      <w:r w:rsidRPr="00FF056D">
        <w:rPr>
          <w:rStyle w:val="Emphasis"/>
          <w:highlight w:val="green"/>
        </w:rPr>
        <w:t>social afterlives</w:t>
      </w:r>
      <w:r w:rsidRPr="00FF056D">
        <w:rPr>
          <w:rStyle w:val="StyleUnderline"/>
          <w:highlight w:val="green"/>
        </w:rPr>
        <w:t xml:space="preserve"> </w:t>
      </w:r>
      <w:r w:rsidRPr="001B4EB0">
        <w:rPr>
          <w:rStyle w:val="StyleUnderline"/>
        </w:rPr>
        <w:t>of anthropological knowledge</w:t>
      </w:r>
      <w:r w:rsidRPr="00FF056D">
        <w:rPr>
          <w:rStyle w:val="StyleUnderline"/>
          <w:highlight w:val="green"/>
        </w:rPr>
        <w:t>, and</w:t>
      </w:r>
      <w:r w:rsidRPr="001B4EB0">
        <w:rPr>
          <w:rStyle w:val="StyleUnderline"/>
        </w:rPr>
        <w:t xml:space="preserve"> the </w:t>
      </w:r>
      <w:r w:rsidRPr="00FF056D">
        <w:rPr>
          <w:rStyle w:val="StyleUnderline"/>
          <w:highlight w:val="green"/>
        </w:rPr>
        <w:t xml:space="preserve">kinds of </w:t>
      </w:r>
      <w:r w:rsidRPr="00FF056D">
        <w:rPr>
          <w:rStyle w:val="Emphasis"/>
          <w:highlight w:val="green"/>
        </w:rPr>
        <w:t>difference</w:t>
      </w:r>
      <w:r w:rsidRPr="001B4EB0">
        <w:rPr>
          <w:rStyle w:val="StyleUnderline"/>
        </w:rPr>
        <w:t xml:space="preserve"> that are </w:t>
      </w:r>
      <w:r w:rsidRPr="00FF056D">
        <w:rPr>
          <w:rStyle w:val="Emphasis"/>
          <w:highlight w:val="green"/>
        </w:rPr>
        <w:t>allowed to matter</w:t>
      </w:r>
      <w:r w:rsidRPr="00FF056D">
        <w:rPr>
          <w:rStyle w:val="StyleUnderline"/>
          <w:highlight w:val="green"/>
        </w:rPr>
        <w:t>.</w:t>
      </w:r>
      <w:r w:rsidRPr="001B4EB0">
        <w:rPr>
          <w:sz w:val="16"/>
        </w:rPr>
        <w:t xml:space="preserve"> We are also concerned by the ultimate habitability of the worlds it conjures. Or consider nature and culture. </w:t>
      </w:r>
      <w:r w:rsidRPr="001B4EB0">
        <w:rPr>
          <w:rStyle w:val="StyleUnderline"/>
        </w:rPr>
        <w:t>In many places today, nature and culture matter not as the crumbling bastions of a modern cosmology</w:t>
      </w:r>
      <w:r w:rsidRPr="001B4EB0">
        <w:rPr>
          <w:sz w:val="16"/>
        </w:rPr>
        <w:t xml:space="preserve"> (e.g., Latour 2002; Blaser 2009) </w:t>
      </w:r>
      <w:r w:rsidRPr="001B4EB0">
        <w:rPr>
          <w:rStyle w:val="StyleUnderline"/>
        </w:rPr>
        <w:t xml:space="preserve">but as </w:t>
      </w:r>
      <w:r w:rsidRPr="001B4EB0">
        <w:rPr>
          <w:rStyle w:val="Emphasis"/>
        </w:rPr>
        <w:t>hardening matrices</w:t>
      </w:r>
      <w:r w:rsidRPr="001B4EB0">
        <w:rPr>
          <w:rStyle w:val="StyleUnderline"/>
        </w:rPr>
        <w:t xml:space="preserve"> for sorting out </w:t>
      </w:r>
      <w:r w:rsidRPr="001B4EB0">
        <w:rPr>
          <w:rStyle w:val="Emphasis"/>
        </w:rPr>
        <w:t>what forms of life</w:t>
      </w:r>
      <w:r w:rsidRPr="001B4EB0">
        <w:rPr>
          <w:rStyle w:val="StyleUnderline"/>
        </w:rPr>
        <w:t xml:space="preserve"> must be defended from </w:t>
      </w:r>
      <w:r w:rsidRPr="001B4EB0">
        <w:rPr>
          <w:rStyle w:val="Emphasis"/>
        </w:rPr>
        <w:t>present contingencies</w:t>
      </w:r>
      <w:r w:rsidRPr="001B4EB0">
        <w:rPr>
          <w:rStyle w:val="StyleUnderline"/>
        </w:rPr>
        <w:t xml:space="preserve"> and what must be set adrift.</w:t>
      </w:r>
      <w:r w:rsidRPr="001B4EB0">
        <w:rPr>
          <w:sz w:val="16"/>
        </w:rPr>
        <w:t xml:space="preserve"> That is, </w:t>
      </w:r>
      <w:r w:rsidRPr="00FF056D">
        <w:rPr>
          <w:rStyle w:val="Emphasis"/>
          <w:highlight w:val="green"/>
        </w:rPr>
        <w:t>nature and culture matter</w:t>
      </w:r>
      <w:r w:rsidRPr="00FF056D">
        <w:rPr>
          <w:rStyle w:val="StyleUnderline"/>
          <w:highlight w:val="green"/>
        </w:rPr>
        <w:t xml:space="preserve"> </w:t>
      </w:r>
      <w:r w:rsidRPr="00FF056D">
        <w:rPr>
          <w:rStyle w:val="Emphasis"/>
          <w:highlight w:val="green"/>
        </w:rPr>
        <w:t>not as flawed epistemologies</w:t>
      </w:r>
      <w:r w:rsidRPr="00FF056D">
        <w:rPr>
          <w:rStyle w:val="StyleUnderline"/>
          <w:highlight w:val="green"/>
        </w:rPr>
        <w:t xml:space="preserve"> but as </w:t>
      </w:r>
      <w:r w:rsidRPr="00FF056D">
        <w:rPr>
          <w:rStyle w:val="Emphasis"/>
          <w:highlight w:val="green"/>
        </w:rPr>
        <w:t>dispersed political technologies.</w:t>
      </w:r>
      <w:r>
        <w:rPr>
          <w:rStyle w:val="Emphasis"/>
        </w:rPr>
        <w:t xml:space="preserve"> </w:t>
      </w:r>
      <w:r w:rsidRPr="001B4EB0">
        <w:rPr>
          <w:rStyle w:val="StyleUnderline"/>
        </w:rPr>
        <w:t>Ontological anthropology</w:t>
      </w:r>
      <w:r w:rsidRPr="001B4EB0">
        <w:rPr>
          <w:sz w:val="16"/>
        </w:rPr>
        <w:t xml:space="preserve"> is fundamentally a story about the Amazonian primitive. It </w:t>
      </w:r>
      <w:r w:rsidRPr="001B4EB0">
        <w:rPr>
          <w:rStyle w:val="StyleUnderline"/>
        </w:rPr>
        <w:t>rests on the recent discovery of a non-modern “</w:t>
      </w:r>
      <w:proofErr w:type="spellStart"/>
      <w:r w:rsidRPr="001B4EB0">
        <w:rPr>
          <w:rStyle w:val="StyleUnderline"/>
        </w:rPr>
        <w:t>multinaturalist</w:t>
      </w:r>
      <w:proofErr w:type="spellEnd"/>
      <w:r w:rsidRPr="001B4EB0">
        <w:rPr>
          <w:rStyle w:val="StyleUnderline"/>
        </w:rPr>
        <w:t>” ontology within indigenous myths</w:t>
      </w:r>
      <w:r w:rsidRPr="001B4EB0">
        <w:rPr>
          <w:sz w:val="16"/>
        </w:rPr>
        <w:t xml:space="preserve"> (</w:t>
      </w:r>
      <w:proofErr w:type="spellStart"/>
      <w:r w:rsidRPr="001B4EB0">
        <w:rPr>
          <w:sz w:val="16"/>
        </w:rPr>
        <w:t>Viveiros</w:t>
      </w:r>
      <w:proofErr w:type="spellEnd"/>
      <w:r w:rsidRPr="001B4EB0">
        <w:rPr>
          <w:sz w:val="16"/>
        </w:rPr>
        <w:t xml:space="preserve"> de Castro 1998). Yet, as Terry Turner (2009) shows, </w:t>
      </w:r>
      <w:r w:rsidRPr="001B4EB0">
        <w:rPr>
          <w:rStyle w:val="StyleUnderline"/>
        </w:rPr>
        <w:t xml:space="preserve">the figure of this “Amerindian </w:t>
      </w:r>
      <w:r w:rsidRPr="00FF056D">
        <w:rPr>
          <w:rStyle w:val="StyleUnderline"/>
          <w:highlight w:val="green"/>
        </w:rPr>
        <w:t xml:space="preserve">cosmology” is based on </w:t>
      </w:r>
      <w:r w:rsidRPr="00FF056D">
        <w:rPr>
          <w:rStyle w:val="Emphasis"/>
          <w:highlight w:val="green"/>
        </w:rPr>
        <w:t>ethnographic misrepresentation.</w:t>
      </w:r>
      <w:r w:rsidRPr="00FF056D">
        <w:rPr>
          <w:rStyle w:val="StyleUnderline"/>
          <w:highlight w:val="green"/>
        </w:rPr>
        <w:t xml:space="preserve"> </w:t>
      </w:r>
      <w:proofErr w:type="spellStart"/>
      <w:r w:rsidRPr="001B4EB0">
        <w:rPr>
          <w:rStyle w:val="StyleUnderline"/>
        </w:rPr>
        <w:t>Kayapó</w:t>
      </w:r>
      <w:proofErr w:type="spellEnd"/>
      <w:r w:rsidRPr="001B4EB0">
        <w:rPr>
          <w:rStyle w:val="StyleUnderline"/>
        </w:rPr>
        <w:t xml:space="preserve"> myths, for instance, do not collapse nature/culture divides.</w:t>
      </w:r>
      <w:r w:rsidRPr="001B4EB0">
        <w:rPr>
          <w:sz w:val="16"/>
        </w:rPr>
        <w:t xml:space="preserve"> Rather, </w:t>
      </w:r>
      <w:r w:rsidRPr="001B4EB0">
        <w:rPr>
          <w:rStyle w:val="StyleUnderline"/>
        </w:rPr>
        <w:t xml:space="preserve">the “whole point” is to describe how animals and humans became </w:t>
      </w:r>
      <w:r w:rsidRPr="001B4EB0">
        <w:rPr>
          <w:rStyle w:val="Emphasis"/>
        </w:rPr>
        <w:t>fully differentiated</w:t>
      </w:r>
      <w:r w:rsidRPr="001B4EB0">
        <w:rPr>
          <w:rStyle w:val="StyleUnderline"/>
        </w:rPr>
        <w:t xml:space="preserve"> from one another</w:t>
      </w:r>
      <w:r w:rsidRPr="001B4EB0">
        <w:rPr>
          <w:sz w:val="16"/>
        </w:rPr>
        <w:t xml:space="preserve">, with one key twist: </w:t>
      </w:r>
      <w:r w:rsidRPr="001B4EB0">
        <w:rPr>
          <w:rStyle w:val="StyleUnderline"/>
        </w:rPr>
        <w:t>humanity is defined not as a collection of traits but as the capacity to objectify the process of objectification itself.</w:t>
      </w:r>
      <w:r w:rsidRPr="001B4EB0">
        <w:rPr>
          <w:sz w:val="16"/>
        </w:rPr>
        <w:t xml:space="preserve"> In such ways, </w:t>
      </w:r>
      <w:r w:rsidRPr="001B4EB0">
        <w:rPr>
          <w:rStyle w:val="StyleUnderline"/>
        </w:rPr>
        <w:t xml:space="preserve">the attribution of this hyper-real </w:t>
      </w:r>
      <w:r w:rsidRPr="00FF056D">
        <w:rPr>
          <w:rStyle w:val="StyleUnderline"/>
          <w:highlight w:val="green"/>
        </w:rPr>
        <w:t xml:space="preserve">cosmology </w:t>
      </w:r>
      <w:r w:rsidRPr="00FF056D">
        <w:rPr>
          <w:rStyle w:val="Emphasis"/>
          <w:highlight w:val="green"/>
        </w:rPr>
        <w:t>paradoxically reifies</w:t>
      </w:r>
      <w:r w:rsidRPr="00FF056D">
        <w:rPr>
          <w:rStyle w:val="StyleUnderline"/>
          <w:highlight w:val="green"/>
        </w:rPr>
        <w:t xml:space="preserve"> the</w:t>
      </w:r>
      <w:r w:rsidRPr="001B4EB0">
        <w:rPr>
          <w:rStyle w:val="StyleUnderline"/>
        </w:rPr>
        <w:t xml:space="preserve"> very </w:t>
      </w:r>
      <w:r w:rsidRPr="00FF056D">
        <w:rPr>
          <w:rStyle w:val="StyleUnderline"/>
          <w:highlight w:val="green"/>
        </w:rPr>
        <w:t>terms of the</w:t>
      </w:r>
      <w:r w:rsidRPr="001B4EB0">
        <w:rPr>
          <w:rStyle w:val="StyleUnderline"/>
        </w:rPr>
        <w:t xml:space="preserve"> nature/culture </w:t>
      </w:r>
      <w:r w:rsidRPr="00FF056D">
        <w:rPr>
          <w:rStyle w:val="StyleUnderline"/>
          <w:highlight w:val="green"/>
        </w:rPr>
        <w:t>binary it is invoked to disprove.</w:t>
      </w:r>
      <w:r>
        <w:rPr>
          <w:rStyle w:val="StyleUnderline"/>
        </w:rPr>
        <w:t xml:space="preserve"> </w:t>
      </w:r>
      <w:r w:rsidRPr="001B4EB0">
        <w:rPr>
          <w:sz w:val="16"/>
        </w:rPr>
        <w:t xml:space="preserve">At the very least, this means that </w:t>
      </w:r>
      <w:r w:rsidRPr="00FF056D">
        <w:rPr>
          <w:rStyle w:val="StyleUnderline"/>
          <w:highlight w:val="green"/>
        </w:rPr>
        <w:t>ontological anthropology cannot account for</w:t>
      </w:r>
      <w:r w:rsidRPr="001B4EB0">
        <w:rPr>
          <w:sz w:val="16"/>
        </w:rPr>
        <w:t xml:space="preserve"> those </w:t>
      </w:r>
      <w:proofErr w:type="gramStart"/>
      <w:r w:rsidRPr="001B4EB0">
        <w:rPr>
          <w:sz w:val="16"/>
        </w:rPr>
        <w:t xml:space="preserve">actually </w:t>
      </w:r>
      <w:r w:rsidRPr="001B4EB0">
        <w:rPr>
          <w:rStyle w:val="StyleUnderline"/>
        </w:rPr>
        <w:t>existing</w:t>
      </w:r>
      <w:proofErr w:type="gramEnd"/>
      <w:r w:rsidRPr="001B4EB0">
        <w:rPr>
          <w:rStyle w:val="StyleUnderline"/>
        </w:rPr>
        <w:t xml:space="preserve"> </w:t>
      </w:r>
      <w:r w:rsidRPr="00FF056D">
        <w:rPr>
          <w:rStyle w:val="StyleUnderline"/>
          <w:highlight w:val="green"/>
        </w:rPr>
        <w:t xml:space="preserve">forms of indigenous worlding that </w:t>
      </w:r>
      <w:r w:rsidRPr="001B4EB0">
        <w:rPr>
          <w:rStyle w:val="Emphasis"/>
        </w:rPr>
        <w:t xml:space="preserve">mimetically </w:t>
      </w:r>
      <w:r w:rsidRPr="00FF056D">
        <w:rPr>
          <w:rStyle w:val="Emphasis"/>
          <w:highlight w:val="green"/>
        </w:rPr>
        <w:t>engage modern binaries</w:t>
      </w:r>
      <w:r w:rsidRPr="00FF056D">
        <w:rPr>
          <w:rStyle w:val="StyleUnderline"/>
          <w:highlight w:val="green"/>
        </w:rPr>
        <w:t xml:space="preserve"> as </w:t>
      </w:r>
      <w:r w:rsidRPr="00FF056D">
        <w:rPr>
          <w:rStyle w:val="Emphasis"/>
          <w:highlight w:val="green"/>
        </w:rPr>
        <w:t>meaningful coordinates</w:t>
      </w:r>
      <w:r w:rsidRPr="001B4EB0">
        <w:rPr>
          <w:rStyle w:val="StyleUnderline"/>
        </w:rPr>
        <w:t xml:space="preserve"> for self-fashioning</w:t>
      </w:r>
      <w:r w:rsidRPr="001B4EB0">
        <w:rPr>
          <w:sz w:val="16"/>
        </w:rPr>
        <w:t xml:space="preserve"> (Taussig 1987; Abercrombie 1998). This is certainly true in the case of </w:t>
      </w:r>
      <w:proofErr w:type="gramStart"/>
      <w:r w:rsidRPr="001B4EB0">
        <w:rPr>
          <w:sz w:val="16"/>
        </w:rPr>
        <w:t>recently-contacted</w:t>
      </w:r>
      <w:proofErr w:type="gramEnd"/>
      <w:r w:rsidRPr="001B4EB0">
        <w:rPr>
          <w:sz w:val="16"/>
        </w:rPr>
        <w:t xml:space="preserve"> </w:t>
      </w:r>
      <w:proofErr w:type="spellStart"/>
      <w:r w:rsidRPr="001B4EB0">
        <w:rPr>
          <w:sz w:val="16"/>
        </w:rPr>
        <w:t>Ayoreo</w:t>
      </w:r>
      <w:proofErr w:type="spellEnd"/>
      <w:r w:rsidRPr="001B4EB0">
        <w:rPr>
          <w:sz w:val="16"/>
        </w:rPr>
        <w:t xml:space="preserve">-speaking peoples in the Gran Chaco. </w:t>
      </w:r>
      <w:proofErr w:type="spellStart"/>
      <w:r w:rsidRPr="00FF056D">
        <w:rPr>
          <w:rStyle w:val="Emphasis"/>
          <w:highlight w:val="green"/>
        </w:rPr>
        <w:t>Ayoreo</w:t>
      </w:r>
      <w:proofErr w:type="spellEnd"/>
      <w:r w:rsidRPr="00FF056D">
        <w:rPr>
          <w:rStyle w:val="Emphasis"/>
          <w:highlight w:val="green"/>
        </w:rPr>
        <w:t xml:space="preserve"> projects</w:t>
      </w:r>
      <w:r w:rsidRPr="001B4EB0">
        <w:rPr>
          <w:sz w:val="16"/>
        </w:rPr>
        <w:t xml:space="preserve"> of becoming </w:t>
      </w:r>
      <w:r w:rsidRPr="00FF056D">
        <w:rPr>
          <w:rStyle w:val="StyleUnderline"/>
          <w:highlight w:val="green"/>
        </w:rPr>
        <w:t xml:space="preserve">are </w:t>
      </w:r>
      <w:r w:rsidRPr="00FF056D">
        <w:rPr>
          <w:rStyle w:val="Emphasis"/>
          <w:highlight w:val="green"/>
        </w:rPr>
        <w:t>not</w:t>
      </w:r>
      <w:r w:rsidRPr="00FF056D">
        <w:rPr>
          <w:rStyle w:val="StyleUnderline"/>
          <w:highlight w:val="green"/>
        </w:rPr>
        <w:t xml:space="preserve"> a </w:t>
      </w:r>
      <w:r w:rsidRPr="00FF056D">
        <w:rPr>
          <w:rStyle w:val="Emphasis"/>
          <w:highlight w:val="green"/>
        </w:rPr>
        <w:t>cosmology against the state</w:t>
      </w:r>
      <w:r w:rsidRPr="00FF056D">
        <w:rPr>
          <w:rStyle w:val="StyleUnderline"/>
          <w:highlight w:val="green"/>
        </w:rPr>
        <w:t>, but</w:t>
      </w:r>
      <w:r w:rsidRPr="001B4EB0">
        <w:rPr>
          <w:rStyle w:val="StyleUnderline"/>
        </w:rPr>
        <w:t xml:space="preserve"> a set of </w:t>
      </w:r>
      <w:r w:rsidRPr="00FF056D">
        <w:rPr>
          <w:rStyle w:val="Emphasis"/>
          <w:highlight w:val="green"/>
        </w:rPr>
        <w:t>moral responses</w:t>
      </w:r>
      <w:r w:rsidRPr="00FF056D">
        <w:rPr>
          <w:rStyle w:val="StyleUnderline"/>
          <w:highlight w:val="green"/>
        </w:rPr>
        <w:t xml:space="preserve"> to</w:t>
      </w:r>
      <w:r w:rsidRPr="001B4EB0">
        <w:rPr>
          <w:rStyle w:val="StyleUnderline"/>
        </w:rPr>
        <w:t xml:space="preserve"> the nonsensical contexts of </w:t>
      </w:r>
      <w:r w:rsidRPr="00FF056D">
        <w:rPr>
          <w:rStyle w:val="StyleUnderline"/>
          <w:highlight w:val="green"/>
        </w:rPr>
        <w:t>colonial violence</w:t>
      </w:r>
      <w:r w:rsidRPr="001B4EB0">
        <w:rPr>
          <w:sz w:val="16"/>
        </w:rPr>
        <w:t xml:space="preserve">, soul-collecting missionaries, radio sound, humanitarian NGOs, </w:t>
      </w:r>
      <w:r w:rsidRPr="00FF056D">
        <w:rPr>
          <w:rStyle w:val="StyleUnderline"/>
          <w:highlight w:val="green"/>
        </w:rPr>
        <w:t xml:space="preserve">neoliberal </w:t>
      </w:r>
      <w:r w:rsidRPr="001B4EB0">
        <w:rPr>
          <w:rStyle w:val="StyleUnderline"/>
        </w:rPr>
        <w:t xml:space="preserve">economic </w:t>
      </w:r>
      <w:r w:rsidRPr="00FF056D">
        <w:rPr>
          <w:rStyle w:val="StyleUnderline"/>
          <w:highlight w:val="green"/>
        </w:rPr>
        <w:t>policies, and</w:t>
      </w:r>
      <w:r w:rsidRPr="001B4EB0">
        <w:rPr>
          <w:rStyle w:val="StyleUnderline"/>
        </w:rPr>
        <w:t xml:space="preserve"> rampant </w:t>
      </w:r>
      <w:r w:rsidRPr="00FF056D">
        <w:rPr>
          <w:rStyle w:val="StyleUnderline"/>
          <w:highlight w:val="green"/>
        </w:rPr>
        <w:t>ecological devastation</w:t>
      </w:r>
      <w:r w:rsidRPr="001B4EB0">
        <w:rPr>
          <w:sz w:val="16"/>
        </w:rPr>
        <w:t xml:space="preserve"> (</w:t>
      </w:r>
      <w:proofErr w:type="spellStart"/>
      <w:r w:rsidRPr="001B4EB0">
        <w:rPr>
          <w:sz w:val="16"/>
        </w:rPr>
        <w:t>Bessire</w:t>
      </w:r>
      <w:proofErr w:type="spellEnd"/>
      <w:r w:rsidRPr="001B4EB0">
        <w:rPr>
          <w:sz w:val="16"/>
        </w:rPr>
        <w:t xml:space="preserve"> 2014). Only by erasing these conditions could a “non-</w:t>
      </w:r>
      <w:proofErr w:type="spellStart"/>
      <w:r w:rsidRPr="001B4EB0">
        <w:rPr>
          <w:sz w:val="16"/>
        </w:rPr>
        <w:t>interiorizable</w:t>
      </w:r>
      <w:proofErr w:type="spellEnd"/>
      <w:r w:rsidRPr="001B4EB0">
        <w:rPr>
          <w:sz w:val="16"/>
        </w:rPr>
        <w:t xml:space="preserve">” </w:t>
      </w:r>
      <w:proofErr w:type="spellStart"/>
      <w:r w:rsidRPr="001B4EB0">
        <w:rPr>
          <w:sz w:val="16"/>
        </w:rPr>
        <w:t>multinaturalist</w:t>
      </w:r>
      <w:proofErr w:type="spellEnd"/>
      <w:r w:rsidRPr="001B4EB0">
        <w:rPr>
          <w:sz w:val="16"/>
        </w:rPr>
        <w:t xml:space="preserve"> exteriority be identified. Doesn’t this suggest that </w:t>
      </w:r>
      <w:r w:rsidRPr="001B4EB0">
        <w:rPr>
          <w:rStyle w:val="StyleUnderline"/>
        </w:rPr>
        <w:t>ontological anthropology is predicated on homogenizing and standardizing the very multiplicity it claims to decolonize</w:t>
      </w:r>
      <w:r w:rsidRPr="001B4EB0">
        <w:rPr>
          <w:sz w:val="16"/>
        </w:rPr>
        <w:t xml:space="preserve">? What does it mean if </w:t>
      </w:r>
      <w:r w:rsidRPr="00FF056D">
        <w:rPr>
          <w:rStyle w:val="Emphasis"/>
          <w:highlight w:val="green"/>
        </w:rPr>
        <w:t>ontological anthropology</w:t>
      </w:r>
      <w:r w:rsidRPr="00FF056D">
        <w:rPr>
          <w:rStyle w:val="StyleUnderline"/>
          <w:highlight w:val="green"/>
        </w:rPr>
        <w:t xml:space="preserve">, </w:t>
      </w:r>
      <w:r w:rsidRPr="001B4EB0">
        <w:rPr>
          <w:rStyle w:val="StyleUnderline"/>
        </w:rPr>
        <w:t xml:space="preserve">in its eagerness to </w:t>
      </w:r>
      <w:r w:rsidRPr="001B4EB0">
        <w:rPr>
          <w:rStyle w:val="Emphasis"/>
        </w:rPr>
        <w:t>avoid</w:t>
      </w:r>
      <w:r w:rsidRPr="001B4EB0">
        <w:rPr>
          <w:rStyle w:val="StyleUnderline"/>
        </w:rPr>
        <w:t xml:space="preserve"> the overdetermined dualism of nature/culture, </w:t>
      </w:r>
      <w:r w:rsidRPr="00FF056D">
        <w:rPr>
          <w:rStyle w:val="StyleUnderline"/>
          <w:highlight w:val="green"/>
        </w:rPr>
        <w:t>reifies</w:t>
      </w:r>
      <w:r w:rsidRPr="001B4EB0">
        <w:rPr>
          <w:sz w:val="16"/>
        </w:rPr>
        <w:t xml:space="preserve"> the most modern binary of all: </w:t>
      </w:r>
      <w:r w:rsidRPr="00FF056D">
        <w:rPr>
          <w:rStyle w:val="StyleUnderline"/>
          <w:highlight w:val="green"/>
        </w:rPr>
        <w:t xml:space="preserve">the </w:t>
      </w:r>
      <w:r w:rsidRPr="00FF056D">
        <w:rPr>
          <w:rStyle w:val="Emphasis"/>
          <w:highlight w:val="green"/>
        </w:rPr>
        <w:t>radical incommensurability</w:t>
      </w:r>
      <w:r w:rsidRPr="00FF056D">
        <w:rPr>
          <w:rStyle w:val="StyleUnderline"/>
          <w:highlight w:val="green"/>
        </w:rPr>
        <w:t xml:space="preserve"> of </w:t>
      </w:r>
      <w:r w:rsidRPr="00FF056D">
        <w:rPr>
          <w:rStyle w:val="Emphasis"/>
          <w:highlight w:val="green"/>
        </w:rPr>
        <w:t>modern</w:t>
      </w:r>
      <w:r w:rsidRPr="00FF056D">
        <w:rPr>
          <w:rStyle w:val="StyleUnderline"/>
          <w:highlight w:val="green"/>
        </w:rPr>
        <w:t xml:space="preserve"> and </w:t>
      </w:r>
      <w:r w:rsidRPr="00FF056D">
        <w:rPr>
          <w:rStyle w:val="Emphasis"/>
          <w:highlight w:val="green"/>
        </w:rPr>
        <w:t>non-modern worlds</w:t>
      </w:r>
      <w:r w:rsidRPr="001B4EB0">
        <w:rPr>
          <w:sz w:val="16"/>
        </w:rPr>
        <w:t>?</w:t>
      </w:r>
      <w:r>
        <w:rPr>
          <w:sz w:val="16"/>
        </w:rPr>
        <w:t xml:space="preserve"> </w:t>
      </w:r>
      <w:r w:rsidRPr="001B4EB0">
        <w:rPr>
          <w:sz w:val="16"/>
        </w:rPr>
        <w:t xml:space="preserve">Charged with getting nature wrong, </w:t>
      </w:r>
      <w:r w:rsidRPr="00FF056D">
        <w:rPr>
          <w:rStyle w:val="Emphasis"/>
          <w:highlight w:val="green"/>
        </w:rPr>
        <w:t>modernity is rejected out of hand</w:t>
      </w:r>
      <w:r w:rsidRPr="001B4EB0">
        <w:rPr>
          <w:sz w:val="16"/>
        </w:rPr>
        <w:t xml:space="preserve"> in the ontological turn. </w:t>
      </w:r>
      <w:r w:rsidRPr="001B4EB0">
        <w:rPr>
          <w:rStyle w:val="StyleUnderline"/>
        </w:rPr>
        <w:t xml:space="preserve">While the West mistook Nature for an underlying architecture, indigenous people have long realized a more fundamental truth: the natural world is legion and lively. Yet </w:t>
      </w:r>
      <w:r w:rsidRPr="00FF056D">
        <w:rPr>
          <w:rStyle w:val="StyleUnderline"/>
          <w:highlight w:val="green"/>
        </w:rPr>
        <w:t>this</w:t>
      </w:r>
      <w:r w:rsidRPr="001B4EB0">
        <w:rPr>
          <w:rStyle w:val="StyleUnderline"/>
        </w:rPr>
        <w:t xml:space="preserve"> supposed </w:t>
      </w:r>
      <w:r w:rsidRPr="00FF056D">
        <w:rPr>
          <w:rStyle w:val="StyleUnderline"/>
          <w:highlight w:val="green"/>
        </w:rPr>
        <w:t>distinction between modernity</w:t>
      </w:r>
      <w:r w:rsidRPr="001B4EB0">
        <w:rPr>
          <w:sz w:val="16"/>
        </w:rPr>
        <w:t xml:space="preserve"> (</w:t>
      </w:r>
      <w:proofErr w:type="spellStart"/>
      <w:r w:rsidRPr="001B4EB0">
        <w:rPr>
          <w:sz w:val="16"/>
        </w:rPr>
        <w:t>mononaturalism</w:t>
      </w:r>
      <w:proofErr w:type="spellEnd"/>
      <w:r w:rsidRPr="001B4EB0">
        <w:rPr>
          <w:sz w:val="16"/>
        </w:rPr>
        <w:t xml:space="preserve">) </w:t>
      </w:r>
      <w:r w:rsidRPr="00FF056D">
        <w:rPr>
          <w:rStyle w:val="StyleUnderline"/>
          <w:highlight w:val="green"/>
        </w:rPr>
        <w:t>and the rest</w:t>
      </w:r>
      <w:r w:rsidRPr="001B4EB0">
        <w:rPr>
          <w:sz w:val="16"/>
        </w:rPr>
        <w:t xml:space="preserve"> (</w:t>
      </w:r>
      <w:proofErr w:type="spellStart"/>
      <w:r w:rsidRPr="001B4EB0">
        <w:rPr>
          <w:sz w:val="16"/>
        </w:rPr>
        <w:t>multinaturalism</w:t>
      </w:r>
      <w:proofErr w:type="spellEnd"/>
      <w:r w:rsidRPr="001B4EB0">
        <w:rPr>
          <w:sz w:val="16"/>
        </w:rPr>
        <w:t xml:space="preserve">) </w:t>
      </w:r>
      <w:r w:rsidRPr="00FF056D">
        <w:rPr>
          <w:rStyle w:val="StyleUnderline"/>
          <w:highlight w:val="green"/>
        </w:rPr>
        <w:t>seems</w:t>
      </w:r>
      <w:r w:rsidRPr="001B4EB0">
        <w:rPr>
          <w:sz w:val="16"/>
        </w:rPr>
        <w:t xml:space="preserve"> strangely </w:t>
      </w:r>
      <w:r w:rsidRPr="001B4EB0">
        <w:rPr>
          <w:strike/>
          <w:sz w:val="16"/>
        </w:rPr>
        <w:t>illiterate</w:t>
      </w:r>
      <w:r w:rsidRPr="001B4EB0">
        <w:rPr>
          <w:sz w:val="16"/>
        </w:rPr>
        <w:t xml:space="preserve"> </w:t>
      </w:r>
      <w:r w:rsidRPr="00FF056D">
        <w:rPr>
          <w:rStyle w:val="StyleUnderline"/>
          <w:highlight w:val="green"/>
        </w:rPr>
        <w:t>[</w:t>
      </w:r>
      <w:r w:rsidRPr="00FF056D">
        <w:rPr>
          <w:rStyle w:val="Emphasis"/>
          <w:highlight w:val="green"/>
        </w:rPr>
        <w:t>dismissive</w:t>
      </w:r>
      <w:r w:rsidRPr="00FF056D">
        <w:rPr>
          <w:rStyle w:val="StyleUnderline"/>
          <w:highlight w:val="green"/>
        </w:rPr>
        <w:t>] of</w:t>
      </w:r>
      <w:r w:rsidRPr="001B4EB0">
        <w:rPr>
          <w:rStyle w:val="StyleUnderline"/>
        </w:rPr>
        <w:t xml:space="preserve"> more </w:t>
      </w:r>
      <w:r w:rsidRPr="00FF056D">
        <w:rPr>
          <w:rStyle w:val="Emphasis"/>
          <w:highlight w:val="green"/>
        </w:rPr>
        <w:t>nuanced accounts</w:t>
      </w:r>
      <w:r w:rsidRPr="00FF056D">
        <w:rPr>
          <w:rStyle w:val="StyleUnderline"/>
          <w:highlight w:val="green"/>
        </w:rPr>
        <w:t xml:space="preserve"> </w:t>
      </w:r>
      <w:r w:rsidRPr="001B4EB0">
        <w:rPr>
          <w:rStyle w:val="StyleUnderline"/>
        </w:rPr>
        <w:t xml:space="preserve">of the </w:t>
      </w:r>
      <w:r w:rsidRPr="001B4EB0">
        <w:rPr>
          <w:rStyle w:val="Emphasis"/>
        </w:rPr>
        <w:t>natural world</w:t>
      </w:r>
      <w:r w:rsidRPr="001B4EB0">
        <w:rPr>
          <w:rStyle w:val="StyleUnderline"/>
        </w:rPr>
        <w:t xml:space="preserve"> within </w:t>
      </w:r>
      <w:r w:rsidRPr="001B4EB0">
        <w:rPr>
          <w:rStyle w:val="Emphasis"/>
        </w:rPr>
        <w:t>capitalist modernity</w:t>
      </w:r>
      <w:r w:rsidRPr="001B4EB0">
        <w:rPr>
          <w:sz w:val="16"/>
        </w:rPr>
        <w:t xml:space="preserve"> (Williams 1980; </w:t>
      </w:r>
      <w:proofErr w:type="spellStart"/>
      <w:r w:rsidRPr="001B4EB0">
        <w:rPr>
          <w:sz w:val="16"/>
        </w:rPr>
        <w:t>Mintz</w:t>
      </w:r>
      <w:proofErr w:type="spellEnd"/>
      <w:r w:rsidRPr="001B4EB0">
        <w:rPr>
          <w:sz w:val="16"/>
        </w:rPr>
        <w:t xml:space="preserve"> 1986; Mitchell 2002). Attributing the pacification of nature’s vitality to the modern episteme neglects how colonial plantations, industrial farms and factories, national environmental policies, biotechnology companies, and disaster response teams have attempted, in creative and coercive ways, to manage the dispersed agencies of the natural world. </w:t>
      </w:r>
      <w:r w:rsidRPr="001B4EB0">
        <w:rPr>
          <w:rStyle w:val="StyleUnderline"/>
        </w:rPr>
        <w:t xml:space="preserve">The </w:t>
      </w:r>
      <w:r w:rsidRPr="00FF056D">
        <w:rPr>
          <w:rStyle w:val="Emphasis"/>
          <w:highlight w:val="green"/>
        </w:rPr>
        <w:t>easy dismissal</w:t>
      </w:r>
      <w:r w:rsidRPr="00FF056D">
        <w:rPr>
          <w:rStyle w:val="StyleUnderline"/>
          <w:highlight w:val="green"/>
        </w:rPr>
        <w:t xml:space="preserve"> of modernity </w:t>
      </w:r>
      <w:r w:rsidRPr="001B4EB0">
        <w:rPr>
          <w:rStyle w:val="StyleUnderline"/>
        </w:rPr>
        <w:t xml:space="preserve">as </w:t>
      </w:r>
      <w:proofErr w:type="spellStart"/>
      <w:r w:rsidRPr="001B4EB0">
        <w:rPr>
          <w:rStyle w:val="StyleUnderline"/>
        </w:rPr>
        <w:t>mononaturalism</w:t>
      </w:r>
      <w:proofErr w:type="spellEnd"/>
      <w:r w:rsidRPr="001B4EB0">
        <w:rPr>
          <w:rStyle w:val="StyleUnderline"/>
        </w:rPr>
        <w:t xml:space="preserve"> </w:t>
      </w:r>
      <w:r w:rsidRPr="00FF056D">
        <w:rPr>
          <w:rStyle w:val="StyleUnderline"/>
          <w:highlight w:val="green"/>
        </w:rPr>
        <w:t xml:space="preserve">disregards the </w:t>
      </w:r>
      <w:r w:rsidRPr="00FF056D">
        <w:rPr>
          <w:rStyle w:val="Emphasis"/>
          <w:highlight w:val="green"/>
        </w:rPr>
        <w:t>long list of ways</w:t>
      </w:r>
      <w:r w:rsidRPr="00FF056D">
        <w:rPr>
          <w:rStyle w:val="StyleUnderline"/>
          <w:highlight w:val="green"/>
        </w:rPr>
        <w:t xml:space="preserve"> that</w:t>
      </w:r>
      <w:r w:rsidRPr="001B4EB0">
        <w:rPr>
          <w:rStyle w:val="StyleUnderline"/>
        </w:rPr>
        <w:t xml:space="preserve"> </w:t>
      </w:r>
      <w:proofErr w:type="gramStart"/>
      <w:r w:rsidRPr="001B4EB0">
        <w:rPr>
          <w:rStyle w:val="StyleUnderline"/>
        </w:rPr>
        <w:t xml:space="preserve">particular </w:t>
      </w:r>
      <w:r w:rsidRPr="00FF056D">
        <w:rPr>
          <w:rStyle w:val="StyleUnderline"/>
          <w:highlight w:val="green"/>
        </w:rPr>
        <w:t>format</w:t>
      </w:r>
      <w:proofErr w:type="gramEnd"/>
      <w:r w:rsidRPr="00FF056D">
        <w:rPr>
          <w:rStyle w:val="StyleUnderline"/>
          <w:highlight w:val="green"/>
        </w:rPr>
        <w:t xml:space="preserve"> </w:t>
      </w:r>
      <w:r w:rsidRPr="00FF056D">
        <w:rPr>
          <w:rStyle w:val="Emphasis"/>
          <w:highlight w:val="green"/>
        </w:rPr>
        <w:t>never really mattered</w:t>
      </w:r>
      <w:r w:rsidRPr="00FF056D">
        <w:rPr>
          <w:rStyle w:val="StyleUnderline"/>
          <w:highlight w:val="green"/>
        </w:rPr>
        <w:t xml:space="preserve"> in</w:t>
      </w:r>
      <w:r w:rsidRPr="001B4EB0">
        <w:rPr>
          <w:rStyle w:val="StyleUnderline"/>
        </w:rPr>
        <w:t xml:space="preserve"> the more consequential </w:t>
      </w:r>
      <w:r w:rsidRPr="00FF056D">
        <w:rPr>
          <w:rStyle w:val="StyleUnderline"/>
          <w:highlight w:val="green"/>
        </w:rPr>
        <w:t>makings of our present.</w:t>
      </w:r>
      <w:r>
        <w:rPr>
          <w:rStyle w:val="StyleUnderline"/>
        </w:rPr>
        <w:t xml:space="preserve"> </w:t>
      </w:r>
      <w:r w:rsidRPr="001B4EB0">
        <w:rPr>
          <w:sz w:val="16"/>
        </w:rPr>
        <w:t xml:space="preserve">It is </w:t>
      </w:r>
      <w:proofErr w:type="gramStart"/>
      <w:r w:rsidRPr="001B4EB0">
        <w:rPr>
          <w:sz w:val="16"/>
        </w:rPr>
        <w:t>all the more</w:t>
      </w:r>
      <w:proofErr w:type="gramEnd"/>
      <w:r w:rsidRPr="001B4EB0">
        <w:rPr>
          <w:sz w:val="16"/>
        </w:rPr>
        <w:t xml:space="preserve"> ironic, then, that ontological anthropology uses climate change to spur a conversion away from </w:t>
      </w:r>
      <w:r w:rsidRPr="001B4EB0">
        <w:rPr>
          <w:sz w:val="16"/>
        </w:rPr>
        <w:lastRenderedPageBreak/>
        <w:t xml:space="preserve">the epistemic cage of modernity. We would do well to remember that, in the most concrete sense, modernity did not disrupt our planet’s climate, hydrocarbons did. Such fixation on modernity misses the far more complicated and consequential materiality of fossil fuels (Bond 2013). In the momentum they enable and in the </w:t>
      </w:r>
      <w:proofErr w:type="gramStart"/>
      <w:r w:rsidRPr="001B4EB0">
        <w:rPr>
          <w:sz w:val="16"/>
        </w:rPr>
        <w:t>toxicity</w:t>
      </w:r>
      <w:proofErr w:type="gramEnd"/>
      <w:r w:rsidRPr="001B4EB0">
        <w:rPr>
          <w:sz w:val="16"/>
        </w:rPr>
        <w:t xml:space="preserve"> they enact, hydrocarbons naturalize differences in new ways. Such </w:t>
      </w:r>
      <w:proofErr w:type="spellStart"/>
      <w:r w:rsidRPr="001B4EB0">
        <w:rPr>
          <w:sz w:val="16"/>
        </w:rPr>
        <w:t>petro</w:t>
      </w:r>
      <w:proofErr w:type="spellEnd"/>
      <w:r w:rsidRPr="001B4EB0">
        <w:rPr>
          <w:sz w:val="16"/>
        </w:rPr>
        <w:t xml:space="preserve">-effects amplify existing fault lines not only in industrial cities but also in the premier </w:t>
      </w:r>
      <w:proofErr w:type="spellStart"/>
      <w:r w:rsidRPr="001B4EB0">
        <w:rPr>
          <w:sz w:val="16"/>
        </w:rPr>
        <w:t>fieldsites</w:t>
      </w:r>
      <w:proofErr w:type="spellEnd"/>
      <w:r w:rsidRPr="001B4EB0">
        <w:rPr>
          <w:sz w:val="16"/>
        </w:rPr>
        <w:t xml:space="preserve"> of ontological anthropology: the supposedly pristine hinterlands. In the boreal forests of the northern Alberta or in the upper reaches of the Amazon Basin or in the snowy expanses of the arctic or in the dusty forests of the Gran Chaco, the many afterlives of hydrocarbons are giving rise to contorted landscapes, cancerous bodies, and mutated ecologies. Such problems form a “slow violence” (Nixon 2011) that the spirited naturalism of ontological anthropology cannot register let alone resist.</w:t>
      </w:r>
      <w:r>
        <w:rPr>
          <w:sz w:val="16"/>
        </w:rPr>
        <w:t xml:space="preserve"> </w:t>
      </w:r>
      <w:r w:rsidRPr="001B4EB0">
        <w:rPr>
          <w:sz w:val="16"/>
          <w:szCs w:val="16"/>
        </w:rPr>
        <w:t>These observations lead us to formulate the following three theses:</w:t>
      </w:r>
      <w:r>
        <w:rPr>
          <w:sz w:val="16"/>
          <w:szCs w:val="16"/>
        </w:rPr>
        <w:t xml:space="preserve"> </w:t>
      </w:r>
      <w:r w:rsidRPr="001B4EB0">
        <w:rPr>
          <w:sz w:val="16"/>
          <w:szCs w:val="16"/>
        </w:rPr>
        <w:t>First, the ontological turn replaces an ethnography of the actual with a sociology of the possible.</w:t>
      </w:r>
      <w:r>
        <w:rPr>
          <w:sz w:val="16"/>
          <w:szCs w:val="16"/>
        </w:rPr>
        <w:t xml:space="preserve"> </w:t>
      </w:r>
      <w:r w:rsidRPr="001B4EB0">
        <w:rPr>
          <w:sz w:val="16"/>
        </w:rPr>
        <w:t>Second, the ontological turn reifies the wreckage of various histories as the forms of the philosophic present, insofar as it imagines colonial and ethnological legacies as the perfect kind of village for forward thinking philosophy.</w:t>
      </w:r>
      <w:r>
        <w:rPr>
          <w:sz w:val="16"/>
        </w:rPr>
        <w:t xml:space="preserve"> </w:t>
      </w:r>
      <w:r w:rsidRPr="001B4EB0">
        <w:rPr>
          <w:sz w:val="16"/>
        </w:rPr>
        <w:t xml:space="preserve">Finally, </w:t>
      </w:r>
      <w:r w:rsidRPr="00FF056D">
        <w:rPr>
          <w:rStyle w:val="StyleUnderline"/>
          <w:highlight w:val="green"/>
        </w:rPr>
        <w:t xml:space="preserve">the </w:t>
      </w:r>
      <w:r w:rsidRPr="00FF056D">
        <w:rPr>
          <w:rStyle w:val="Emphasis"/>
          <w:highlight w:val="green"/>
        </w:rPr>
        <w:t>ontological turn</w:t>
      </w:r>
      <w:r w:rsidRPr="00FF056D">
        <w:rPr>
          <w:rStyle w:val="StyleUnderline"/>
          <w:highlight w:val="green"/>
        </w:rPr>
        <w:t xml:space="preserve"> formats life</w:t>
      </w:r>
      <w:r w:rsidRPr="001B4EB0">
        <w:rPr>
          <w:rStyle w:val="StyleUnderline"/>
        </w:rPr>
        <w:t xml:space="preserve"> for new kinds of rule </w:t>
      </w:r>
      <w:r w:rsidRPr="00FF056D">
        <w:rPr>
          <w:rStyle w:val="StyleUnderline"/>
          <w:highlight w:val="green"/>
        </w:rPr>
        <w:t>premised on a narrowing of legitimate concern and a widening of</w:t>
      </w:r>
      <w:r w:rsidRPr="001B4EB0">
        <w:rPr>
          <w:rStyle w:val="StyleUnderline"/>
        </w:rPr>
        <w:t xml:space="preserve"> acceptable </w:t>
      </w:r>
      <w:r w:rsidRPr="00FF056D">
        <w:rPr>
          <w:rStyle w:val="StyleUnderline"/>
          <w:highlight w:val="green"/>
        </w:rPr>
        <w:t xml:space="preserve">disregard, wherein the </w:t>
      </w:r>
      <w:r w:rsidRPr="00FF056D">
        <w:rPr>
          <w:rStyle w:val="Emphasis"/>
          <w:highlight w:val="green"/>
        </w:rPr>
        <w:t>alter-modern worlds</w:t>
      </w:r>
      <w:r w:rsidRPr="00FF056D">
        <w:rPr>
          <w:rStyle w:val="StyleUnderline"/>
          <w:highlight w:val="green"/>
        </w:rPr>
        <w:t xml:space="preserve"> discovered by </w:t>
      </w:r>
      <w:r w:rsidRPr="00FF056D">
        <w:rPr>
          <w:rStyle w:val="Emphasis"/>
          <w:highlight w:val="green"/>
        </w:rPr>
        <w:t>elite scholars</w:t>
      </w:r>
      <w:r w:rsidRPr="00FF056D">
        <w:rPr>
          <w:rStyle w:val="StyleUnderline"/>
          <w:highlight w:val="green"/>
        </w:rPr>
        <w:t xml:space="preserve"> provides </w:t>
      </w:r>
      <w:r w:rsidRPr="00FF056D">
        <w:rPr>
          <w:rStyle w:val="Emphasis"/>
          <w:highlight w:val="green"/>
        </w:rPr>
        <w:t>redemptive inhabitation</w:t>
      </w:r>
      <w:r w:rsidRPr="00FF056D">
        <w:rPr>
          <w:rStyle w:val="StyleUnderline"/>
          <w:highlight w:val="green"/>
        </w:rPr>
        <w:t xml:space="preserve"> for the </w:t>
      </w:r>
      <w:r w:rsidRPr="00FF056D">
        <w:rPr>
          <w:rStyle w:val="Emphasis"/>
          <w:highlight w:val="green"/>
        </w:rPr>
        <w:t>privileged few</w:t>
      </w:r>
      <w:r w:rsidRPr="00FF056D">
        <w:rPr>
          <w:rStyle w:val="StyleUnderline"/>
          <w:highlight w:val="green"/>
        </w:rPr>
        <w:t xml:space="preserve">, while the </w:t>
      </w:r>
      <w:r w:rsidRPr="00FF056D">
        <w:rPr>
          <w:rStyle w:val="Emphasis"/>
          <w:highlight w:val="green"/>
        </w:rPr>
        <w:t>global</w:t>
      </w:r>
      <w:r w:rsidRPr="00FF056D">
        <w:rPr>
          <w:rStyle w:val="StyleUnderline"/>
          <w:highlight w:val="green"/>
        </w:rPr>
        <w:t xml:space="preserve"> </w:t>
      </w:r>
      <w:r w:rsidRPr="00FF056D">
        <w:rPr>
          <w:rStyle w:val="Emphasis"/>
          <w:highlight w:val="green"/>
        </w:rPr>
        <w:t>masses</w:t>
      </w:r>
      <w:r w:rsidRPr="00FF056D">
        <w:rPr>
          <w:rStyle w:val="StyleUnderline"/>
          <w:highlight w:val="green"/>
        </w:rPr>
        <w:t xml:space="preserve"> confront increasingly </w:t>
      </w:r>
      <w:r w:rsidRPr="00FF056D">
        <w:rPr>
          <w:rStyle w:val="Emphasis"/>
          <w:highlight w:val="green"/>
        </w:rPr>
        <w:t>sharp</w:t>
      </w:r>
      <w:r w:rsidRPr="00FF056D">
        <w:rPr>
          <w:rStyle w:val="StyleUnderline"/>
          <w:highlight w:val="green"/>
        </w:rPr>
        <w:t xml:space="preserve"> forms and </w:t>
      </w:r>
      <w:r w:rsidRPr="00FF056D">
        <w:rPr>
          <w:rStyle w:val="Emphasis"/>
          <w:highlight w:val="green"/>
        </w:rPr>
        <w:t>active</w:t>
      </w:r>
      <w:r w:rsidRPr="00FF056D">
        <w:rPr>
          <w:rStyle w:val="StyleUnderline"/>
          <w:highlight w:val="green"/>
        </w:rPr>
        <w:t xml:space="preserve"> </w:t>
      </w:r>
      <w:r w:rsidRPr="00FF056D">
        <w:rPr>
          <w:rStyle w:val="Emphasis"/>
          <w:highlight w:val="green"/>
        </w:rPr>
        <w:t>processes</w:t>
      </w:r>
      <w:r w:rsidRPr="00FF056D">
        <w:rPr>
          <w:rStyle w:val="StyleUnderline"/>
          <w:highlight w:val="green"/>
        </w:rPr>
        <w:t xml:space="preserve"> of </w:t>
      </w:r>
      <w:r w:rsidRPr="00FF056D">
        <w:rPr>
          <w:rStyle w:val="Emphasis"/>
          <w:highlight w:val="green"/>
        </w:rPr>
        <w:t>inequality</w:t>
      </w:r>
      <w:r w:rsidRPr="00FF056D">
        <w:rPr>
          <w:rStyle w:val="StyleUnderline"/>
          <w:highlight w:val="green"/>
        </w:rPr>
        <w:t xml:space="preserve"> and </w:t>
      </w:r>
      <w:r w:rsidRPr="00FF056D">
        <w:rPr>
          <w:rStyle w:val="Emphasis"/>
          <w:highlight w:val="green"/>
        </w:rPr>
        <w:t>marginalization</w:t>
      </w:r>
    </w:p>
    <w:p w14:paraId="09A5297A" w14:textId="77777777" w:rsidR="00D971AA" w:rsidRDefault="00D971AA" w:rsidP="00A71B1E">
      <w:pPr>
        <w:rPr>
          <w:rStyle w:val="Emphasis"/>
        </w:rPr>
      </w:pPr>
    </w:p>
    <w:p w14:paraId="41F5DDA7" w14:textId="3B821D27" w:rsidR="00A71B1E" w:rsidRPr="001B4EB0" w:rsidRDefault="00A71B1E" w:rsidP="00A71B1E">
      <w:pPr>
        <w:rPr>
          <w:b/>
          <w:iCs/>
          <w:u w:val="single"/>
        </w:rPr>
      </w:pPr>
      <w:r w:rsidRPr="001B4EB0">
        <w:rPr>
          <w:sz w:val="16"/>
        </w:rPr>
        <w:t xml:space="preserve"> (Beck 1992; Harvey 2005; Appadurai 2006; Wacquant 2009; </w:t>
      </w:r>
      <w:proofErr w:type="spellStart"/>
      <w:r w:rsidRPr="001B4EB0">
        <w:rPr>
          <w:sz w:val="16"/>
        </w:rPr>
        <w:t>Stoler</w:t>
      </w:r>
      <w:proofErr w:type="spellEnd"/>
      <w:r w:rsidRPr="001B4EB0">
        <w:rPr>
          <w:sz w:val="16"/>
        </w:rPr>
        <w:t xml:space="preserve"> 2010; </w:t>
      </w:r>
      <w:proofErr w:type="spellStart"/>
      <w:r w:rsidRPr="001B4EB0">
        <w:rPr>
          <w:sz w:val="16"/>
        </w:rPr>
        <w:t>Agier</w:t>
      </w:r>
      <w:proofErr w:type="spellEnd"/>
      <w:r w:rsidRPr="001B4EB0">
        <w:rPr>
          <w:sz w:val="16"/>
        </w:rPr>
        <w:t xml:space="preserve"> 2011; </w:t>
      </w:r>
      <w:proofErr w:type="spellStart"/>
      <w:r w:rsidRPr="001B4EB0">
        <w:rPr>
          <w:sz w:val="16"/>
        </w:rPr>
        <w:t>Fassin</w:t>
      </w:r>
      <w:proofErr w:type="spellEnd"/>
      <w:r w:rsidRPr="001B4EB0">
        <w:rPr>
          <w:sz w:val="16"/>
        </w:rPr>
        <w:t xml:space="preserve"> 2012).</w:t>
      </w:r>
      <w:r>
        <w:rPr>
          <w:sz w:val="16"/>
        </w:rPr>
        <w:t xml:space="preserve"> </w:t>
      </w:r>
      <w:r w:rsidRPr="001B4EB0">
        <w:rPr>
          <w:sz w:val="16"/>
        </w:rPr>
        <w:t xml:space="preserve">In conclusion, we argue that </w:t>
      </w:r>
      <w:r w:rsidRPr="00FF056D">
        <w:rPr>
          <w:rStyle w:val="StyleUnderline"/>
          <w:highlight w:val="green"/>
        </w:rPr>
        <w:t xml:space="preserve">it is misleading to suggest anthropology must </w:t>
      </w:r>
      <w:r w:rsidRPr="00FF056D">
        <w:rPr>
          <w:rStyle w:val="Emphasis"/>
          <w:highlight w:val="green"/>
        </w:rPr>
        <w:t>choose</w:t>
      </w:r>
      <w:r w:rsidRPr="00FF056D">
        <w:rPr>
          <w:rStyle w:val="StyleUnderline"/>
          <w:highlight w:val="green"/>
        </w:rPr>
        <w:t xml:space="preserve"> between</w:t>
      </w:r>
      <w:r w:rsidRPr="001B4EB0">
        <w:rPr>
          <w:rStyle w:val="StyleUnderline"/>
        </w:rPr>
        <w:t xml:space="preserve"> the oppressive dreariness of </w:t>
      </w:r>
      <w:r w:rsidRPr="001B4EB0">
        <w:rPr>
          <w:rStyle w:val="Emphasis"/>
        </w:rPr>
        <w:t xml:space="preserve">monolithic </w:t>
      </w:r>
      <w:r w:rsidRPr="00FF056D">
        <w:rPr>
          <w:rStyle w:val="Emphasis"/>
          <w:highlight w:val="green"/>
        </w:rPr>
        <w:t>modernity or</w:t>
      </w:r>
      <w:r w:rsidRPr="001B4EB0">
        <w:rPr>
          <w:sz w:val="16"/>
        </w:rPr>
        <w:t xml:space="preserve"> the </w:t>
      </w:r>
      <w:r w:rsidRPr="00FF056D">
        <w:rPr>
          <w:rStyle w:val="Emphasis"/>
          <w:highlight w:val="green"/>
        </w:rPr>
        <w:t>fanciful elisions</w:t>
      </w:r>
      <w:r w:rsidRPr="001B4EB0">
        <w:rPr>
          <w:sz w:val="16"/>
        </w:rPr>
        <w:t xml:space="preserve"> of the civilization to come. </w:t>
      </w:r>
      <w:r w:rsidRPr="001B4EB0">
        <w:rPr>
          <w:rStyle w:val="StyleUnderline"/>
        </w:rPr>
        <w:t>Both options leave us</w:t>
      </w:r>
      <w:r w:rsidRPr="001B4EB0">
        <w:rPr>
          <w:sz w:val="16"/>
        </w:rPr>
        <w:t xml:space="preserve"> flat-footed and </w:t>
      </w:r>
      <w:r w:rsidRPr="001B4EB0">
        <w:rPr>
          <w:rStyle w:val="StyleUnderline"/>
        </w:rPr>
        <w:t>ill-equipped to deal with the conditions of actuality in our troubled present</w:t>
      </w:r>
      <w:r w:rsidRPr="001B4EB0">
        <w:rPr>
          <w:sz w:val="16"/>
        </w:rPr>
        <w:t xml:space="preserve"> (Fischer 2013; </w:t>
      </w:r>
      <w:proofErr w:type="spellStart"/>
      <w:r w:rsidRPr="001B4EB0">
        <w:rPr>
          <w:sz w:val="16"/>
        </w:rPr>
        <w:t>Fortun</w:t>
      </w:r>
      <w:proofErr w:type="spellEnd"/>
      <w:r w:rsidRPr="001B4EB0">
        <w:rPr>
          <w:sz w:val="16"/>
        </w:rPr>
        <w:t xml:space="preserve"> 2013). Instead, we insist on a shared world of unevenly distributed problems. This is a world of unstable and rotational temporalities, of semiotic and material ruptures, of unruly things falling apart and being reassembled. It is a world composed of potentialities but also contingencies, of becoming but also violence, wherein </w:t>
      </w:r>
      <w:r w:rsidRPr="00FF056D">
        <w:rPr>
          <w:rStyle w:val="Emphasis"/>
          <w:highlight w:val="green"/>
        </w:rPr>
        <w:t>immanence</w:t>
      </w:r>
      <w:r w:rsidRPr="00FF056D">
        <w:rPr>
          <w:rStyle w:val="StyleUnderline"/>
          <w:highlight w:val="green"/>
        </w:rPr>
        <w:t xml:space="preserve"> is </w:t>
      </w:r>
      <w:r w:rsidRPr="00FF056D">
        <w:rPr>
          <w:rStyle w:val="Emphasis"/>
          <w:highlight w:val="green"/>
        </w:rPr>
        <w:t>never innocent of itself</w:t>
      </w:r>
      <w:r w:rsidRPr="001B4EB0">
        <w:rPr>
          <w:sz w:val="16"/>
        </w:rPr>
        <w:t xml:space="preserve"> (Biehl 2005; Martin 2009). In this world, we ask how the </w:t>
      </w:r>
      <w:r w:rsidRPr="00FF056D">
        <w:rPr>
          <w:rStyle w:val="StyleUnderline"/>
          <w:highlight w:val="green"/>
        </w:rPr>
        <w:t>wholesale retreat</w:t>
      </w:r>
      <w:r w:rsidRPr="001B4EB0">
        <w:rPr>
          <w:sz w:val="16"/>
        </w:rPr>
        <w:t xml:space="preserve"> to the ideal future </w:t>
      </w:r>
      <w:r w:rsidRPr="00FF056D">
        <w:rPr>
          <w:rStyle w:val="StyleUnderline"/>
          <w:highlight w:val="green"/>
        </w:rPr>
        <w:t>may discard the most potent</w:t>
      </w:r>
      <w:r w:rsidRPr="001B4EB0">
        <w:rPr>
          <w:rStyle w:val="StyleUnderline"/>
        </w:rPr>
        <w:t xml:space="preserve"> mode of</w:t>
      </w:r>
      <w:r w:rsidRPr="001B4EB0">
        <w:rPr>
          <w:sz w:val="16"/>
        </w:rPr>
        <w:t xml:space="preserve"> anthropological </w:t>
      </w:r>
      <w:r w:rsidRPr="00FF056D">
        <w:rPr>
          <w:rStyle w:val="StyleUnderline"/>
          <w:highlight w:val="green"/>
        </w:rPr>
        <w:t xml:space="preserve">critique; one </w:t>
      </w:r>
      <w:r w:rsidRPr="00FF056D">
        <w:rPr>
          <w:rStyle w:val="Emphasis"/>
          <w:highlight w:val="green"/>
        </w:rPr>
        <w:t>resolutely in our present</w:t>
      </w:r>
      <w:r w:rsidRPr="00FF056D">
        <w:rPr>
          <w:rStyle w:val="StyleUnderline"/>
          <w:highlight w:val="green"/>
        </w:rPr>
        <w:t xml:space="preserve"> but </w:t>
      </w:r>
      <w:r w:rsidRPr="00FF056D">
        <w:rPr>
          <w:rStyle w:val="Emphasis"/>
          <w:highlight w:val="green"/>
        </w:rPr>
        <w:t>not</w:t>
      </w:r>
      <w:r w:rsidRPr="001B4EB0">
        <w:rPr>
          <w:rStyle w:val="StyleUnderline"/>
        </w:rPr>
        <w:t xml:space="preserve"> necessarily </w:t>
      </w:r>
      <w:r w:rsidRPr="00FF056D">
        <w:rPr>
          <w:rStyle w:val="Emphasis"/>
          <w:highlight w:val="green"/>
        </w:rPr>
        <w:t>confined to it.</w:t>
      </w:r>
    </w:p>
    <w:p w14:paraId="104529CF" w14:textId="77777777" w:rsidR="00A71B1E" w:rsidRDefault="00A71B1E" w:rsidP="00A71B1E"/>
    <w:p w14:paraId="4861B162" w14:textId="77777777" w:rsidR="00A71B1E" w:rsidRPr="00D6120F" w:rsidRDefault="00A71B1E" w:rsidP="00A71B1E">
      <w:pPr>
        <w:pStyle w:val="Heading4"/>
        <w:rPr>
          <w:rStyle w:val="StyleUnderline"/>
          <w:rFonts w:cstheme="majorHAnsi"/>
          <w:b w:val="0"/>
        </w:rPr>
      </w:pPr>
      <w:r w:rsidRPr="00D6120F">
        <w:rPr>
          <w:rFonts w:cstheme="majorHAnsi"/>
        </w:rPr>
        <w:t xml:space="preserve">It is the responsibility of settlers to tie their politics to place as the baseline for decolonization. </w:t>
      </w:r>
    </w:p>
    <w:p w14:paraId="66DEC581" w14:textId="77777777" w:rsidR="00A71B1E" w:rsidRPr="00D6120F" w:rsidRDefault="00A71B1E" w:rsidP="00A71B1E">
      <w:pPr>
        <w:rPr>
          <w:rStyle w:val="Style13ptBold"/>
          <w:rFonts w:cstheme="majorHAnsi"/>
        </w:rPr>
      </w:pPr>
      <w:r w:rsidRPr="00D6120F">
        <w:rPr>
          <w:rStyle w:val="Style13ptBold"/>
          <w:rFonts w:cstheme="majorHAnsi"/>
        </w:rPr>
        <w:t>Sium et al 12</w:t>
      </w:r>
    </w:p>
    <w:p w14:paraId="0B4BDBF4" w14:textId="77777777" w:rsidR="00A71B1E" w:rsidRPr="00D6120F" w:rsidRDefault="00A71B1E" w:rsidP="00A71B1E">
      <w:pPr>
        <w:rPr>
          <w:rFonts w:cstheme="majorHAnsi"/>
          <w:b/>
          <w:sz w:val="20"/>
          <w:szCs w:val="20"/>
        </w:rPr>
      </w:pPr>
      <w:r w:rsidRPr="00D6120F">
        <w:rPr>
          <w:rStyle w:val="Style13ptBold"/>
          <w:rFonts w:cstheme="majorHAnsi"/>
          <w:sz w:val="20"/>
          <w:szCs w:val="20"/>
        </w:rPr>
        <w:t xml:space="preserve">(Aman Sium, Chandni Desai, Eric </w:t>
      </w:r>
      <w:proofErr w:type="spellStart"/>
      <w:r w:rsidRPr="00D6120F">
        <w:rPr>
          <w:rStyle w:val="Style13ptBold"/>
          <w:rFonts w:cstheme="majorHAnsi"/>
          <w:sz w:val="20"/>
          <w:szCs w:val="20"/>
        </w:rPr>
        <w:t>Ritskes</w:t>
      </w:r>
      <w:proofErr w:type="spellEnd"/>
      <w:r w:rsidRPr="00D6120F">
        <w:rPr>
          <w:rStyle w:val="Style13ptBold"/>
          <w:rFonts w:cstheme="majorHAnsi"/>
          <w:sz w:val="20"/>
          <w:szCs w:val="20"/>
        </w:rPr>
        <w:t xml:space="preserve">, Ontario Institute for Studies in Education, University of Toronto, Sium identifies as being Tigrinya, indigenous, African, and Eritrean, </w:t>
      </w:r>
      <w:proofErr w:type="spellStart"/>
      <w:r w:rsidRPr="00D6120F">
        <w:rPr>
          <w:rStyle w:val="Style13ptBold"/>
          <w:rFonts w:cstheme="majorHAnsi"/>
          <w:sz w:val="20"/>
          <w:szCs w:val="20"/>
        </w:rPr>
        <w:t>Ritskes</w:t>
      </w:r>
      <w:proofErr w:type="spellEnd"/>
      <w:r w:rsidRPr="00D6120F">
        <w:rPr>
          <w:rStyle w:val="Style13ptBold"/>
          <w:rFonts w:cstheme="majorHAnsi"/>
          <w:sz w:val="20"/>
          <w:szCs w:val="20"/>
        </w:rPr>
        <w:t xml:space="preserve"> is </w:t>
      </w:r>
      <w:proofErr w:type="spellStart"/>
      <w:r w:rsidRPr="00D6120F">
        <w:rPr>
          <w:rStyle w:val="Style13ptBold"/>
          <w:rFonts w:cstheme="majorHAnsi"/>
          <w:sz w:val="20"/>
          <w:szCs w:val="20"/>
        </w:rPr>
        <w:t>Zhaganash</w:t>
      </w:r>
      <w:proofErr w:type="spellEnd"/>
      <w:r w:rsidRPr="00D6120F">
        <w:rPr>
          <w:rStyle w:val="Style13ptBold"/>
          <w:rFonts w:cstheme="majorHAnsi"/>
          <w:sz w:val="20"/>
          <w:szCs w:val="20"/>
        </w:rPr>
        <w:t xml:space="preserve">, Towards the ‘tangible unknown’: Decolonization and the Indigenous future, Decolonization: Indigeneity, Education &amp; Society </w:t>
      </w:r>
      <w:r w:rsidRPr="00D6120F">
        <w:rPr>
          <w:rStyle w:val="Style13ptBold"/>
          <w:rFonts w:cstheme="majorHAnsi"/>
          <w:sz w:val="12"/>
          <w:szCs w:val="20"/>
        </w:rPr>
        <w:t xml:space="preserve">¶ </w:t>
      </w:r>
      <w:r w:rsidRPr="00D6120F">
        <w:rPr>
          <w:rStyle w:val="Style13ptBold"/>
          <w:rFonts w:cstheme="majorHAnsi"/>
          <w:sz w:val="20"/>
          <w:szCs w:val="20"/>
        </w:rPr>
        <w:t>Vol. 1, No. 1, 2012, pp. I-XIII, JKS)</w:t>
      </w:r>
    </w:p>
    <w:p w14:paraId="29419108" w14:textId="77777777" w:rsidR="00D971AA" w:rsidRDefault="00A71B1E" w:rsidP="00A71B1E">
      <w:pPr>
        <w:rPr>
          <w:rFonts w:cstheme="majorHAnsi"/>
          <w:sz w:val="12"/>
        </w:rPr>
      </w:pPr>
      <w:r w:rsidRPr="00FF056D">
        <w:rPr>
          <w:rStyle w:val="StyleUnderline"/>
          <w:rFonts w:cstheme="majorHAnsi"/>
          <w:highlight w:val="green"/>
        </w:rPr>
        <w:t>Decolonization does not exist without a framework that centers</w:t>
      </w:r>
      <w:r w:rsidRPr="00D6120F">
        <w:rPr>
          <w:rStyle w:val="StyleUnderline"/>
          <w:rFonts w:cstheme="majorHAnsi"/>
        </w:rPr>
        <w:t xml:space="preserve"> and privileges </w:t>
      </w:r>
      <w:r w:rsidRPr="00FF056D">
        <w:rPr>
          <w:rStyle w:val="StyleUnderline"/>
          <w:rFonts w:cstheme="majorHAnsi"/>
          <w:highlight w:val="green"/>
        </w:rPr>
        <w:t>Indigenous</w:t>
      </w:r>
      <w:r w:rsidRPr="00D6120F">
        <w:rPr>
          <w:rStyle w:val="StyleUnderline"/>
          <w:rFonts w:cstheme="majorHAnsi"/>
        </w:rPr>
        <w:t xml:space="preserve"> </w:t>
      </w:r>
      <w:r w:rsidRPr="00D6120F">
        <w:rPr>
          <w:rStyle w:val="Emphasis"/>
          <w:rFonts w:cstheme="majorHAnsi"/>
        </w:rPr>
        <w:t xml:space="preserve">life, community, and </w:t>
      </w:r>
      <w:r w:rsidRPr="00FF056D">
        <w:rPr>
          <w:rStyle w:val="Emphasis"/>
          <w:rFonts w:cstheme="majorHAnsi"/>
          <w:highlight w:val="green"/>
        </w:rPr>
        <w:t>epistemology</w:t>
      </w:r>
      <w:r w:rsidRPr="00D6120F">
        <w:rPr>
          <w:rFonts w:cstheme="majorHAnsi"/>
        </w:rPr>
        <w:t>.</w:t>
      </w:r>
      <w:r w:rsidRPr="00D6120F">
        <w:rPr>
          <w:rFonts w:cstheme="majorHAnsi"/>
          <w:sz w:val="12"/>
        </w:rPr>
        <w:t xml:space="preserve"> In </w:t>
      </w:r>
      <w:proofErr w:type="gramStart"/>
      <w:r w:rsidRPr="00D6120F">
        <w:rPr>
          <w:rFonts w:cstheme="majorHAnsi"/>
          <w:sz w:val="12"/>
        </w:rPr>
        <w:t>that regards</w:t>
      </w:r>
      <w:proofErr w:type="gramEnd"/>
      <w:r w:rsidRPr="00D6120F">
        <w:rPr>
          <w:rFonts w:cstheme="majorHAnsi"/>
          <w:sz w:val="12"/>
        </w:rPr>
        <w:t xml:space="preserve">, </w:t>
      </w:r>
      <w:r w:rsidRPr="00FF056D">
        <w:rPr>
          <w:rStyle w:val="StyleUnderline"/>
          <w:rFonts w:cstheme="majorHAnsi"/>
          <w:highlight w:val="green"/>
        </w:rPr>
        <w:t>it becomes vitally important</w:t>
      </w:r>
      <w:r w:rsidRPr="00D6120F">
        <w:rPr>
          <w:rStyle w:val="StyleUnderline"/>
          <w:rFonts w:cstheme="majorHAnsi"/>
        </w:rPr>
        <w:t xml:space="preserve">, despite our goals of understanding and promoting a global Indigenous undertaking, </w:t>
      </w:r>
      <w:r w:rsidRPr="00FF056D">
        <w:rPr>
          <w:rStyle w:val="StyleUnderline"/>
          <w:rFonts w:cstheme="majorHAnsi"/>
          <w:highlight w:val="green"/>
        </w:rPr>
        <w:t>to</w:t>
      </w:r>
      <w:r w:rsidRPr="00D6120F">
        <w:rPr>
          <w:rStyle w:val="StyleUnderline"/>
          <w:rFonts w:cstheme="majorHAnsi"/>
        </w:rPr>
        <w:t xml:space="preserve"> center and </w:t>
      </w:r>
      <w:r w:rsidRPr="00FF056D">
        <w:rPr>
          <w:rStyle w:val="StyleUnderline"/>
          <w:rFonts w:cstheme="majorHAnsi"/>
          <w:highlight w:val="green"/>
        </w:rPr>
        <w:t>recognize</w:t>
      </w:r>
      <w:r w:rsidRPr="00D6120F">
        <w:rPr>
          <w:rStyle w:val="StyleUnderline"/>
          <w:rFonts w:cstheme="majorHAnsi"/>
        </w:rPr>
        <w:t xml:space="preserve"> the </w:t>
      </w:r>
      <w:r w:rsidRPr="00FF056D">
        <w:rPr>
          <w:rStyle w:val="StyleUnderline"/>
          <w:rFonts w:cstheme="majorHAnsi"/>
          <w:highlight w:val="green"/>
        </w:rPr>
        <w:t>local settler colonial contexts on which we,</w:t>
      </w:r>
      <w:r w:rsidRPr="00D6120F">
        <w:rPr>
          <w:rStyle w:val="StyleUnderline"/>
          <w:rFonts w:cstheme="majorHAnsi"/>
        </w:rPr>
        <w:t xml:space="preserve"> </w:t>
      </w:r>
      <w:r w:rsidRPr="00D6120F">
        <w:rPr>
          <w:rFonts w:cstheme="majorHAnsi"/>
          <w:sz w:val="12"/>
        </w:rPr>
        <w:t>as authors</w:t>
      </w:r>
      <w:r w:rsidRPr="00D6120F">
        <w:rPr>
          <w:rStyle w:val="StyleUnderline"/>
          <w:rFonts w:cstheme="majorHAnsi"/>
        </w:rPr>
        <w:t xml:space="preserve">, </w:t>
      </w:r>
      <w:r w:rsidRPr="00FF056D">
        <w:rPr>
          <w:rStyle w:val="StyleUnderline"/>
          <w:rFonts w:cstheme="majorHAnsi"/>
          <w:highlight w:val="green"/>
        </w:rPr>
        <w:t>are situated. As we write this, we are on unceded Haudenosaunee and Mississauga land. We do not state this to signal</w:t>
      </w:r>
      <w:r w:rsidRPr="009D29BC">
        <w:rPr>
          <w:rStyle w:val="StyleUnderline"/>
          <w:rFonts w:cstheme="majorHAnsi"/>
        </w:rPr>
        <w:t xml:space="preserve"> a particular </w:t>
      </w:r>
      <w:r w:rsidRPr="00FF056D">
        <w:rPr>
          <w:rStyle w:val="StyleUnderline"/>
          <w:rFonts w:cstheme="majorHAnsi"/>
          <w:highlight w:val="green"/>
        </w:rPr>
        <w:t>understanding of</w:t>
      </w:r>
      <w:r w:rsidRPr="009D29BC">
        <w:rPr>
          <w:rStyle w:val="StyleUnderline"/>
          <w:rFonts w:cstheme="majorHAnsi"/>
        </w:rPr>
        <w:t xml:space="preserve"> the complexity of </w:t>
      </w:r>
      <w:r w:rsidRPr="00FF056D">
        <w:rPr>
          <w:rStyle w:val="StyleUnderline"/>
          <w:rFonts w:cstheme="majorHAnsi"/>
          <w:highlight w:val="green"/>
        </w:rPr>
        <w:t>issues</w:t>
      </w:r>
      <w:r w:rsidRPr="009D29BC">
        <w:rPr>
          <w:rStyle w:val="StyleUnderline"/>
          <w:rFonts w:cstheme="majorHAnsi"/>
        </w:rPr>
        <w:t xml:space="preserve">, </w:t>
      </w:r>
      <w:proofErr w:type="gramStart"/>
      <w:r w:rsidRPr="009D29BC">
        <w:rPr>
          <w:rStyle w:val="StyleUnderline"/>
          <w:rFonts w:cstheme="majorHAnsi"/>
        </w:rPr>
        <w:t>resistance</w:t>
      </w:r>
      <w:proofErr w:type="gramEnd"/>
      <w:r w:rsidRPr="00D6120F">
        <w:rPr>
          <w:rStyle w:val="StyleUnderline"/>
          <w:rFonts w:cstheme="majorHAnsi"/>
        </w:rPr>
        <w:t xml:space="preserve"> and life that this statement entails, </w:t>
      </w:r>
      <w:r w:rsidRPr="00FF056D">
        <w:rPr>
          <w:rStyle w:val="StyleUnderline"/>
          <w:rFonts w:cstheme="majorHAnsi"/>
          <w:highlight w:val="green"/>
        </w:rPr>
        <w:t>nor in belief of</w:t>
      </w:r>
      <w:r w:rsidRPr="00D6120F">
        <w:rPr>
          <w:rStyle w:val="StyleUnderline"/>
          <w:rFonts w:cstheme="majorHAnsi"/>
        </w:rPr>
        <w:t xml:space="preserve"> an (perceived and imposed) </w:t>
      </w:r>
      <w:r w:rsidRPr="00FF056D">
        <w:rPr>
          <w:rStyle w:val="StyleUnderline"/>
          <w:rFonts w:cstheme="majorHAnsi"/>
          <w:highlight w:val="green"/>
        </w:rPr>
        <w:t>alliance</w:t>
      </w:r>
      <w:r w:rsidRPr="00D6120F">
        <w:rPr>
          <w:rStyle w:val="StyleUnderline"/>
          <w:rFonts w:cstheme="majorHAnsi"/>
        </w:rPr>
        <w:t xml:space="preserve"> with </w:t>
      </w:r>
      <w:proofErr w:type="spellStart"/>
      <w:r w:rsidRPr="00D6120F">
        <w:rPr>
          <w:rStyle w:val="StyleUnderline"/>
          <w:rFonts w:cstheme="majorHAnsi"/>
        </w:rPr>
        <w:t>Anishinaabeg</w:t>
      </w:r>
      <w:proofErr w:type="spellEnd"/>
      <w:r w:rsidRPr="00D6120F">
        <w:rPr>
          <w:rStyle w:val="StyleUnderline"/>
          <w:rFonts w:cstheme="majorHAnsi"/>
        </w:rPr>
        <w:t xml:space="preserve"> peoples</w:t>
      </w:r>
      <w:r w:rsidRPr="00D6120F">
        <w:rPr>
          <w:rFonts w:cstheme="majorHAnsi"/>
          <w:sz w:val="12"/>
        </w:rPr>
        <w:t xml:space="preserve">. Too often talk of ¶ solidarity and alliance gets co-opted in these ways, as ‘magic words’ to state and dispense with complexity, not understanding why they are said or what responsibility and action they might entail. </w:t>
      </w:r>
      <w:r w:rsidRPr="00FF056D">
        <w:rPr>
          <w:rStyle w:val="StyleUnderline"/>
          <w:rFonts w:cstheme="majorHAnsi"/>
          <w:highlight w:val="green"/>
        </w:rPr>
        <w:t>We state these words as</w:t>
      </w:r>
      <w:r w:rsidRPr="00D6120F">
        <w:rPr>
          <w:rStyle w:val="StyleUnderline"/>
          <w:rFonts w:cstheme="majorHAnsi"/>
        </w:rPr>
        <w:t xml:space="preserve"> a </w:t>
      </w:r>
      <w:r w:rsidRPr="00FF056D">
        <w:rPr>
          <w:rStyle w:val="StyleUnderline"/>
          <w:rFonts w:cstheme="majorHAnsi"/>
          <w:highlight w:val="green"/>
        </w:rPr>
        <w:t>contestation of colonial logic that</w:t>
      </w:r>
      <w:r w:rsidRPr="00D6120F">
        <w:rPr>
          <w:rStyle w:val="StyleUnderline"/>
          <w:rFonts w:cstheme="majorHAnsi"/>
        </w:rPr>
        <w:t>,</w:t>
      </w:r>
      <w:r w:rsidRPr="00D6120F">
        <w:rPr>
          <w:rFonts w:cstheme="majorHAnsi"/>
          <w:sz w:val="12"/>
        </w:rPr>
        <w:t xml:space="preserve"> as Andrea Smith (2006) notes, “</w:t>
      </w:r>
      <w:r w:rsidRPr="00FF056D">
        <w:rPr>
          <w:rStyle w:val="StyleUnderline"/>
          <w:rFonts w:cstheme="majorHAnsi"/>
          <w:highlight w:val="green"/>
        </w:rPr>
        <w:t>holds</w:t>
      </w:r>
      <w:r w:rsidRPr="00D6120F">
        <w:rPr>
          <w:rStyle w:val="StyleUnderline"/>
          <w:rFonts w:cstheme="majorHAnsi"/>
        </w:rPr>
        <w:t xml:space="preserve"> that </w:t>
      </w:r>
      <w:r w:rsidRPr="00FF056D">
        <w:rPr>
          <w:rStyle w:val="StyleUnderline"/>
          <w:rFonts w:cstheme="majorHAnsi"/>
          <w:highlight w:val="green"/>
        </w:rPr>
        <w:t xml:space="preserve">Indigenous </w:t>
      </w:r>
      <w:r w:rsidRPr="00FF056D">
        <w:rPr>
          <w:rStyle w:val="StyleUnderline"/>
          <w:rFonts w:cstheme="majorHAnsi"/>
          <w:highlight w:val="green"/>
        </w:rPr>
        <w:lastRenderedPageBreak/>
        <w:t xml:space="preserve">people </w:t>
      </w:r>
      <w:r w:rsidRPr="009D29BC">
        <w:rPr>
          <w:rStyle w:val="StyleUnderline"/>
          <w:rFonts w:cstheme="majorHAnsi"/>
        </w:rPr>
        <w:t>must disappear</w:t>
      </w:r>
      <w:r w:rsidRPr="009D29BC">
        <w:rPr>
          <w:rFonts w:cstheme="majorHAnsi"/>
          <w:sz w:val="12"/>
        </w:rPr>
        <w:t xml:space="preserve">. In fact, </w:t>
      </w:r>
      <w:r w:rsidRPr="009D29BC">
        <w:rPr>
          <w:rStyle w:val="StyleUnderline"/>
          <w:rFonts w:cstheme="majorHAnsi"/>
        </w:rPr>
        <w:t xml:space="preserve">they </w:t>
      </w:r>
      <w:r w:rsidRPr="00FF056D">
        <w:rPr>
          <w:rStyle w:val="StyleUnderline"/>
          <w:rFonts w:cstheme="majorHAnsi"/>
          <w:highlight w:val="green"/>
        </w:rPr>
        <w:t>must always be disappearing</w:t>
      </w:r>
      <w:r w:rsidRPr="009D29BC">
        <w:rPr>
          <w:rStyle w:val="StyleUnderline"/>
          <w:rFonts w:cstheme="majorHAnsi"/>
        </w:rPr>
        <w:t xml:space="preserve">, </w:t>
      </w:r>
      <w:proofErr w:type="gramStart"/>
      <w:r w:rsidRPr="009D29BC">
        <w:rPr>
          <w:rStyle w:val="StyleUnderline"/>
          <w:rFonts w:cstheme="majorHAnsi"/>
        </w:rPr>
        <w:t xml:space="preserve">in order </w:t>
      </w:r>
      <w:r w:rsidRPr="00FF056D">
        <w:rPr>
          <w:rStyle w:val="StyleUnderline"/>
          <w:rFonts w:cstheme="majorHAnsi"/>
          <w:highlight w:val="green"/>
        </w:rPr>
        <w:t>to</w:t>
      </w:r>
      <w:proofErr w:type="gramEnd"/>
      <w:r w:rsidRPr="00FF056D">
        <w:rPr>
          <w:rStyle w:val="StyleUnderline"/>
          <w:rFonts w:cstheme="majorHAnsi"/>
          <w:highlight w:val="green"/>
        </w:rPr>
        <w:t xml:space="preserve"> allow non-Indigenous peoples</w:t>
      </w:r>
      <w:r w:rsidRPr="009D29BC">
        <w:rPr>
          <w:rStyle w:val="StyleUnderline"/>
          <w:rFonts w:cstheme="majorHAnsi"/>
        </w:rPr>
        <w:t xml:space="preserve"> rightful </w:t>
      </w:r>
      <w:r w:rsidRPr="00FF056D">
        <w:rPr>
          <w:rStyle w:val="StyleUnderline"/>
          <w:rFonts w:cstheme="majorHAnsi"/>
          <w:highlight w:val="green"/>
        </w:rPr>
        <w:t>claim over the land</w:t>
      </w:r>
      <w:r w:rsidRPr="009D29BC">
        <w:rPr>
          <w:rFonts w:cstheme="majorHAnsi"/>
          <w:sz w:val="12"/>
        </w:rPr>
        <w:t>” (p. 68). The history of settler colonialism is one of displacement and replacement</w:t>
      </w:r>
      <w:r w:rsidRPr="00D6120F">
        <w:rPr>
          <w:rFonts w:cstheme="majorHAnsi"/>
          <w:sz w:val="12"/>
        </w:rPr>
        <w:t xml:space="preserve"> and we are each implicated in this. </w:t>
      </w:r>
      <w:r w:rsidRPr="00D6120F">
        <w:rPr>
          <w:rStyle w:val="StyleUnderline"/>
          <w:rFonts w:cstheme="majorHAnsi"/>
        </w:rPr>
        <w:t xml:space="preserve">We state these words </w:t>
      </w:r>
      <w:r w:rsidRPr="00FF056D">
        <w:rPr>
          <w:rStyle w:val="StyleUnderline"/>
          <w:rFonts w:cstheme="majorHAnsi"/>
          <w:highlight w:val="green"/>
        </w:rPr>
        <w:t>in recognition of</w:t>
      </w:r>
      <w:r w:rsidRPr="00D6120F">
        <w:rPr>
          <w:rStyle w:val="StyleUnderline"/>
          <w:rFonts w:cstheme="majorHAnsi"/>
        </w:rPr>
        <w:t xml:space="preserve"> the </w:t>
      </w:r>
      <w:proofErr w:type="spellStart"/>
      <w:r w:rsidRPr="00FF056D">
        <w:rPr>
          <w:rStyle w:val="StyleUnderline"/>
          <w:rFonts w:cstheme="majorHAnsi"/>
          <w:highlight w:val="green"/>
        </w:rPr>
        <w:t>Anishinaabeg</w:t>
      </w:r>
      <w:proofErr w:type="spellEnd"/>
      <w:r w:rsidRPr="00FF056D">
        <w:rPr>
          <w:rStyle w:val="StyleUnderline"/>
          <w:rFonts w:cstheme="majorHAnsi"/>
          <w:highlight w:val="green"/>
        </w:rPr>
        <w:t xml:space="preserve"> </w:t>
      </w:r>
      <w:proofErr w:type="gramStart"/>
      <w:r w:rsidRPr="00FF056D">
        <w:rPr>
          <w:rStyle w:val="StyleUnderline"/>
          <w:rFonts w:cstheme="majorHAnsi"/>
          <w:highlight w:val="green"/>
        </w:rPr>
        <w:t>peoples’</w:t>
      </w:r>
      <w:proofErr w:type="gramEnd"/>
      <w:r w:rsidRPr="00FF056D">
        <w:rPr>
          <w:rStyle w:val="StyleUnderline"/>
          <w:rFonts w:cstheme="majorHAnsi"/>
          <w:highlight w:val="green"/>
        </w:rPr>
        <w:t xml:space="preserve"> continued right to this land</w:t>
      </w:r>
      <w:r w:rsidRPr="00D6120F">
        <w:rPr>
          <w:rStyle w:val="StyleUnderline"/>
          <w:rFonts w:cstheme="majorHAnsi"/>
        </w:rPr>
        <w:t xml:space="preserve">, to </w:t>
      </w:r>
      <w:r w:rsidRPr="00FF056D">
        <w:rPr>
          <w:rStyle w:val="StyleUnderline"/>
          <w:rFonts w:cstheme="majorHAnsi"/>
          <w:highlight w:val="green"/>
        </w:rPr>
        <w:t>sovereignty, and</w:t>
      </w:r>
      <w:r w:rsidRPr="00D6120F">
        <w:rPr>
          <w:rStyle w:val="StyleUnderline"/>
          <w:rFonts w:cstheme="majorHAnsi"/>
        </w:rPr>
        <w:t xml:space="preserve"> </w:t>
      </w:r>
      <w:r w:rsidRPr="00D6120F">
        <w:rPr>
          <w:rFonts w:cstheme="majorHAnsi"/>
          <w:sz w:val="12"/>
        </w:rPr>
        <w:t>indeed</w:t>
      </w:r>
      <w:r w:rsidRPr="00D6120F">
        <w:rPr>
          <w:rStyle w:val="StyleUnderline"/>
          <w:rFonts w:cstheme="majorHAnsi"/>
        </w:rPr>
        <w:t xml:space="preserve">, their </w:t>
      </w:r>
      <w:r w:rsidRPr="00FF056D">
        <w:rPr>
          <w:rStyle w:val="StyleUnderline"/>
          <w:rFonts w:cstheme="majorHAnsi"/>
          <w:highlight w:val="green"/>
        </w:rPr>
        <w:t>right to exist beyond</w:t>
      </w:r>
      <w:r w:rsidRPr="00D6120F">
        <w:rPr>
          <w:rStyle w:val="StyleUnderline"/>
          <w:rFonts w:cstheme="majorHAnsi"/>
        </w:rPr>
        <w:t xml:space="preserve"> the </w:t>
      </w:r>
      <w:r w:rsidRPr="00D6120F">
        <w:rPr>
          <w:rFonts w:cstheme="majorHAnsi"/>
          <w:sz w:val="12"/>
        </w:rPr>
        <w:t xml:space="preserve">often </w:t>
      </w:r>
      <w:r w:rsidRPr="00D6120F">
        <w:rPr>
          <w:rStyle w:val="StyleUnderline"/>
          <w:rFonts w:cstheme="majorHAnsi"/>
        </w:rPr>
        <w:t xml:space="preserve">fetishized historical memory of </w:t>
      </w:r>
      <w:r w:rsidRPr="00FF056D">
        <w:rPr>
          <w:rStyle w:val="StyleUnderline"/>
          <w:rFonts w:cstheme="majorHAnsi"/>
          <w:highlight w:val="green"/>
        </w:rPr>
        <w:t>settler colonialism</w:t>
      </w:r>
      <w:r w:rsidRPr="00D6120F">
        <w:rPr>
          <w:rFonts w:cstheme="majorHAnsi"/>
          <w:sz w:val="12"/>
        </w:rPr>
        <w:t xml:space="preserve">. We do not need to state this to make it true, it simply is. ¶ </w:t>
      </w:r>
      <w:r w:rsidRPr="009D29BC">
        <w:rPr>
          <w:rStyle w:val="StyleUnderline"/>
          <w:rFonts w:cstheme="majorHAnsi"/>
        </w:rPr>
        <w:t xml:space="preserve">It is important to recognize </w:t>
      </w:r>
      <w:r w:rsidRPr="00FF056D">
        <w:rPr>
          <w:rStyle w:val="StyleUnderline"/>
          <w:rFonts w:cstheme="majorHAnsi"/>
          <w:highlight w:val="green"/>
        </w:rPr>
        <w:t>this</w:t>
      </w:r>
      <w:r w:rsidRPr="00D6120F">
        <w:rPr>
          <w:rStyle w:val="StyleUnderline"/>
          <w:rFonts w:cstheme="majorHAnsi"/>
        </w:rPr>
        <w:t xml:space="preserve"> </w:t>
      </w:r>
      <w:proofErr w:type="gramStart"/>
      <w:r w:rsidRPr="00D6120F">
        <w:rPr>
          <w:rFonts w:cstheme="majorHAnsi"/>
          <w:sz w:val="12"/>
        </w:rPr>
        <w:t xml:space="preserve">particular </w:t>
      </w:r>
      <w:r w:rsidRPr="00D6120F">
        <w:rPr>
          <w:rStyle w:val="StyleUnderline"/>
          <w:rFonts w:cstheme="majorHAnsi"/>
        </w:rPr>
        <w:t>history</w:t>
      </w:r>
      <w:proofErr w:type="gramEnd"/>
      <w:r w:rsidRPr="00D6120F">
        <w:rPr>
          <w:rStyle w:val="StyleUnderline"/>
          <w:rFonts w:cstheme="majorHAnsi"/>
        </w:rPr>
        <w:t xml:space="preserve"> </w:t>
      </w:r>
      <w:r w:rsidRPr="00D6120F">
        <w:rPr>
          <w:rFonts w:cstheme="majorHAnsi"/>
          <w:sz w:val="12"/>
        </w:rPr>
        <w:t xml:space="preserve">of colonialism, </w:t>
      </w:r>
      <w:r w:rsidRPr="00D6120F">
        <w:rPr>
          <w:rStyle w:val="StyleUnderline"/>
          <w:rFonts w:cstheme="majorHAnsi"/>
        </w:rPr>
        <w:t xml:space="preserve">and subsequent (temporary) interruption of sovereignty, because it </w:t>
      </w:r>
      <w:r w:rsidRPr="00FF056D">
        <w:rPr>
          <w:rStyle w:val="StyleUnderline"/>
          <w:rFonts w:cstheme="majorHAnsi"/>
          <w:highlight w:val="green"/>
        </w:rPr>
        <w:t>affects each of us. There is no escaping complicity within a settler colonial state, especially for those</w:t>
      </w:r>
      <w:r w:rsidRPr="00D6120F">
        <w:rPr>
          <w:rStyle w:val="StyleUnderline"/>
          <w:rFonts w:cstheme="majorHAnsi"/>
        </w:rPr>
        <w:t xml:space="preserve"> </w:t>
      </w:r>
      <w:r w:rsidRPr="00D6120F">
        <w:rPr>
          <w:rFonts w:cstheme="majorHAnsi"/>
          <w:sz w:val="12"/>
        </w:rPr>
        <w:t xml:space="preserve">of us </w:t>
      </w:r>
      <w:r w:rsidRPr="00FF056D">
        <w:rPr>
          <w:rStyle w:val="StyleUnderline"/>
          <w:rFonts w:cstheme="majorHAnsi"/>
          <w:highlight w:val="green"/>
        </w:rPr>
        <w:t>who</w:t>
      </w:r>
      <w:r w:rsidRPr="00D6120F">
        <w:rPr>
          <w:rStyle w:val="StyleUnderline"/>
          <w:rFonts w:cstheme="majorHAnsi"/>
        </w:rPr>
        <w:t xml:space="preserve"> have </w:t>
      </w:r>
      <w:r w:rsidRPr="00FF056D">
        <w:rPr>
          <w:rStyle w:val="StyleUnderline"/>
          <w:rFonts w:cstheme="majorHAnsi"/>
          <w:highlight w:val="green"/>
        </w:rPr>
        <w:t xml:space="preserve">settled here, though complicity looks different for each of us. </w:t>
      </w:r>
      <w:r w:rsidRPr="009D29BC">
        <w:rPr>
          <w:rStyle w:val="StyleUnderline"/>
          <w:rFonts w:cstheme="majorHAnsi"/>
        </w:rPr>
        <w:t>Complicity cannot be</w:t>
      </w:r>
      <w:r w:rsidRPr="00D6120F">
        <w:rPr>
          <w:rStyle w:val="StyleUnderline"/>
          <w:rFonts w:cstheme="majorHAnsi"/>
        </w:rPr>
        <w:t xml:space="preserve"> collapsed into simple and neat categories without historicizing the political legacy of colonialism and the way in which it manifested and continues to manifest itself both here and across the globe. It </w:t>
      </w:r>
      <w:r w:rsidRPr="00D6120F">
        <w:rPr>
          <w:rFonts w:cstheme="majorHAnsi"/>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w:t>
      </w:r>
      <w:proofErr w:type="spellStart"/>
      <w:r w:rsidRPr="00D6120F">
        <w:rPr>
          <w:rFonts w:cstheme="majorHAnsi"/>
          <w:sz w:val="12"/>
        </w:rPr>
        <w:t>labour</w:t>
      </w:r>
      <w:proofErr w:type="spellEnd"/>
      <w:r w:rsidRPr="00D6120F">
        <w:rPr>
          <w:rFonts w:cstheme="majorHAnsi"/>
          <w:sz w:val="12"/>
        </w:rPr>
        <w:t xml:space="preserve">, </w:t>
      </w:r>
      <w:proofErr w:type="spellStart"/>
      <w:r w:rsidRPr="00D6120F">
        <w:rPr>
          <w:rFonts w:cstheme="majorHAnsi"/>
          <w:sz w:val="12"/>
        </w:rPr>
        <w:t>genociding</w:t>
      </w:r>
      <w:proofErr w:type="spellEnd"/>
      <w:r w:rsidRPr="00D6120F">
        <w:rPr>
          <w:rFonts w:cstheme="majorHAnsi"/>
          <w:sz w:val="12"/>
        </w:rPr>
        <w:t xml:space="preserve"> and warring (Wynter, 2003, Smith, 2006). </w:t>
      </w:r>
      <w:r w:rsidRPr="00D6120F">
        <w:rPr>
          <w:rStyle w:val="StyleUnderline"/>
          <w:rFonts w:cstheme="majorHAnsi"/>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D6120F">
        <w:rPr>
          <w:rFonts w:cstheme="majorHAnsi"/>
          <w:sz w:val="12"/>
        </w:rPr>
        <w:t>” (</w:t>
      </w:r>
      <w:proofErr w:type="spellStart"/>
      <w:r w:rsidRPr="00D6120F">
        <w:rPr>
          <w:rFonts w:cstheme="majorHAnsi"/>
          <w:sz w:val="12"/>
        </w:rPr>
        <w:t>Mohanram</w:t>
      </w:r>
      <w:proofErr w:type="spellEnd"/>
      <w:r w:rsidRPr="00D6120F">
        <w:rPr>
          <w:rFonts w:cstheme="majorHAnsi"/>
          <w:sz w:val="12"/>
        </w:rPr>
        <w:t xml:space="preserve">, 1999). </w:t>
      </w:r>
      <w:proofErr w:type="gramStart"/>
      <w:r w:rsidRPr="00D6120F">
        <w:rPr>
          <w:rFonts w:cstheme="majorHAnsi"/>
          <w:sz w:val="12"/>
        </w:rPr>
        <w:t>¶ That being said, for</w:t>
      </w:r>
      <w:proofErr w:type="gramEnd"/>
      <w:r w:rsidRPr="00D6120F">
        <w:rPr>
          <w:rFonts w:cstheme="majorHAnsi"/>
          <w:sz w:val="12"/>
        </w:rPr>
        <w:t xml:space="preserve"> those who have settled here, we have a history of interruption to recognize and rectify; as </w:t>
      </w:r>
      <w:proofErr w:type="spellStart"/>
      <w:r w:rsidRPr="00D6120F">
        <w:rPr>
          <w:rFonts w:cstheme="majorHAnsi"/>
          <w:sz w:val="12"/>
        </w:rPr>
        <w:t>Waziyatawin</w:t>
      </w:r>
      <w:proofErr w:type="spellEnd"/>
      <w:r w:rsidRPr="00D6120F">
        <w:rPr>
          <w:rFonts w:cstheme="majorHAnsi"/>
          <w:sz w:val="12"/>
        </w:rPr>
        <w:t xml:space="preserve"> (in this issue) notes, Indigenous peoples recognized, from the beginning, how Western thought and presence displaced and endangered Indigenous ways of knowing and relationships to the earth, as well as the earth itself. </w:t>
      </w:r>
      <w:r w:rsidRPr="00FF056D">
        <w:rPr>
          <w:rStyle w:val="StyleUnderline"/>
          <w:rFonts w:cstheme="majorHAnsi"/>
          <w:highlight w:val="green"/>
        </w:rPr>
        <w:t>We have a responsibility to honor</w:t>
      </w:r>
      <w:r w:rsidRPr="00D6120F">
        <w:rPr>
          <w:rStyle w:val="StyleUnderline"/>
          <w:rFonts w:cstheme="majorHAnsi"/>
        </w:rPr>
        <w:t xml:space="preserve"> the </w:t>
      </w:r>
      <w:r w:rsidRPr="00FF056D">
        <w:rPr>
          <w:rStyle w:val="StyleUnderline"/>
          <w:rFonts w:cstheme="majorHAnsi"/>
          <w:highlight w:val="green"/>
        </w:rPr>
        <w:t xml:space="preserve">Indigenous ‘laws of the land’ </w:t>
      </w:r>
      <w:r w:rsidRPr="009D29BC">
        <w:rPr>
          <w:rStyle w:val="StyleUnderline"/>
          <w:rFonts w:cstheme="majorHAnsi"/>
        </w:rPr>
        <w:t>and to restore right relationships</w:t>
      </w:r>
      <w:r w:rsidRPr="009D29BC">
        <w:rPr>
          <w:rFonts w:cstheme="majorHAnsi"/>
          <w:sz w:val="12"/>
        </w:rPr>
        <w:t>. Often the call for sustainability and ecological responsibility is framed from a settler vantage point, in belief that “this land is your land, this land is my land” so we must take</w:t>
      </w:r>
      <w:r w:rsidRPr="00D6120F">
        <w:rPr>
          <w:rFonts w:cstheme="majorHAnsi"/>
          <w:sz w:val="12"/>
        </w:rPr>
        <w:t xml:space="preserve"> care of it. </w:t>
      </w:r>
      <w:r w:rsidRPr="00FF056D">
        <w:rPr>
          <w:rStyle w:val="Emphasis"/>
          <w:rFonts w:cstheme="majorHAnsi"/>
          <w:highlight w:val="green"/>
        </w:rPr>
        <w:t>For those</w:t>
      </w:r>
      <w:r w:rsidRPr="00D6120F">
        <w:rPr>
          <w:rStyle w:val="Emphasis"/>
          <w:rFonts w:cstheme="majorHAnsi"/>
        </w:rPr>
        <w:t xml:space="preserve"> </w:t>
      </w:r>
      <w:r w:rsidRPr="00D6120F">
        <w:rPr>
          <w:rFonts w:cstheme="majorHAnsi"/>
          <w:sz w:val="12"/>
        </w:rPr>
        <w:t>of us</w:t>
      </w:r>
      <w:r w:rsidRPr="00D6120F">
        <w:rPr>
          <w:rStyle w:val="Emphasis"/>
          <w:rFonts w:cstheme="majorHAnsi"/>
        </w:rPr>
        <w:t xml:space="preserve"> who are </w:t>
      </w:r>
      <w:r w:rsidRPr="00FF056D">
        <w:rPr>
          <w:rStyle w:val="Emphasis"/>
          <w:rFonts w:cstheme="majorHAnsi"/>
          <w:highlight w:val="green"/>
        </w:rPr>
        <w:t>not Indigenous to Turtle Island</w:t>
      </w:r>
      <w:r w:rsidRPr="00FF056D">
        <w:rPr>
          <w:rFonts w:cstheme="majorHAnsi"/>
          <w:sz w:val="12"/>
          <w:highlight w:val="green"/>
        </w:rPr>
        <w:t>,</w:t>
      </w:r>
      <w:r w:rsidRPr="00D6120F">
        <w:rPr>
          <w:rFonts w:cstheme="majorHAnsi"/>
          <w:sz w:val="12"/>
        </w:rPr>
        <w:t xml:space="preserve"> we</w:t>
      </w:r>
      <w:r w:rsidRPr="00D6120F">
        <w:rPr>
          <w:rStyle w:val="Emphasis"/>
          <w:rFonts w:cstheme="majorHAnsi"/>
        </w:rPr>
        <w:t xml:space="preserve"> </w:t>
      </w:r>
      <w:r w:rsidRPr="00FF056D">
        <w:rPr>
          <w:rStyle w:val="Emphasis"/>
          <w:rFonts w:cstheme="majorHAnsi"/>
          <w:highlight w:val="green"/>
        </w:rPr>
        <w:t>must recognize</w:t>
      </w:r>
      <w:r w:rsidRPr="00D6120F">
        <w:rPr>
          <w:rStyle w:val="Emphasis"/>
          <w:rFonts w:cstheme="majorHAnsi"/>
        </w:rPr>
        <w:t xml:space="preserve"> </w:t>
      </w:r>
      <w:r w:rsidRPr="00D6120F">
        <w:rPr>
          <w:rFonts w:cstheme="majorHAnsi"/>
          <w:sz w:val="12"/>
        </w:rPr>
        <w:t xml:space="preserve">our </w:t>
      </w:r>
      <w:proofErr w:type="gramStart"/>
      <w:r w:rsidRPr="00D6120F">
        <w:rPr>
          <w:rFonts w:cstheme="majorHAnsi"/>
          <w:sz w:val="12"/>
        </w:rPr>
        <w:t>particular</w:t>
      </w:r>
      <w:r w:rsidRPr="00D6120F">
        <w:rPr>
          <w:rStyle w:val="Emphasis"/>
          <w:rFonts w:cstheme="majorHAnsi"/>
        </w:rPr>
        <w:t xml:space="preserve"> </w:t>
      </w:r>
      <w:r w:rsidRPr="00FF056D">
        <w:rPr>
          <w:rStyle w:val="Emphasis"/>
          <w:rFonts w:cstheme="majorHAnsi"/>
          <w:highlight w:val="green"/>
        </w:rPr>
        <w:t>responsibility</w:t>
      </w:r>
      <w:proofErr w:type="gramEnd"/>
      <w:r w:rsidRPr="00FF056D">
        <w:rPr>
          <w:rStyle w:val="Emphasis"/>
          <w:rFonts w:cstheme="majorHAnsi"/>
          <w:highlight w:val="green"/>
        </w:rPr>
        <w:t xml:space="preserve"> to this land and its stewards</w:t>
      </w:r>
      <w:r w:rsidRPr="00D6120F">
        <w:rPr>
          <w:rFonts w:cstheme="majorHAnsi"/>
          <w:sz w:val="12"/>
        </w:rPr>
        <w:t>.</w:t>
      </w:r>
    </w:p>
    <w:p w14:paraId="7D326CFB" w14:textId="77777777" w:rsidR="00D971AA" w:rsidRDefault="00D971AA" w:rsidP="00A71B1E">
      <w:pPr>
        <w:rPr>
          <w:rFonts w:cstheme="majorHAnsi"/>
          <w:sz w:val="12"/>
        </w:rPr>
      </w:pPr>
    </w:p>
    <w:p w14:paraId="7841DD4E" w14:textId="5365A331" w:rsidR="00A71B1E" w:rsidRDefault="00A71B1E" w:rsidP="00A71B1E">
      <w:pPr>
        <w:rPr>
          <w:rFonts w:cstheme="majorHAnsi"/>
          <w:sz w:val="12"/>
        </w:rPr>
      </w:pPr>
      <w:r w:rsidRPr="00D6120F">
        <w:rPr>
          <w:rFonts w:cstheme="majorHAnsi"/>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w:t>
      </w:r>
      <w:proofErr w:type="spellStart"/>
      <w:r w:rsidRPr="00D6120F">
        <w:rPr>
          <w:rFonts w:cstheme="majorHAnsi"/>
          <w:sz w:val="12"/>
        </w:rPr>
        <w:t>epistimologies</w:t>
      </w:r>
      <w:proofErr w:type="spellEnd"/>
      <w:r w:rsidRPr="00D6120F">
        <w:rPr>
          <w:rFonts w:cstheme="majorHAnsi"/>
          <w:sz w:val="12"/>
        </w:rPr>
        <w:t xml:space="preserve">, ontologies and </w:t>
      </w:r>
      <w:proofErr w:type="spellStart"/>
      <w:r w:rsidRPr="00D6120F">
        <w:rPr>
          <w:rFonts w:cstheme="majorHAnsi"/>
          <w:sz w:val="12"/>
        </w:rPr>
        <w:t>axiologies</w:t>
      </w:r>
      <w:proofErr w:type="spellEnd"/>
      <w:r w:rsidRPr="00D6120F">
        <w:rPr>
          <w:rFonts w:cstheme="majorHAnsi"/>
          <w:sz w:val="12"/>
        </w:rPr>
        <w:t xml:space="preserve">.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D6120F">
        <w:rPr>
          <w:rFonts w:cstheme="majorHAnsi"/>
          <w:i/>
          <w:iCs/>
          <w:sz w:val="12"/>
        </w:rPr>
        <w:t>channeled into contention with colonialism</w:t>
      </w:r>
      <w:r w:rsidRPr="00D6120F">
        <w:rPr>
          <w:rFonts w:cstheme="majorHAnsi"/>
          <w:sz w:val="12"/>
        </w:rPr>
        <w:t xml:space="preserve">” (p. 48; emphasis ¶ added). </w:t>
      </w:r>
      <w:r w:rsidRPr="00FF056D">
        <w:rPr>
          <w:rStyle w:val="Emphasis"/>
          <w:rFonts w:cstheme="majorHAnsi"/>
          <w:highlight w:val="green"/>
        </w:rPr>
        <w:t>Indigenous knowledges are the starting point for</w:t>
      </w:r>
      <w:r w:rsidRPr="00D6120F">
        <w:rPr>
          <w:rStyle w:val="Emphasis"/>
          <w:rFonts w:cstheme="majorHAnsi"/>
        </w:rPr>
        <w:t xml:space="preserve"> resurgence and </w:t>
      </w:r>
      <w:r w:rsidRPr="00FF056D">
        <w:rPr>
          <w:rStyle w:val="Emphasis"/>
          <w:rFonts w:cstheme="majorHAnsi"/>
          <w:highlight w:val="green"/>
        </w:rPr>
        <w:t>decolonization</w:t>
      </w:r>
      <w:r w:rsidRPr="00D6120F">
        <w:rPr>
          <w:rStyle w:val="Emphasis"/>
          <w:rFonts w:cstheme="majorHAnsi"/>
        </w:rPr>
        <w:t xml:space="preserve">, are the </w:t>
      </w:r>
      <w:r w:rsidRPr="00FF056D">
        <w:rPr>
          <w:rStyle w:val="Emphasis"/>
          <w:rFonts w:cstheme="majorHAnsi"/>
          <w:highlight w:val="green"/>
        </w:rPr>
        <w:t xml:space="preserve">medium through which we engage in the </w:t>
      </w:r>
      <w:proofErr w:type="gramStart"/>
      <w:r w:rsidRPr="00FF056D">
        <w:rPr>
          <w:rStyle w:val="Emphasis"/>
          <w:rFonts w:cstheme="majorHAnsi"/>
          <w:highlight w:val="green"/>
        </w:rPr>
        <w:t>present</w:t>
      </w:r>
      <w:r w:rsidRPr="00D6120F">
        <w:rPr>
          <w:rStyle w:val="Emphasis"/>
          <w:rFonts w:cstheme="majorHAnsi"/>
        </w:rPr>
        <w:t>, and</w:t>
      </w:r>
      <w:proofErr w:type="gramEnd"/>
      <w:r w:rsidRPr="00D6120F">
        <w:rPr>
          <w:rStyle w:val="Emphasis"/>
          <w:rFonts w:cstheme="majorHAnsi"/>
        </w:rPr>
        <w:t xml:space="preserve"> are the </w:t>
      </w:r>
      <w:r w:rsidRPr="00FF056D">
        <w:rPr>
          <w:rStyle w:val="Emphasis"/>
          <w:rFonts w:cstheme="majorHAnsi"/>
          <w:highlight w:val="green"/>
        </w:rPr>
        <w:t>possibility of an Indigenous future.</w:t>
      </w:r>
      <w:r w:rsidRPr="00D6120F">
        <w:rPr>
          <w:rStyle w:val="Emphasis"/>
          <w:rFonts w:cstheme="majorHAnsi"/>
        </w:rPr>
        <w:t xml:space="preserve"> </w:t>
      </w:r>
      <w:r w:rsidRPr="00FF056D">
        <w:rPr>
          <w:rStyle w:val="Emphasis"/>
          <w:rFonts w:cstheme="majorHAnsi"/>
          <w:highlight w:val="green"/>
        </w:rPr>
        <w:t>Without this power base, decolonization becomes</w:t>
      </w:r>
      <w:r w:rsidRPr="00D6120F">
        <w:rPr>
          <w:rStyle w:val="Emphasis"/>
          <w:rFonts w:cstheme="majorHAnsi"/>
        </w:rPr>
        <w:t xml:space="preserve"> a </w:t>
      </w:r>
      <w:r w:rsidRPr="00FF056D">
        <w:rPr>
          <w:rStyle w:val="Emphasis"/>
          <w:rFonts w:cstheme="majorHAnsi"/>
          <w:highlight w:val="green"/>
        </w:rPr>
        <w:t>domesticated industry of ideas</w:t>
      </w:r>
      <w:r w:rsidRPr="00D6120F">
        <w:rPr>
          <w:rFonts w:cstheme="majorHAnsi"/>
          <w:sz w:val="12"/>
        </w:rPr>
        <w:t xml:space="preserve">. </w:t>
      </w:r>
      <w:r w:rsidRPr="00D6120F">
        <w:rPr>
          <w:rStyle w:val="Emphasis"/>
          <w:rFonts w:cstheme="majorHAnsi"/>
        </w:rPr>
        <w:t>Decolonization is not always about the co-existence of knowledges, nor knowledge synthesis, which inevitably centers colonial logic</w:t>
      </w:r>
      <w:r w:rsidRPr="00D6120F">
        <w:rPr>
          <w:rFonts w:cstheme="majorHAnsi"/>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w:t>
      </w:r>
      <w:proofErr w:type="gramStart"/>
      <w:r w:rsidRPr="00D6120F">
        <w:rPr>
          <w:rFonts w:cstheme="majorHAnsi"/>
          <w:sz w:val="12"/>
        </w:rPr>
        <w:t>calls</w:t>
      </w:r>
      <w:proofErr w:type="gramEnd"/>
      <w:r w:rsidRPr="00D6120F">
        <w:rPr>
          <w:rFonts w:cstheme="majorHAnsi"/>
          <w:sz w:val="12"/>
        </w:rPr>
        <w:t xml:space="preserve"> on those who will “beat the beast into submission and teach it to behave” (Alfred, 2009a, p. 37). </w:t>
      </w:r>
    </w:p>
    <w:p w14:paraId="11D3E5FC" w14:textId="77777777" w:rsidR="00A71B1E" w:rsidRDefault="00A71B1E" w:rsidP="00A71B1E">
      <w:pPr>
        <w:rPr>
          <w:rFonts w:cstheme="majorHAnsi"/>
          <w:sz w:val="12"/>
        </w:rPr>
      </w:pPr>
    </w:p>
    <w:p w14:paraId="092AB6B6" w14:textId="77777777" w:rsidR="00A71B1E" w:rsidRPr="00E133B3" w:rsidRDefault="00A71B1E" w:rsidP="00A71B1E">
      <w:pPr>
        <w:pStyle w:val="Heading4"/>
        <w:rPr>
          <w:rFonts w:cs="Calibri"/>
        </w:rPr>
      </w:pPr>
      <w:r w:rsidRPr="00E133B3">
        <w:rPr>
          <w:rFonts w:cs="Calibri"/>
        </w:rPr>
        <w:t xml:space="preserve">Settler colonial theories </w:t>
      </w:r>
      <w:r w:rsidRPr="00E133B3">
        <w:rPr>
          <w:rFonts w:cs="Calibri"/>
          <w:u w:val="single"/>
        </w:rPr>
        <w:t>fracture solidarity</w:t>
      </w:r>
      <w:r w:rsidRPr="00E133B3">
        <w:rPr>
          <w:rFonts w:cs="Calibri"/>
        </w:rPr>
        <w:t xml:space="preserve"> by foreclosing shared histories of oppression in favor of an over-determined, essentialized structuralism.</w:t>
      </w:r>
    </w:p>
    <w:p w14:paraId="46B02681" w14:textId="77777777" w:rsidR="00A71B1E" w:rsidRPr="00E133B3" w:rsidRDefault="00A71B1E" w:rsidP="00A71B1E">
      <w:r w:rsidRPr="00E133B3">
        <w:t xml:space="preserve">Joanne </w:t>
      </w:r>
      <w:r w:rsidRPr="00E133B3">
        <w:rPr>
          <w:rStyle w:val="Style13ptBold"/>
        </w:rPr>
        <w:t>BARKER 17</w:t>
      </w:r>
      <w:r w:rsidRPr="00E133B3">
        <w:t xml:space="preserve">, Professor of American Indian Studies at San Francisco State University, former Visiting Scholar in the American Indian Studies Program of the Inter-American Cultures Institute at UCLA, has received fellowships from the University of California, the Rockefeller Foundation, and the Ford Foundation, self-identifies as an enrolled member of the Delaware Tribe of Indians, holds a Ph.D. in the History of Consciousness from the University of California-Santa Cruz [“The Analytic Constraints of Settler Colonialism,” </w:t>
      </w:r>
      <w:r w:rsidRPr="00E133B3">
        <w:rPr>
          <w:i/>
        </w:rPr>
        <w:t>Tequila Sovereign</w:t>
      </w:r>
      <w:r w:rsidRPr="00E133B3">
        <w:t xml:space="preserve">, February 2, 2017, </w:t>
      </w:r>
      <w:r w:rsidRPr="00E133B3">
        <w:lastRenderedPageBreak/>
        <w:t>https://tequilasovereign.wordpress.com/2017/02/02/the-analytic-constraints-of-settler-colonialism/]</w:t>
      </w:r>
    </w:p>
    <w:p w14:paraId="3AC1BB3D" w14:textId="128BE5C1" w:rsidR="00A71B1E" w:rsidRPr="00E133B3" w:rsidRDefault="00A71B1E" w:rsidP="00D971AA">
      <w:pPr>
        <w:rPr>
          <w:sz w:val="8"/>
        </w:rPr>
      </w:pPr>
      <w:r w:rsidRPr="00E133B3">
        <w:rPr>
          <w:rStyle w:val="StyleUnderline"/>
        </w:rPr>
        <w:t xml:space="preserve">I’d like to re-frame my critique of </w:t>
      </w:r>
      <w:r w:rsidRPr="00FF056D">
        <w:rPr>
          <w:rStyle w:val="StyleUnderline"/>
          <w:highlight w:val="green"/>
        </w:rPr>
        <w:t>the constraints of settler colonialism</w:t>
      </w:r>
      <w:r w:rsidRPr="00E133B3">
        <w:rPr>
          <w:sz w:val="16"/>
        </w:rPr>
        <w:t xml:space="preserve"> with the twelve little women in mind. I am going to try to show that </w:t>
      </w:r>
      <w:r w:rsidRPr="00E133B3">
        <w:rPr>
          <w:rStyle w:val="StyleUnderline"/>
        </w:rPr>
        <w:t xml:space="preserve">a certain </w:t>
      </w:r>
      <w:r w:rsidRPr="00FF056D">
        <w:rPr>
          <w:rStyle w:val="StyleUnderline"/>
          <w:highlight w:val="green"/>
        </w:rPr>
        <w:t>analytic</w:t>
      </w:r>
      <w:r w:rsidRPr="00E133B3">
        <w:rPr>
          <w:rStyle w:val="StyleUnderline"/>
        </w:rPr>
        <w:t xml:space="preserve"> within the studies has</w:t>
      </w:r>
      <w:r w:rsidRPr="00E133B3">
        <w:rPr>
          <w:sz w:val="16"/>
        </w:rPr>
        <w:t xml:space="preserve">, however </w:t>
      </w:r>
      <w:r w:rsidRPr="00E133B3">
        <w:rPr>
          <w:rStyle w:val="StyleUnderline"/>
        </w:rPr>
        <w:t xml:space="preserve">unwittingly, </w:t>
      </w:r>
      <w:r w:rsidRPr="00FF056D">
        <w:rPr>
          <w:rStyle w:val="Emphasis"/>
          <w:highlight w:val="green"/>
        </w:rPr>
        <w:t>foreclosed and</w:t>
      </w:r>
      <w:r w:rsidRPr="00E133B3">
        <w:rPr>
          <w:rStyle w:val="Emphasis"/>
        </w:rPr>
        <w:t xml:space="preserve"> even </w:t>
      </w:r>
      <w:r w:rsidRPr="00FF056D">
        <w:rPr>
          <w:rStyle w:val="Emphasis"/>
          <w:highlight w:val="green"/>
        </w:rPr>
        <w:t>chilled</w:t>
      </w:r>
      <w:r w:rsidRPr="00E133B3">
        <w:rPr>
          <w:rStyle w:val="StyleUnderline"/>
        </w:rPr>
        <w:t xml:space="preserve"> understandings of </w:t>
      </w:r>
      <w:r w:rsidRPr="00FF056D">
        <w:rPr>
          <w:rStyle w:val="StyleUnderline"/>
          <w:highlight w:val="green"/>
        </w:rPr>
        <w:t xml:space="preserve">Black and Indigenous histories and identities in ways that </w:t>
      </w:r>
      <w:r w:rsidRPr="00FF056D">
        <w:rPr>
          <w:rStyle w:val="Emphasis"/>
          <w:highlight w:val="green"/>
        </w:rPr>
        <w:t>derail our understandings</w:t>
      </w:r>
      <w:r w:rsidRPr="00FF056D">
        <w:rPr>
          <w:rStyle w:val="StyleUnderline"/>
          <w:highlight w:val="green"/>
        </w:rPr>
        <w:t xml:space="preserve"> of</w:t>
      </w:r>
      <w:r w:rsidRPr="00E133B3">
        <w:rPr>
          <w:rStyle w:val="StyleUnderline"/>
        </w:rPr>
        <w:t xml:space="preserve"> U.S. </w:t>
      </w:r>
      <w:r w:rsidRPr="00FF056D">
        <w:rPr>
          <w:rStyle w:val="StyleUnderline"/>
          <w:highlight w:val="green"/>
        </w:rPr>
        <w:t>imperialism</w:t>
      </w:r>
      <w:r w:rsidRPr="00E133B3">
        <w:rPr>
          <w:rStyle w:val="StyleUnderline"/>
        </w:rPr>
        <w:t xml:space="preserve"> as a social formation </w:t>
      </w:r>
      <w:r w:rsidRPr="00FF056D">
        <w:rPr>
          <w:rStyle w:val="StyleUnderline"/>
          <w:highlight w:val="green"/>
        </w:rPr>
        <w:t>and</w:t>
      </w:r>
      <w:r w:rsidRPr="00E133B3">
        <w:rPr>
          <w:rStyle w:val="StyleUnderline"/>
        </w:rPr>
        <w:t xml:space="preserve"> so </w:t>
      </w:r>
      <w:r w:rsidRPr="00FF056D">
        <w:rPr>
          <w:rStyle w:val="StyleUnderline"/>
          <w:highlight w:val="green"/>
        </w:rPr>
        <w:t>our work with one another</w:t>
      </w:r>
      <w:r w:rsidRPr="00E133B3">
        <w:rPr>
          <w:rStyle w:val="StyleUnderline"/>
        </w:rPr>
        <w:t>. One of the consequences of this goes to our ability to think through how #</w:t>
      </w:r>
      <w:r w:rsidRPr="00FF056D">
        <w:rPr>
          <w:rStyle w:val="StyleUnderline"/>
          <w:highlight w:val="green"/>
        </w:rPr>
        <w:t>B</w:t>
      </w:r>
      <w:r w:rsidRPr="00E133B3">
        <w:rPr>
          <w:rStyle w:val="StyleUnderline"/>
        </w:rPr>
        <w:t>lack</w:t>
      </w:r>
      <w:r w:rsidRPr="00FF056D">
        <w:rPr>
          <w:rStyle w:val="StyleUnderline"/>
          <w:highlight w:val="green"/>
        </w:rPr>
        <w:t>L</w:t>
      </w:r>
      <w:r w:rsidRPr="00E133B3">
        <w:rPr>
          <w:rStyle w:val="StyleUnderline"/>
        </w:rPr>
        <w:t>ives</w:t>
      </w:r>
      <w:r w:rsidRPr="00FF056D">
        <w:rPr>
          <w:rStyle w:val="StyleUnderline"/>
          <w:highlight w:val="green"/>
        </w:rPr>
        <w:t>M</w:t>
      </w:r>
      <w:r w:rsidRPr="00E133B3">
        <w:rPr>
          <w:rStyle w:val="StyleUnderline"/>
        </w:rPr>
        <w:t>atter, #</w:t>
      </w:r>
      <w:r w:rsidRPr="00FF056D">
        <w:rPr>
          <w:rStyle w:val="StyleUnderline"/>
          <w:highlight w:val="green"/>
        </w:rPr>
        <w:t>SayHerName</w:t>
      </w:r>
      <w:r w:rsidRPr="00E133B3">
        <w:rPr>
          <w:rStyle w:val="StyleUnderline"/>
        </w:rPr>
        <w:t>, #</w:t>
      </w:r>
      <w:r w:rsidRPr="00FF056D">
        <w:rPr>
          <w:rStyle w:val="StyleUnderline"/>
          <w:highlight w:val="green"/>
        </w:rPr>
        <w:t>NoDAPL</w:t>
      </w:r>
      <w:r w:rsidRPr="00E133B3">
        <w:rPr>
          <w:rStyle w:val="StyleUnderline"/>
        </w:rPr>
        <w:t xml:space="preserve">, </w:t>
      </w:r>
      <w:r w:rsidRPr="00FF056D">
        <w:rPr>
          <w:rStyle w:val="StyleUnderline"/>
          <w:highlight w:val="green"/>
        </w:rPr>
        <w:t>and</w:t>
      </w:r>
      <w:r w:rsidRPr="00E133B3">
        <w:rPr>
          <w:rStyle w:val="StyleUnderline"/>
        </w:rPr>
        <w:t xml:space="preserve"> #</w:t>
      </w:r>
      <w:r w:rsidRPr="00FF056D">
        <w:rPr>
          <w:rStyle w:val="StyleUnderline"/>
          <w:highlight w:val="green"/>
        </w:rPr>
        <w:t xml:space="preserve">MMIW are </w:t>
      </w:r>
      <w:r w:rsidRPr="00FF056D">
        <w:rPr>
          <w:rStyle w:val="Emphasis"/>
          <w:highlight w:val="green"/>
        </w:rPr>
        <w:t>co-generative</w:t>
      </w:r>
      <w:r w:rsidRPr="00E133B3">
        <w:rPr>
          <w:sz w:val="16"/>
        </w:rPr>
        <w:t xml:space="preserve"> — even as I recognize the reasons why each of these movements have at different times demanded we respect their particularity.</w:t>
      </w:r>
      <w:r>
        <w:rPr>
          <w:sz w:val="16"/>
        </w:rPr>
        <w:t xml:space="preserve"> </w:t>
      </w:r>
      <w:r w:rsidRPr="00E133B3">
        <w:rPr>
          <w:rStyle w:val="StyleUnderline"/>
        </w:rPr>
        <w:t>Drawing from</w:t>
      </w:r>
      <w:r w:rsidRPr="00E133B3">
        <w:rPr>
          <w:sz w:val="16"/>
        </w:rPr>
        <w:t xml:space="preserve"> Marxist </w:t>
      </w:r>
      <w:r w:rsidRPr="00E133B3">
        <w:rPr>
          <w:rStyle w:val="StyleUnderline"/>
        </w:rPr>
        <w:t>structuralism</w:t>
      </w:r>
      <w:r w:rsidRPr="00E133B3">
        <w:rPr>
          <w:sz w:val="16"/>
        </w:rPr>
        <w:t xml:space="preserve">, Patrick </w:t>
      </w:r>
      <w:r w:rsidRPr="00E133B3">
        <w:rPr>
          <w:rStyle w:val="StyleUnderline"/>
        </w:rPr>
        <w:t xml:space="preserve">Wolfe defines the </w:t>
      </w:r>
      <w:r w:rsidRPr="00FF056D">
        <w:rPr>
          <w:rStyle w:val="StyleUnderline"/>
          <w:highlight w:val="green"/>
        </w:rPr>
        <w:t>settler colonial society</w:t>
      </w:r>
      <w:r w:rsidRPr="00E133B3">
        <w:rPr>
          <w:rStyle w:val="StyleUnderline"/>
        </w:rPr>
        <w:t xml:space="preserve"> through two key differentiations</w:t>
      </w:r>
      <w:r w:rsidRPr="00E133B3">
        <w:rPr>
          <w:sz w:val="16"/>
        </w:rPr>
        <w:t>.</w:t>
      </w:r>
      <w:r>
        <w:rPr>
          <w:sz w:val="16"/>
        </w:rPr>
        <w:t xml:space="preserve"> </w:t>
      </w:r>
      <w:r w:rsidRPr="00E133B3">
        <w:rPr>
          <w:rStyle w:val="StyleUnderline"/>
        </w:rPr>
        <w:t>The first is between the structure and the event of invasion. Wolfe maintains that the permanence of invasion distinguishes the structure of a settler society</w:t>
      </w:r>
      <w:r w:rsidRPr="00E133B3">
        <w:rPr>
          <w:sz w:val="16"/>
        </w:rPr>
        <w:t xml:space="preserve">, which originates with the withdrawal of the empire and the rise to power of a land-holding class who always intended to stay. </w:t>
      </w:r>
      <w:r w:rsidRPr="00E133B3">
        <w:rPr>
          <w:rStyle w:val="StyleUnderline"/>
        </w:rPr>
        <w:t>Wolfe defines the ideology that cements this structure together as the logic of elimination</w:t>
      </w:r>
      <w:r w:rsidRPr="00E133B3">
        <w:rPr>
          <w:sz w:val="16"/>
        </w:rPr>
        <w:t>. The settler exploits Indigenous labor but more importantly seeks to eliminate all vestiges of Indigenous land claims by the elimination of Indigenous cultures and identities.</w:t>
      </w:r>
      <w:r>
        <w:rPr>
          <w:sz w:val="16"/>
        </w:rPr>
        <w:t xml:space="preserve"> </w:t>
      </w:r>
      <w:r w:rsidRPr="00E133B3">
        <w:rPr>
          <w:sz w:val="16"/>
        </w:rPr>
        <w:t xml:space="preserve">The quickest way I can explain my concerns with </w:t>
      </w:r>
      <w:r w:rsidRPr="00E133B3">
        <w:rPr>
          <w:rStyle w:val="Emphasis"/>
        </w:rPr>
        <w:t>Wolfe’s</w:t>
      </w:r>
      <w:r w:rsidRPr="00E133B3">
        <w:rPr>
          <w:rStyle w:val="StyleUnderline"/>
        </w:rPr>
        <w:t xml:space="preserve"> definition</w:t>
      </w:r>
      <w:r w:rsidRPr="00E133B3">
        <w:rPr>
          <w:sz w:val="16"/>
        </w:rPr>
        <w:t xml:space="preserve"> is to mark how it </w:t>
      </w:r>
      <w:r w:rsidRPr="00E133B3">
        <w:rPr>
          <w:rStyle w:val="StyleUnderline"/>
        </w:rPr>
        <w:t xml:space="preserve">rearticulates the problematics of structuralism. It treats society as a </w:t>
      </w:r>
      <w:r w:rsidRPr="00E133B3">
        <w:rPr>
          <w:rStyle w:val="Emphasis"/>
        </w:rPr>
        <w:t>fixed, coherent thing</w:t>
      </w:r>
      <w:r w:rsidRPr="00E133B3">
        <w:rPr>
          <w:rStyle w:val="StyleUnderline"/>
        </w:rPr>
        <w:t xml:space="preserve"> that can be </w:t>
      </w:r>
      <w:r w:rsidRPr="00E133B3">
        <w:rPr>
          <w:rStyle w:val="Emphasis"/>
        </w:rPr>
        <w:t>objectively described</w:t>
      </w:r>
      <w:r w:rsidRPr="00E133B3">
        <w:rPr>
          <w:rStyle w:val="StyleUnderline"/>
        </w:rPr>
        <w:t xml:space="preserve">. The </w:t>
      </w:r>
      <w:r w:rsidRPr="00FF056D">
        <w:rPr>
          <w:rStyle w:val="StyleUnderline"/>
          <w:highlight w:val="green"/>
        </w:rPr>
        <w:t>descriptions are</w:t>
      </w:r>
      <w:r w:rsidRPr="00E133B3">
        <w:rPr>
          <w:rStyle w:val="StyleUnderline"/>
        </w:rPr>
        <w:t xml:space="preserve"> simultaneously </w:t>
      </w:r>
      <w:r w:rsidRPr="00FF056D">
        <w:rPr>
          <w:rStyle w:val="Emphasis"/>
          <w:highlight w:val="green"/>
        </w:rPr>
        <w:t>over</w:t>
      </w:r>
      <w:r w:rsidRPr="00FF056D">
        <w:rPr>
          <w:rStyle w:val="Emphasis"/>
          <w:rFonts w:ascii="Cambria Math" w:hAnsi="Cambria Math" w:cs="Cambria Math"/>
          <w:highlight w:val="green"/>
        </w:rPr>
        <w:t>‑</w:t>
      </w:r>
      <w:r w:rsidRPr="00FF056D">
        <w:rPr>
          <w:rStyle w:val="Emphasis"/>
          <w:highlight w:val="green"/>
        </w:rPr>
        <w:t>determined</w:t>
      </w:r>
      <w:r w:rsidRPr="00FF056D">
        <w:rPr>
          <w:rStyle w:val="StyleUnderline"/>
          <w:highlight w:val="green"/>
        </w:rPr>
        <w:t xml:space="preserve"> by the historical event</w:t>
      </w:r>
      <w:r w:rsidRPr="00E133B3">
        <w:rPr>
          <w:rStyle w:val="StyleUnderline"/>
        </w:rPr>
        <w:t xml:space="preserve"> of the empire’s withdrawal and the exceptionalism of a permanent invasion. We’ve been in this trouble before – we know </w:t>
      </w:r>
      <w:r w:rsidRPr="00FF056D">
        <w:rPr>
          <w:rStyle w:val="StyleUnderline"/>
          <w:highlight w:val="green"/>
        </w:rPr>
        <w:t>structuralism generates</w:t>
      </w:r>
      <w:r w:rsidRPr="00E133B3">
        <w:rPr>
          <w:rStyle w:val="StyleUnderline"/>
        </w:rPr>
        <w:t xml:space="preserve"> all kinds of </w:t>
      </w:r>
      <w:r w:rsidRPr="00FF056D">
        <w:rPr>
          <w:rStyle w:val="Emphasis"/>
          <w:highlight w:val="green"/>
        </w:rPr>
        <w:t>ahistorical and apolitical problems</w:t>
      </w:r>
      <w:r w:rsidRPr="00FF056D">
        <w:rPr>
          <w:rStyle w:val="StyleUnderline"/>
          <w:highlight w:val="green"/>
        </w:rPr>
        <w:t xml:space="preserve">, not to mention </w:t>
      </w:r>
      <w:r w:rsidRPr="00FF056D">
        <w:rPr>
          <w:rStyle w:val="Emphasis"/>
          <w:highlight w:val="green"/>
        </w:rPr>
        <w:t>essentialisms</w:t>
      </w:r>
      <w:r w:rsidRPr="00E133B3">
        <w:rPr>
          <w:rStyle w:val="StyleUnderline"/>
        </w:rPr>
        <w:t xml:space="preserve">, even as it is conditioned by the </w:t>
      </w:r>
      <w:proofErr w:type="spellStart"/>
      <w:r w:rsidRPr="00E133B3">
        <w:rPr>
          <w:rStyle w:val="StyleUnderline"/>
        </w:rPr>
        <w:t>intersectionalities</w:t>
      </w:r>
      <w:proofErr w:type="spellEnd"/>
      <w:r w:rsidRPr="00E133B3">
        <w:rPr>
          <w:rStyle w:val="StyleUnderline"/>
        </w:rPr>
        <w:t xml:space="preserve"> of </w:t>
      </w:r>
      <w:proofErr w:type="spellStart"/>
      <w:r w:rsidRPr="00E133B3">
        <w:rPr>
          <w:rStyle w:val="StyleUnderline"/>
        </w:rPr>
        <w:t>originary</w:t>
      </w:r>
      <w:proofErr w:type="spellEnd"/>
      <w:r w:rsidRPr="00E133B3">
        <w:rPr>
          <w:rStyle w:val="StyleUnderline"/>
        </w:rPr>
        <w:t xml:space="preserve"> events and political identities</w:t>
      </w:r>
      <w:r w:rsidRPr="00E133B3">
        <w:rPr>
          <w:sz w:val="16"/>
        </w:rPr>
        <w:t>.</w:t>
      </w:r>
      <w:r>
        <w:rPr>
          <w:sz w:val="16"/>
        </w:rPr>
        <w:t xml:space="preserve"> </w:t>
      </w:r>
      <w:r w:rsidRPr="00E133B3">
        <w:rPr>
          <w:sz w:val="16"/>
        </w:rPr>
        <w:t xml:space="preserve">For instance, Lorenzo </w:t>
      </w:r>
      <w:r w:rsidRPr="00E133B3">
        <w:rPr>
          <w:rStyle w:val="StyleUnderline"/>
        </w:rPr>
        <w:t>Veracini argues that settler colonialism is “characterized by a settler capacity to control the population economy” as a marker of sovereignty and that this situation is “associated with a particular state of mind”</w:t>
      </w:r>
      <w:r w:rsidRPr="00E133B3">
        <w:rPr>
          <w:sz w:val="16"/>
        </w:rPr>
        <w:t xml:space="preserve"> and “narrative form” </w:t>
      </w:r>
      <w:r w:rsidRPr="00E133B3">
        <w:rPr>
          <w:rStyle w:val="StyleUnderline"/>
        </w:rPr>
        <w:t xml:space="preserve">so powerful that “the possibility of ultimately discontinuing/decolonizing settler colonial forms remains problematic.” </w:t>
      </w:r>
      <w:r w:rsidRPr="00FF056D">
        <w:rPr>
          <w:rStyle w:val="Emphasis"/>
          <w:highlight w:val="green"/>
        </w:rPr>
        <w:t>Veracini</w:t>
      </w:r>
      <w:r w:rsidRPr="00FF056D">
        <w:rPr>
          <w:rStyle w:val="StyleUnderline"/>
          <w:highlight w:val="green"/>
        </w:rPr>
        <w:t xml:space="preserve"> maintains that “settlers</w:t>
      </w:r>
      <w:r w:rsidRPr="00E133B3">
        <w:rPr>
          <w:rStyle w:val="StyleUnderline"/>
        </w:rPr>
        <w:t xml:space="preserve"> do not </w:t>
      </w:r>
      <w:proofErr w:type="gramStart"/>
      <w:r w:rsidRPr="00E133B3">
        <w:rPr>
          <w:rStyle w:val="StyleUnderline"/>
        </w:rPr>
        <w:t>discover:</w:t>
      </w:r>
      <w:proofErr w:type="gramEnd"/>
      <w:r w:rsidRPr="00E133B3">
        <w:rPr>
          <w:rStyle w:val="StyleUnderline"/>
        </w:rPr>
        <w:t xml:space="preserve"> they </w:t>
      </w:r>
      <w:r w:rsidRPr="00FF056D">
        <w:rPr>
          <w:rStyle w:val="StyleUnderline"/>
          <w:highlight w:val="green"/>
        </w:rPr>
        <w:t>carry</w:t>
      </w:r>
      <w:r w:rsidRPr="00E133B3">
        <w:rPr>
          <w:rStyle w:val="StyleUnderline"/>
        </w:rPr>
        <w:t xml:space="preserve"> their </w:t>
      </w:r>
      <w:r w:rsidRPr="00FF056D">
        <w:rPr>
          <w:rStyle w:val="StyleUnderline"/>
          <w:highlight w:val="green"/>
        </w:rPr>
        <w:t>sovereignty</w:t>
      </w:r>
      <w:r w:rsidRPr="00E133B3">
        <w:rPr>
          <w:rStyle w:val="StyleUnderline"/>
        </w:rPr>
        <w:t xml:space="preserve"> and lifestyles </w:t>
      </w:r>
      <w:r w:rsidRPr="00FF056D">
        <w:rPr>
          <w:rStyle w:val="StyleUnderline"/>
          <w:highlight w:val="green"/>
        </w:rPr>
        <w:t>with them</w:t>
      </w:r>
      <w:r w:rsidRPr="00E133B3">
        <w:rPr>
          <w:sz w:val="16"/>
        </w:rPr>
        <w:t>. As they move towards what amounts to a representation of the world, as they transform the land into their image, they settle another place without really moving.”</w:t>
      </w:r>
      <w:r>
        <w:rPr>
          <w:sz w:val="16"/>
        </w:rPr>
        <w:t xml:space="preserve"> </w:t>
      </w:r>
      <w:r w:rsidRPr="00E133B3">
        <w:rPr>
          <w:sz w:val="16"/>
        </w:rPr>
        <w:t xml:space="preserve">I would argue that </w:t>
      </w:r>
      <w:r w:rsidRPr="00FF056D">
        <w:rPr>
          <w:rStyle w:val="StyleUnderline"/>
          <w:highlight w:val="green"/>
        </w:rPr>
        <w:t xml:space="preserve">the settler colonial is a </w:t>
      </w:r>
      <w:r w:rsidRPr="00FF056D">
        <w:rPr>
          <w:rStyle w:val="Emphasis"/>
          <w:highlight w:val="green"/>
        </w:rPr>
        <w:t>contested and unstable concept</w:t>
      </w:r>
      <w:r w:rsidRPr="00E133B3">
        <w:rPr>
          <w:rStyle w:val="StyleUnderline"/>
        </w:rPr>
        <w:t>. Drawing from critical Indigenous, race, and feminist approaches — such as</w:t>
      </w:r>
      <w:r w:rsidRPr="00E133B3">
        <w:rPr>
          <w:sz w:val="16"/>
        </w:rPr>
        <w:t xml:space="preserve"> those developed by Jodi </w:t>
      </w:r>
      <w:r w:rsidRPr="00E133B3">
        <w:rPr>
          <w:rStyle w:val="StyleUnderline"/>
        </w:rPr>
        <w:t>Byrd</w:t>
      </w:r>
      <w:r w:rsidRPr="00E133B3">
        <w:rPr>
          <w:sz w:val="16"/>
        </w:rPr>
        <w:t xml:space="preserve">, </w:t>
      </w:r>
      <w:proofErr w:type="spellStart"/>
      <w:r w:rsidRPr="00E133B3">
        <w:rPr>
          <w:sz w:val="16"/>
        </w:rPr>
        <w:t>Mishuana</w:t>
      </w:r>
      <w:proofErr w:type="spellEnd"/>
      <w:r w:rsidRPr="00E133B3">
        <w:rPr>
          <w:sz w:val="16"/>
        </w:rPr>
        <w:t xml:space="preserve"> </w:t>
      </w:r>
      <w:proofErr w:type="spellStart"/>
      <w:r w:rsidRPr="00E133B3">
        <w:rPr>
          <w:rStyle w:val="StyleUnderline"/>
        </w:rPr>
        <w:t>Goeman</w:t>
      </w:r>
      <w:proofErr w:type="spellEnd"/>
      <w:r w:rsidRPr="00E133B3">
        <w:rPr>
          <w:sz w:val="16"/>
        </w:rPr>
        <w:t xml:space="preserve">, Jennifer </w:t>
      </w:r>
      <w:proofErr w:type="spellStart"/>
      <w:r w:rsidRPr="00E133B3">
        <w:rPr>
          <w:rStyle w:val="StyleUnderline"/>
        </w:rPr>
        <w:t>Denetdale</w:t>
      </w:r>
      <w:proofErr w:type="spellEnd"/>
      <w:r w:rsidRPr="00E133B3">
        <w:rPr>
          <w:rStyle w:val="StyleUnderline"/>
        </w:rPr>
        <w:t>, and</w:t>
      </w:r>
      <w:r w:rsidRPr="00E133B3">
        <w:rPr>
          <w:sz w:val="16"/>
        </w:rPr>
        <w:t xml:space="preserve"> Elle-</w:t>
      </w:r>
      <w:proofErr w:type="spellStart"/>
      <w:r w:rsidRPr="00E133B3">
        <w:rPr>
          <w:sz w:val="16"/>
        </w:rPr>
        <w:t>Máijá</w:t>
      </w:r>
      <w:proofErr w:type="spellEnd"/>
      <w:r w:rsidRPr="00E133B3">
        <w:rPr>
          <w:sz w:val="16"/>
        </w:rPr>
        <w:t xml:space="preserve"> </w:t>
      </w:r>
      <w:r w:rsidRPr="00E133B3">
        <w:rPr>
          <w:rStyle w:val="StyleUnderline"/>
        </w:rPr>
        <w:t xml:space="preserve">Tailfeathers — that understand colonialism, racism, sexism, and homophobia as permanent features of U.S. society, I would argue that </w:t>
      </w:r>
      <w:r w:rsidRPr="00FF056D">
        <w:rPr>
          <w:rStyle w:val="StyleUnderline"/>
          <w:highlight w:val="green"/>
        </w:rPr>
        <w:t xml:space="preserve">society is </w:t>
      </w:r>
      <w:r w:rsidRPr="00FF056D">
        <w:rPr>
          <w:rStyle w:val="Emphasis"/>
          <w:highlight w:val="green"/>
        </w:rPr>
        <w:t>not an objectively settled structure</w:t>
      </w:r>
      <w:r w:rsidRPr="00E133B3">
        <w:rPr>
          <w:rStyle w:val="StyleUnderline"/>
        </w:rPr>
        <w:t xml:space="preserve"> to be described, nor an imaginary that travels as an integral whole around the world. </w:t>
      </w:r>
      <w:r w:rsidRPr="00FF056D">
        <w:rPr>
          <w:rStyle w:val="StyleUnderline"/>
          <w:highlight w:val="green"/>
        </w:rPr>
        <w:t xml:space="preserve">It is a set of </w:t>
      </w:r>
      <w:r w:rsidRPr="00FF056D">
        <w:rPr>
          <w:rStyle w:val="Emphasis"/>
          <w:highlight w:val="green"/>
        </w:rPr>
        <w:t>contested meanings</w:t>
      </w:r>
      <w:r w:rsidRPr="00FF056D">
        <w:rPr>
          <w:rStyle w:val="StyleUnderline"/>
          <w:highlight w:val="green"/>
        </w:rPr>
        <w:t xml:space="preserve"> caught up in struggles over power and knowledge</w:t>
      </w:r>
      <w:r w:rsidRPr="00E133B3">
        <w:rPr>
          <w:sz w:val="16"/>
        </w:rPr>
        <w:t>.</w:t>
      </w:r>
      <w:r>
        <w:rPr>
          <w:sz w:val="16"/>
        </w:rPr>
        <w:t xml:space="preserve"> </w:t>
      </w:r>
      <w:r w:rsidRPr="00E133B3">
        <w:rPr>
          <w:sz w:val="16"/>
        </w:rPr>
        <w:t xml:space="preserve">And </w:t>
      </w:r>
      <w:r w:rsidRPr="00FF056D">
        <w:rPr>
          <w:rStyle w:val="Emphasis"/>
          <w:highlight w:val="green"/>
        </w:rPr>
        <w:t>resistance is</w:t>
      </w:r>
      <w:r w:rsidRPr="00E133B3">
        <w:rPr>
          <w:sz w:val="16"/>
        </w:rPr>
        <w:t xml:space="preserve"> most certainly </w:t>
      </w:r>
      <w:r w:rsidRPr="00FF056D">
        <w:rPr>
          <w:rStyle w:val="Emphasis"/>
          <w:highlight w:val="green"/>
        </w:rPr>
        <w:t>not futile</w:t>
      </w:r>
      <w:r w:rsidRPr="00E133B3">
        <w:rPr>
          <w:sz w:val="16"/>
        </w:rPr>
        <w:t>.</w:t>
      </w:r>
      <w:r>
        <w:rPr>
          <w:sz w:val="16"/>
        </w:rPr>
        <w:t xml:space="preserve"> </w:t>
      </w:r>
      <w:r w:rsidRPr="00E133B3">
        <w:rPr>
          <w:sz w:val="16"/>
        </w:rPr>
        <w:t xml:space="preserve">The second differentiation on which </w:t>
      </w:r>
      <w:r w:rsidRPr="00E133B3">
        <w:rPr>
          <w:rStyle w:val="StyleUnderline"/>
        </w:rPr>
        <w:t>Wolfe’s settler colonialism rests</w:t>
      </w:r>
      <w:r w:rsidRPr="00E133B3">
        <w:rPr>
          <w:sz w:val="16"/>
        </w:rPr>
        <w:t xml:space="preserve"> is </w:t>
      </w:r>
      <w:r w:rsidRPr="00E133B3">
        <w:rPr>
          <w:rStyle w:val="StyleUnderline"/>
        </w:rPr>
        <w:t>between the settler and the Indigenous</w:t>
      </w:r>
      <w:r w:rsidRPr="00E133B3">
        <w:rPr>
          <w:sz w:val="16"/>
        </w:rPr>
        <w:t xml:space="preserve">. While many assume the settler to be white – and perhaps more so to be a white heterosexual male – </w:t>
      </w:r>
      <w:r w:rsidRPr="00E133B3">
        <w:rPr>
          <w:rStyle w:val="StyleUnderline"/>
        </w:rPr>
        <w:t xml:space="preserve">Wolfe, Veracini, and </w:t>
      </w:r>
      <w:r w:rsidRPr="00FF056D">
        <w:rPr>
          <w:rStyle w:val="StyleUnderline"/>
          <w:highlight w:val="green"/>
        </w:rPr>
        <w:t>others characterize the settler as</w:t>
      </w:r>
      <w:r w:rsidRPr="00E133B3">
        <w:rPr>
          <w:rStyle w:val="StyleUnderline"/>
        </w:rPr>
        <w:t xml:space="preserve"> both </w:t>
      </w:r>
      <w:r w:rsidRPr="00FF056D">
        <w:rPr>
          <w:rStyle w:val="StyleUnderline"/>
          <w:highlight w:val="green"/>
        </w:rPr>
        <w:t>white</w:t>
      </w:r>
      <w:r w:rsidRPr="00E133B3">
        <w:rPr>
          <w:rStyle w:val="StyleUnderline"/>
        </w:rPr>
        <w:t xml:space="preserve"> and all other non-Indigenous people </w:t>
      </w:r>
      <w:r w:rsidRPr="00FF056D">
        <w:rPr>
          <w:rStyle w:val="Emphasis"/>
          <w:highlight w:val="green"/>
        </w:rPr>
        <w:t>irrespective of gender and sexuality</w:t>
      </w:r>
      <w:r w:rsidRPr="00E133B3">
        <w:rPr>
          <w:sz w:val="16"/>
        </w:rPr>
        <w:t>. Pressed on the politics of such characterizations, particularly of figuring Blacks as settlers, Wolfe explains:</w:t>
      </w:r>
      <w:r>
        <w:rPr>
          <w:sz w:val="16"/>
        </w:rPr>
        <w:t xml:space="preserve"> </w:t>
      </w:r>
      <w:r w:rsidRPr="00E133B3">
        <w:rPr>
          <w:sz w:val="16"/>
          <w:szCs w:val="16"/>
        </w:rPr>
        <w:t>Willingly or not, enslaved or not, at the point of a run or not, they arrived as part of the settler-colonial project. That doesn’t make them settlers in the same sense as the colonizers who coerced them to participate—of course not—but it does make them perforce part of the settler-colonial process of dispossession and elimination. — Patrick Wolfe (2012)</w:t>
      </w:r>
      <w:r>
        <w:rPr>
          <w:sz w:val="16"/>
          <w:szCs w:val="16"/>
        </w:rPr>
        <w:t xml:space="preserve"> </w:t>
      </w:r>
      <w:r w:rsidRPr="00E133B3">
        <w:rPr>
          <w:sz w:val="16"/>
        </w:rPr>
        <w:t xml:space="preserve">As the work of Circe Sturm, </w:t>
      </w:r>
      <w:proofErr w:type="spellStart"/>
      <w:r w:rsidRPr="00E133B3">
        <w:rPr>
          <w:sz w:val="16"/>
        </w:rPr>
        <w:t>Tiya</w:t>
      </w:r>
      <w:proofErr w:type="spellEnd"/>
      <w:r w:rsidRPr="00E133B3">
        <w:rPr>
          <w:sz w:val="16"/>
        </w:rPr>
        <w:t xml:space="preserve"> Miles, Sharon Patricia Holland, and so many others have demonstrated, </w:t>
      </w:r>
      <w:r w:rsidRPr="00FF056D">
        <w:rPr>
          <w:rStyle w:val="StyleUnderline"/>
          <w:highlight w:val="green"/>
        </w:rPr>
        <w:t>Black and Indigenous histories and identities</w:t>
      </w:r>
      <w:r w:rsidRPr="00E133B3">
        <w:rPr>
          <w:sz w:val="16"/>
        </w:rPr>
        <w:t xml:space="preserve"> (not necessarily distinct) </w:t>
      </w:r>
      <w:r w:rsidRPr="00FF056D">
        <w:rPr>
          <w:rStyle w:val="StyleUnderline"/>
          <w:highlight w:val="green"/>
        </w:rPr>
        <w:t>are intersectional</w:t>
      </w:r>
      <w:r w:rsidRPr="00E133B3">
        <w:rPr>
          <w:rStyle w:val="StyleUnderline"/>
        </w:rPr>
        <w:t xml:space="preserve"> messes of racialized and gendered contestation </w:t>
      </w:r>
      <w:r w:rsidRPr="00FF056D">
        <w:rPr>
          <w:rStyle w:val="Emphasis"/>
          <w:highlight w:val="green"/>
        </w:rPr>
        <w:t>over and within</w:t>
      </w:r>
      <w:r w:rsidRPr="00FF056D">
        <w:rPr>
          <w:rStyle w:val="StyleUnderline"/>
          <w:highlight w:val="green"/>
        </w:rPr>
        <w:t xml:space="preserve"> the</w:t>
      </w:r>
      <w:r w:rsidRPr="00E133B3">
        <w:rPr>
          <w:rStyle w:val="StyleUnderline"/>
        </w:rPr>
        <w:t xml:space="preserve"> ongoing colonial forces of U.S. </w:t>
      </w:r>
      <w:r w:rsidRPr="00FF056D">
        <w:rPr>
          <w:rStyle w:val="StyleUnderline"/>
          <w:highlight w:val="green"/>
        </w:rPr>
        <w:t>imperialism</w:t>
      </w:r>
      <w:r w:rsidRPr="00E133B3">
        <w:rPr>
          <w:rStyle w:val="StyleUnderline"/>
        </w:rPr>
        <w:t xml:space="preserve">. </w:t>
      </w:r>
      <w:r w:rsidRPr="00FF056D">
        <w:rPr>
          <w:rStyle w:val="StyleUnderline"/>
          <w:highlight w:val="green"/>
        </w:rPr>
        <w:t>We need their analyses</w:t>
      </w:r>
      <w:r w:rsidRPr="00E133B3">
        <w:rPr>
          <w:rStyle w:val="StyleUnderline"/>
        </w:rPr>
        <w:t xml:space="preserve"> to understand these histories and identities and the ways we have inherited </w:t>
      </w:r>
      <w:r w:rsidRPr="00E133B3">
        <w:rPr>
          <w:rStyle w:val="StyleUnderline"/>
        </w:rPr>
        <w:lastRenderedPageBreak/>
        <w:t xml:space="preserve">them. We need to </w:t>
      </w:r>
      <w:r w:rsidRPr="00FF056D">
        <w:rPr>
          <w:rStyle w:val="StyleUnderline"/>
          <w:highlight w:val="green"/>
        </w:rPr>
        <w:t xml:space="preserve">be careful about </w:t>
      </w:r>
      <w:r w:rsidRPr="00FF056D">
        <w:rPr>
          <w:rStyle w:val="Emphasis"/>
          <w:highlight w:val="green"/>
        </w:rPr>
        <w:t>grouping</w:t>
      </w:r>
      <w:r w:rsidRPr="00FF056D">
        <w:rPr>
          <w:rStyle w:val="StyleUnderline"/>
          <w:highlight w:val="green"/>
        </w:rPr>
        <w:t xml:space="preserve"> all racial, ethnic, diaspora, and immigrant communities</w:t>
      </w:r>
      <w:r w:rsidRPr="00E133B3">
        <w:rPr>
          <w:rStyle w:val="StyleUnderline"/>
        </w:rPr>
        <w:t xml:space="preserve"> in </w:t>
      </w:r>
      <w:r w:rsidRPr="00FF056D">
        <w:rPr>
          <w:rStyle w:val="StyleUnderline"/>
          <w:highlight w:val="green"/>
        </w:rPr>
        <w:t>with settlers</w:t>
      </w:r>
      <w:r w:rsidRPr="00E133B3">
        <w:rPr>
          <w:rStyle w:val="StyleUnderline"/>
        </w:rPr>
        <w:t xml:space="preserve"> and </w:t>
      </w:r>
      <w:r w:rsidRPr="00FF056D">
        <w:rPr>
          <w:rStyle w:val="Emphasis"/>
          <w:highlight w:val="green"/>
        </w:rPr>
        <w:t>pitting them</w:t>
      </w:r>
      <w:r w:rsidRPr="00FF056D">
        <w:rPr>
          <w:rStyle w:val="StyleUnderline"/>
          <w:highlight w:val="green"/>
        </w:rPr>
        <w:t xml:space="preserve"> and their</w:t>
      </w:r>
      <w:r w:rsidRPr="00E133B3">
        <w:rPr>
          <w:rStyle w:val="StyleUnderline"/>
        </w:rPr>
        <w:t xml:space="preserve"> presumably </w:t>
      </w:r>
      <w:r w:rsidRPr="00FF056D">
        <w:rPr>
          <w:rStyle w:val="Emphasis"/>
          <w:highlight w:val="green"/>
        </w:rPr>
        <w:t>shared struggles</w:t>
      </w:r>
      <w:r w:rsidRPr="00FF056D">
        <w:rPr>
          <w:rStyle w:val="StyleUnderline"/>
          <w:highlight w:val="green"/>
        </w:rPr>
        <w:t xml:space="preserve"> for</w:t>
      </w:r>
      <w:r w:rsidRPr="00E133B3">
        <w:rPr>
          <w:rStyle w:val="StyleUnderline"/>
        </w:rPr>
        <w:t xml:space="preserve"> civil </w:t>
      </w:r>
      <w:r w:rsidRPr="00FF056D">
        <w:rPr>
          <w:rStyle w:val="StyleUnderline"/>
          <w:highlight w:val="green"/>
        </w:rPr>
        <w:t xml:space="preserve">rights </w:t>
      </w:r>
      <w:r w:rsidRPr="00FF056D">
        <w:rPr>
          <w:rStyle w:val="Emphasis"/>
          <w:highlight w:val="green"/>
        </w:rPr>
        <w:t>against</w:t>
      </w:r>
      <w:r w:rsidRPr="00FF056D">
        <w:rPr>
          <w:rStyle w:val="StyleUnderline"/>
          <w:highlight w:val="green"/>
        </w:rPr>
        <w:t xml:space="preserve"> Indigenous sovereignty</w:t>
      </w:r>
      <w:r w:rsidRPr="00E133B3">
        <w:rPr>
          <w:rStyle w:val="StyleUnderline"/>
        </w:rPr>
        <w:t xml:space="preserve"> </w:t>
      </w:r>
    </w:p>
    <w:p w14:paraId="247C42FA" w14:textId="77777777" w:rsidR="00A71B1E" w:rsidRPr="00A71B1E" w:rsidRDefault="00A71B1E" w:rsidP="00A71B1E"/>
    <w:sectPr w:rsidR="00A71B1E" w:rsidRPr="00A71B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64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06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4C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AA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06F"/>
    <w:rsid w:val="00A431C6"/>
    <w:rsid w:val="00A54315"/>
    <w:rsid w:val="00A60FBC"/>
    <w:rsid w:val="00A65C0B"/>
    <w:rsid w:val="00A71B1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88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1A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5DB"/>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E9FD8"/>
  <w14:defaultImageDpi w14:val="300"/>
  <w15:docId w15:val="{7220C470-2F54-0842-8E39-EF9B9E056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64C8"/>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364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64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64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364C8"/>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364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64C8"/>
  </w:style>
  <w:style w:type="character" w:customStyle="1" w:styleId="Heading1Char">
    <w:name w:val="Heading 1 Char"/>
    <w:aliases w:val="Pocket Char"/>
    <w:basedOn w:val="DefaultParagraphFont"/>
    <w:link w:val="Heading1"/>
    <w:uiPriority w:val="9"/>
    <w:rsid w:val="002364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64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64C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364C8"/>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2364C8"/>
    <w:rPr>
      <w:b/>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1"/>
    <w:qFormat/>
    <w:rsid w:val="002364C8"/>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s"/>
    <w:basedOn w:val="DefaultParagraphFont"/>
    <w:link w:val="textbold"/>
    <w:uiPriority w:val="20"/>
    <w:qFormat/>
    <w:rsid w:val="002364C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364C8"/>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NoSpacing"/>
    <w:uiPriority w:val="99"/>
    <w:unhideWhenUsed/>
    <w:rsid w:val="002364C8"/>
    <w:rPr>
      <w:color w:val="auto"/>
      <w:u w:val="none"/>
    </w:rPr>
  </w:style>
  <w:style w:type="paragraph" w:styleId="DocumentMap">
    <w:name w:val="Document Map"/>
    <w:basedOn w:val="Normal"/>
    <w:link w:val="DocumentMapChar"/>
    <w:uiPriority w:val="99"/>
    <w:semiHidden/>
    <w:unhideWhenUsed/>
    <w:rsid w:val="002364C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364C8"/>
    <w:rPr>
      <w:rFonts w:ascii="Lucida Grande" w:hAnsi="Lucida Grande" w:cs="Lucida Grande"/>
    </w:rPr>
  </w:style>
  <w:style w:type="paragraph" w:customStyle="1" w:styleId="textbold">
    <w:name w:val="text bold"/>
    <w:basedOn w:val="Normal"/>
    <w:link w:val="Emphasis"/>
    <w:uiPriority w:val="20"/>
    <w:qFormat/>
    <w:rsid w:val="00FB55DB"/>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sz w:val="22"/>
      <w:u w:val="single"/>
    </w:rPr>
  </w:style>
  <w:style w:type="paragraph" w:customStyle="1" w:styleId="card">
    <w:name w:val="card"/>
    <w:aliases w:val="Card,No Spacing111112,nonunderlined,No Spacing11211,Debate Text,No Spacing11,No Spacing111,No Spacing2,Read stuff,No Spacing1,Tag and Ci,No Spacing23,Medium Grid 21,No Spacing111111,No Spacing31,No Spacing22,No Spacing3,tag,Dont use,No Spacing41,Tags"/>
    <w:basedOn w:val="Normal"/>
    <w:next w:val="Normal"/>
    <w:uiPriority w:val="99"/>
    <w:qFormat/>
    <w:rsid w:val="00FB55DB"/>
    <w:pPr>
      <w:ind w:left="288" w:right="288"/>
    </w:pPr>
    <w:rPr>
      <w:rFonts w:asciiTheme="minorHAnsi" w:eastAsiaTheme="minorHAnsi" w:hAnsiTheme="minorHAnsi" w:cstheme="minorBidi"/>
      <w:sz w:val="22"/>
      <w:szCs w:val="22"/>
      <w:u w:val="single"/>
    </w:rPr>
  </w:style>
  <w:style w:type="paragraph" w:customStyle="1" w:styleId="Emphasis1">
    <w:name w:val="Emphasis1"/>
    <w:basedOn w:val="Normal"/>
    <w:uiPriority w:val="20"/>
    <w:qFormat/>
    <w:rsid w:val="00A71B1E"/>
    <w:pPr>
      <w:pBdr>
        <w:top w:val="single" w:sz="12" w:space="1" w:color="auto"/>
        <w:left w:val="single" w:sz="12" w:space="4" w:color="auto"/>
        <w:bottom w:val="single" w:sz="12" w:space="1" w:color="auto"/>
        <w:right w:val="single" w:sz="12" w:space="4" w:color="auto"/>
      </w:pBdr>
      <w:ind w:left="720"/>
      <w:jc w:val="both"/>
    </w:pPr>
    <w:rPr>
      <w:rFonts w:eastAsiaTheme="minorHAnsi"/>
      <w:b/>
      <w:iCs/>
      <w:sz w:val="22"/>
      <w:szCs w:val="22"/>
      <w:u w:val="single"/>
    </w:rPr>
  </w:style>
  <w:style w:type="paragraph" w:styleId="NoSpacing">
    <w:name w:val="No Spacing"/>
    <w:aliases w:val="Card Format,ClearFormatting,Clear,DDI Tag,Tag Title,Tag and Cite,No Spacing6,No Spacing7,Very Small Text,No Spacing8,Dont u,No Spacing311,No Spacing51"/>
    <w:basedOn w:val="Heading1"/>
    <w:link w:val="Hyperlink"/>
    <w:autoRedefine/>
    <w:uiPriority w:val="99"/>
    <w:qFormat/>
    <w:rsid w:val="00A71B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ulanth.org/fieldsights/494-the-ontological-spi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istanceanddebate.wordpress.com/2017/03/23/open-letter-to-non-black-native-people-in-debate/" TargetMode="External"/><Relationship Id="rId5" Type="http://schemas.openxmlformats.org/officeDocument/2006/relationships/numbering" Target="numbering.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www.truth-out.org/opinion/item/35596-sadistic-capitalism-six-urgent-matters-for-humanity-in-global-crisi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19</Pages>
  <Words>10387</Words>
  <Characters>59210</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5</cp:revision>
  <dcterms:created xsi:type="dcterms:W3CDTF">2021-09-05T17:56:00Z</dcterms:created>
  <dcterms:modified xsi:type="dcterms:W3CDTF">2021-09-05T19:00:00Z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