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A410C" w14:textId="1FB76216" w:rsidR="006202DE" w:rsidRDefault="006202DE" w:rsidP="00F33B55">
      <w:pPr>
        <w:pStyle w:val="Heading1"/>
      </w:pPr>
      <w:r>
        <w:t>2nr</w:t>
      </w:r>
    </w:p>
    <w:p w14:paraId="2AC80EE0" w14:textId="77777777" w:rsidR="00FF03DE" w:rsidRPr="00FF03DE" w:rsidRDefault="00FF03DE" w:rsidP="00FF03DE"/>
    <w:p w14:paraId="1EB133C2" w14:textId="77777777" w:rsidR="006202DE" w:rsidRPr="006202DE" w:rsidRDefault="006202DE" w:rsidP="006202DE"/>
    <w:p w14:paraId="28FE3D43" w14:textId="79EBBE8E" w:rsidR="00F33B55" w:rsidRDefault="00F33B55" w:rsidP="00F33B55">
      <w:pPr>
        <w:pStyle w:val="Heading1"/>
      </w:pPr>
      <w:r>
        <w:lastRenderedPageBreak/>
        <w:t>1NC – Preciado</w:t>
      </w:r>
    </w:p>
    <w:p w14:paraId="3C80EE62" w14:textId="77777777" w:rsidR="00F33B55" w:rsidRPr="002D68F0" w:rsidRDefault="00F33B55" w:rsidP="00F33B55">
      <w:pPr>
        <w:pStyle w:val="Heading2"/>
      </w:pPr>
      <w:r>
        <w:lastRenderedPageBreak/>
        <w:t>K</w:t>
      </w:r>
    </w:p>
    <w:p w14:paraId="39460489" w14:textId="77777777" w:rsidR="00F33B55" w:rsidRDefault="00F33B55" w:rsidP="00F33B55">
      <w:pPr>
        <w:pStyle w:val="Heading4"/>
      </w:pPr>
      <w:r>
        <w:t xml:space="preserve">Welcome to the age of </w:t>
      </w:r>
      <w:proofErr w:type="spellStart"/>
      <w:r>
        <w:t>pharmacopornographic</w:t>
      </w:r>
      <w:proofErr w:type="spellEnd"/>
      <w:r>
        <w:t xml:space="preserve"> </w:t>
      </w:r>
      <w:proofErr w:type="spellStart"/>
      <w:r>
        <w:t>biocapitalism</w:t>
      </w:r>
      <w:proofErr w:type="spellEnd"/>
      <w:r>
        <w:t xml:space="preserve"> – post-Fordism has exposed the processes of capital that turn concepts of femininity and sex into estrogen and Viagra. Subjects are no longer subjectivities, but rather defined through the substances that metabolize bodies into “real” agents – the 1AC’s dedication to these “drugs” is simply an arm that produces these “subjectivities” to mass produce them on a global scale</w:t>
      </w:r>
    </w:p>
    <w:p w14:paraId="4E28DAEE" w14:textId="77777777" w:rsidR="00F33B55" w:rsidRPr="00B56D6B" w:rsidRDefault="00F33B55" w:rsidP="00F33B55">
      <w:r w:rsidRPr="00B56D6B">
        <w:rPr>
          <w:rStyle w:val="Style13ptBold"/>
        </w:rPr>
        <w:t>Preciado 08.</w:t>
      </w:r>
      <w:r>
        <w:t xml:space="preserve"> Paul Preciado (Spanish philosopher, queer theorist, and king), 2008, “Testo Junkie,” translated by Bruce Benderson, I have a pdf, if you need it, </w:t>
      </w:r>
      <w:proofErr w:type="spellStart"/>
      <w:r>
        <w:t>sean</w:t>
      </w:r>
      <w:proofErr w:type="spellEnd"/>
      <w:r>
        <w:t>!</w:t>
      </w:r>
    </w:p>
    <w:p w14:paraId="1063AA2A" w14:textId="77777777" w:rsidR="00F33B55" w:rsidRPr="00266240" w:rsidRDefault="00F33B55" w:rsidP="00F33B55">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How did sex and sexuality become the main objects of political and economic activity?</w:t>
      </w:r>
      <w:r w:rsidRPr="00266240">
        <w:rPr>
          <w:sz w:val="16"/>
        </w:rPr>
        <w:t xml:space="preserve"> Follow me: The changes in capitalism that we are witnessing are characterized not only by </w:t>
      </w:r>
      <w:r w:rsidRPr="00266240">
        <w:rPr>
          <w:rStyle w:val="StyleUnderline"/>
          <w:sz w:val="24"/>
          <w:highlight w:val="cyan"/>
        </w:rPr>
        <w:t>the transformation of “gender,” “sex</w:t>
      </w:r>
      <w:r w:rsidRPr="00266240">
        <w:rPr>
          <w:rStyle w:val="StyleUnderline"/>
          <w:sz w:val="24"/>
        </w:rPr>
        <w:t xml:space="preserve">,” “sexuality,” “sexual identity,” and “pleasure” </w:t>
      </w:r>
      <w:r w:rsidRPr="00266240">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266240">
        <w:rPr>
          <w:rStyle w:val="StyleUnderline"/>
          <w:sz w:val="24"/>
          <w:highlight w:val="cyan"/>
        </w:rPr>
        <w:t>this management</w:t>
      </w:r>
      <w:r w:rsidRPr="00266240">
        <w:rPr>
          <w:rStyle w:val="StyleUnderline"/>
          <w:sz w:val="24"/>
        </w:rPr>
        <w:t xml:space="preserve"> itself is </w:t>
      </w:r>
      <w:r w:rsidRPr="00266240">
        <w:rPr>
          <w:rStyle w:val="StyleUnderline"/>
          <w:sz w:val="24"/>
          <w:highlight w:val="cyan"/>
        </w:rPr>
        <w:t>carried out through</w:t>
      </w:r>
      <w:r w:rsidRPr="00266240">
        <w:rPr>
          <w:rStyle w:val="StyleUnderline"/>
          <w:sz w:val="24"/>
        </w:rPr>
        <w:t xml:space="preserve"> the new dynamics of advanced </w:t>
      </w:r>
      <w:proofErr w:type="spellStart"/>
      <w:r w:rsidRPr="00266240">
        <w:rPr>
          <w:rStyle w:val="StyleUnderline"/>
          <w:sz w:val="24"/>
          <w:highlight w:val="cyan"/>
        </w:rPr>
        <w:t>technocapitalism</w:t>
      </w:r>
      <w:proofErr w:type="spellEnd"/>
      <w:r w:rsidRPr="00B070F4">
        <w:rPr>
          <w:rStyle w:val="StyleUnderline"/>
          <w:sz w:val="24"/>
        </w:rPr>
        <w:t>, global media</w:t>
      </w:r>
      <w:r w:rsidRPr="00266240">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266240">
        <w:rPr>
          <w:rStyle w:val="StyleUnderline"/>
          <w:sz w:val="24"/>
          <w:highlight w:val="cyan"/>
        </w:rPr>
        <w:t>techniques of the war</w:t>
      </w:r>
      <w:r w:rsidRPr="00266240">
        <w:rPr>
          <w:rStyle w:val="StyleUnderline"/>
          <w:sz w:val="24"/>
        </w:rPr>
        <w:t xml:space="preserve"> will progressively </w:t>
      </w:r>
      <w:r w:rsidRPr="00266240">
        <w:rPr>
          <w:rStyle w:val="StyleUnderline"/>
          <w:sz w:val="24"/>
          <w:highlight w:val="cyan"/>
        </w:rPr>
        <w:t xml:space="preserve">become </w:t>
      </w:r>
      <w:r w:rsidRPr="00B070F4">
        <w:rPr>
          <w:rStyle w:val="StyleUnderline"/>
          <w:sz w:val="24"/>
        </w:rPr>
        <w:t xml:space="preserve">biopolitical </w:t>
      </w:r>
      <w:r w:rsidRPr="00266240">
        <w:rPr>
          <w:rStyle w:val="StyleUnderline"/>
          <w:sz w:val="24"/>
          <w:highlight w:val="cyan"/>
        </w:rPr>
        <w:t xml:space="preserve">industries for producing and controlling </w:t>
      </w:r>
      <w:r w:rsidRPr="00B070F4">
        <w:rPr>
          <w:rStyle w:val="StyleUnderline"/>
          <w:sz w:val="24"/>
        </w:rPr>
        <w:t xml:space="preserve">sexual </w:t>
      </w:r>
      <w:r w:rsidRPr="00266240">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w:t>
      </w:r>
      <w:r w:rsidRPr="00266240">
        <w:rPr>
          <w:sz w:val="16"/>
        </w:rPr>
        <w:lastRenderedPageBreak/>
        <w:t xml:space="preserve">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266240">
        <w:rPr>
          <w:rStyle w:val="StyleUnderline"/>
          <w:sz w:val="24"/>
          <w:highlight w:val="cyan"/>
        </w:rPr>
        <w:t>the</w:t>
      </w:r>
      <w:r w:rsidRPr="00266240">
        <w:rPr>
          <w:rStyle w:val="StyleUnderline"/>
          <w:sz w:val="24"/>
        </w:rPr>
        <w:t xml:space="preserve"> early </w:t>
      </w:r>
      <w:r w:rsidRPr="00266240">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266240">
        <w:rPr>
          <w:rStyle w:val="StyleUnderline"/>
          <w:sz w:val="24"/>
          <w:highlight w:val="cyan"/>
        </w:rPr>
        <w:t>the clinical use of hormonal molecules</w:t>
      </w:r>
      <w:r w:rsidRPr="00266240">
        <w:rPr>
          <w:rStyle w:val="StyleUnderline"/>
          <w:sz w:val="24"/>
        </w:rPr>
        <w:t xml:space="preserve"> in the treatment of “sex change” and defined “</w:t>
      </w:r>
      <w:r w:rsidRPr="00266240">
        <w:rPr>
          <w:rStyle w:val="StyleUnderline"/>
          <w:sz w:val="24"/>
          <w:highlight w:val="cyan"/>
        </w:rPr>
        <w:t>transsexualism</w:t>
      </w:r>
      <w:r w:rsidRPr="00266240">
        <w:rPr>
          <w:rStyle w:val="StyleUnderline"/>
          <w:sz w:val="24"/>
        </w:rPr>
        <w:t xml:space="preserve">,” a term first introduced in 1954, </w:t>
      </w:r>
      <w:r w:rsidRPr="00266240">
        <w:rPr>
          <w:rStyle w:val="StyleUnderline"/>
          <w:sz w:val="24"/>
          <w:highlight w:val="cyan"/>
        </w:rPr>
        <w:t>as a curable condition</w:t>
      </w:r>
      <w:r w:rsidRPr="00266240">
        <w:rPr>
          <w:sz w:val="16"/>
        </w:rPr>
        <w:t xml:space="preserve">.10 </w:t>
      </w:r>
      <w:r w:rsidRPr="00266240">
        <w:rPr>
          <w:rStyle w:val="StyleUnderline"/>
          <w:sz w:val="24"/>
          <w:highlight w:val="cyan"/>
        </w:rPr>
        <w:t>The invention of the</w:t>
      </w:r>
      <w:r w:rsidRPr="00266240">
        <w:rPr>
          <w:rStyle w:val="StyleUnderline"/>
          <w:sz w:val="24"/>
        </w:rPr>
        <w:t xml:space="preserve"> contraceptive </w:t>
      </w:r>
      <w:r w:rsidRPr="00266240">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266240">
        <w:rPr>
          <w:rStyle w:val="StyleUnderline"/>
          <w:sz w:val="24"/>
          <w:highlight w:val="cyan"/>
        </w:rPr>
        <w:t>triggered</w:t>
      </w:r>
      <w:r w:rsidRPr="00266240">
        <w:rPr>
          <w:rStyle w:val="StyleUnderline"/>
          <w:sz w:val="24"/>
        </w:rPr>
        <w:t xml:space="preserve"> a process of </w:t>
      </w:r>
      <w:r w:rsidRPr="00266240">
        <w:rPr>
          <w:rStyle w:val="StyleUnderline"/>
          <w:sz w:val="24"/>
          <w:highlight w:val="cyan"/>
        </w:rPr>
        <w:t>development of</w:t>
      </w:r>
      <w:r w:rsidRPr="00266240">
        <w:rPr>
          <w:sz w:val="16"/>
        </w:rPr>
        <w:t xml:space="preserve"> what could be called, twisting the Eisenhower term, “</w:t>
      </w:r>
      <w:r w:rsidRPr="00266240">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266240">
        <w:rPr>
          <w:rStyle w:val="StyleUnderline"/>
          <w:sz w:val="24"/>
          <w:highlight w:val="cyan"/>
        </w:rPr>
        <w:t xml:space="preserve">In 1959, Hefner transformed </w:t>
      </w:r>
      <w:r w:rsidRPr="00B070F4">
        <w:rPr>
          <w:rStyle w:val="StyleUnderline"/>
          <w:sz w:val="24"/>
        </w:rPr>
        <w:t xml:space="preserve">an old Chicago house into </w:t>
      </w:r>
      <w:r w:rsidRPr="00266240">
        <w:rPr>
          <w:rStyle w:val="StyleUnderline"/>
          <w:sz w:val="24"/>
          <w:highlight w:val="cyan"/>
        </w:rPr>
        <w:t>the Playboy Mansion</w:t>
      </w:r>
      <w:r w:rsidRPr="00266240">
        <w:rPr>
          <w:rStyle w:val="StyleUnderline"/>
          <w:sz w:val="24"/>
        </w:rPr>
        <w:t xml:space="preserve">, which was promoted within the magazine and on television as a “love palace” with thirty-two rooms, </w:t>
      </w:r>
      <w:r w:rsidRPr="00266240">
        <w:rPr>
          <w:rStyle w:val="StyleUnderline"/>
          <w:sz w:val="24"/>
          <w:highlight w:val="cyan"/>
        </w:rPr>
        <w:t>becoming</w:t>
      </w:r>
      <w:r w:rsidRPr="00266240">
        <w:rPr>
          <w:rStyle w:val="StyleUnderline"/>
          <w:sz w:val="24"/>
        </w:rPr>
        <w:t xml:space="preserve"> soon </w:t>
      </w:r>
      <w:r w:rsidRPr="00266240">
        <w:rPr>
          <w:rStyle w:val="StyleUnderline"/>
          <w:sz w:val="24"/>
          <w:highlight w:val="cyan"/>
        </w:rPr>
        <w:t>the</w:t>
      </w:r>
      <w:r w:rsidRPr="00266240">
        <w:rPr>
          <w:rStyle w:val="StyleUnderline"/>
          <w:sz w:val="24"/>
        </w:rPr>
        <w:t xml:space="preserve"> most popular </w:t>
      </w:r>
      <w:r w:rsidRPr="00266240">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266240">
        <w:rPr>
          <w:rStyle w:val="StyleUnderline"/>
          <w:sz w:val="24"/>
          <w:highlight w:val="cyan"/>
        </w:rPr>
        <w:t>Deep Throat</w:t>
      </w:r>
      <w:r w:rsidRPr="00266240">
        <w:rPr>
          <w:sz w:val="16"/>
        </w:rPr>
        <w:t xml:space="preserve">. The film, starring Linda Lovelace, was widely commercialized in the US and </w:t>
      </w:r>
      <w:r w:rsidRPr="00266240">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266240">
        <w:rPr>
          <w:rStyle w:val="StyleUnderline"/>
          <w:sz w:val="24"/>
          <w:highlight w:val="cyan"/>
        </w:rPr>
        <w:t>Viagra</w:t>
      </w:r>
      <w:r w:rsidRPr="00266240">
        <w:rPr>
          <w:rStyle w:val="StyleUnderline"/>
          <w:sz w:val="24"/>
        </w:rPr>
        <w:t xml:space="preserve">© by Pfizer laboratories in 1988) will later </w:t>
      </w:r>
      <w:r w:rsidRPr="00266240">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266240">
        <w:rPr>
          <w:rStyle w:val="StyleUnderline"/>
          <w:sz w:val="24"/>
          <w:highlight w:val="cyan"/>
        </w:rPr>
        <w:t>experiments involving</w:t>
      </w:r>
      <w:r w:rsidRPr="00266240">
        <w:rPr>
          <w:rStyle w:val="StyleUnderline"/>
          <w:sz w:val="24"/>
        </w:rPr>
        <w:t xml:space="preserve"> electroshock techniques as well as </w:t>
      </w:r>
      <w:r w:rsidRPr="00266240">
        <w:rPr>
          <w:rStyle w:val="StyleUnderline"/>
          <w:sz w:val="24"/>
          <w:highlight w:val="cyan"/>
        </w:rPr>
        <w:t>psychedelic</w:t>
      </w:r>
      <w:r w:rsidRPr="00266240">
        <w:rPr>
          <w:rStyle w:val="StyleUnderline"/>
          <w:sz w:val="24"/>
        </w:rPr>
        <w:t xml:space="preserve"> and hallucinogen </w:t>
      </w:r>
      <w:r w:rsidRPr="00266240">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266240">
        <w:rPr>
          <w:rStyle w:val="StyleUnderline"/>
          <w:sz w:val="24"/>
          <w:highlight w:val="cyan"/>
        </w:rPr>
        <w:t xml:space="preserve">to </w:t>
      </w:r>
      <w:r w:rsidRPr="00B070F4">
        <w:rPr>
          <w:rStyle w:val="StyleUnderline"/>
          <w:sz w:val="24"/>
        </w:rPr>
        <w:t xml:space="preserve">directly </w:t>
      </w:r>
      <w:r w:rsidRPr="00266240">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w:t>
      </w:r>
      <w:r w:rsidRPr="00266240">
        <w:rPr>
          <w:rStyle w:val="StyleUnderline"/>
          <w:sz w:val="24"/>
        </w:rPr>
        <w:lastRenderedPageBreak/>
        <w:t xml:space="preserve">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266240">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266240">
        <w:rPr>
          <w:rStyle w:val="StyleUnderline"/>
          <w:sz w:val="24"/>
          <w:highlight w:val="cyan"/>
        </w:rPr>
        <w:t>mechanisms of control of subjectivity by</w:t>
      </w:r>
      <w:r w:rsidRPr="00266240">
        <w:rPr>
          <w:rStyle w:val="StyleUnderline"/>
          <w:sz w:val="24"/>
        </w:rPr>
        <w:t xml:space="preserve"> means of </w:t>
      </w:r>
      <w:r w:rsidRPr="00266240">
        <w:rPr>
          <w:rStyle w:val="StyleUnderline"/>
          <w:sz w:val="24"/>
          <w:highlight w:val="cyan"/>
        </w:rPr>
        <w:t xml:space="preserve">biomolecular and </w:t>
      </w:r>
      <w:r w:rsidRPr="00B070F4">
        <w:rPr>
          <w:rStyle w:val="StyleUnderline"/>
          <w:sz w:val="24"/>
        </w:rPr>
        <w:t xml:space="preserve">multimedia </w:t>
      </w:r>
      <w:r w:rsidRPr="00266240">
        <w:rPr>
          <w:rStyle w:val="StyleUnderline"/>
          <w:sz w:val="24"/>
          <w:highlight w:val="cyan"/>
        </w:rPr>
        <w:t>technical protocols.</w:t>
      </w:r>
      <w:r w:rsidRPr="00266240">
        <w:rPr>
          <w:rStyle w:val="StyleUnderline"/>
          <w:sz w:val="24"/>
        </w:rPr>
        <w:t xml:space="preserve"> Our </w:t>
      </w:r>
      <w:r w:rsidRPr="00266240">
        <w:rPr>
          <w:rStyle w:val="StyleUnderline"/>
          <w:sz w:val="24"/>
          <w:highlight w:val="cyan"/>
        </w:rPr>
        <w:t>world economy</w:t>
      </w:r>
      <w:r w:rsidRPr="00266240">
        <w:rPr>
          <w:rStyle w:val="StyleUnderline"/>
          <w:sz w:val="24"/>
        </w:rPr>
        <w:t xml:space="preserve"> is </w:t>
      </w:r>
      <w:r w:rsidRPr="00266240">
        <w:rPr>
          <w:rStyle w:val="StyleUnderline"/>
          <w:sz w:val="24"/>
          <w:highlight w:val="cyan"/>
        </w:rPr>
        <w:t>dependent on</w:t>
      </w:r>
      <w:r w:rsidRPr="00266240">
        <w:rPr>
          <w:rStyle w:val="StyleUnderline"/>
          <w:sz w:val="24"/>
        </w:rPr>
        <w:t xml:space="preserve"> the production and circulation of hundreds of tons of synthetic </w:t>
      </w:r>
      <w:r w:rsidRPr="00266240">
        <w:rPr>
          <w:rStyle w:val="StyleUnderline"/>
          <w:sz w:val="24"/>
          <w:highlight w:val="cyan"/>
        </w:rPr>
        <w:t>steroids</w:t>
      </w:r>
      <w:r w:rsidRPr="00266240">
        <w:rPr>
          <w:rStyle w:val="StyleUnderline"/>
          <w:sz w:val="24"/>
        </w:rPr>
        <w:t xml:space="preserve"> and </w:t>
      </w:r>
      <w:r w:rsidRPr="00266240">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266240">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266240">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w:t>
      </w:r>
      <w:r w:rsidRPr="00266240">
        <w:rPr>
          <w:rStyle w:val="StyleUnderline"/>
          <w:sz w:val="24"/>
        </w:rPr>
        <w:lastRenderedPageBreak/>
        <w:t>in the fields of psychology, sexology, and endocrinology</w:t>
      </w:r>
      <w:r w:rsidRPr="00266240">
        <w:rPr>
          <w:sz w:val="16"/>
        </w:rPr>
        <w:t xml:space="preserve">. If </w:t>
      </w:r>
      <w:r w:rsidRPr="00266240">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266240">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266240">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266240">
        <w:rPr>
          <w:rStyle w:val="StyleUnderline"/>
          <w:sz w:val="24"/>
          <w:highlight w:val="cyan"/>
        </w:rPr>
        <w:t>transforming the concepts of</w:t>
      </w:r>
      <w:r w:rsidRPr="00266240">
        <w:rPr>
          <w:rStyle w:val="StyleUnderline"/>
          <w:sz w:val="24"/>
        </w:rPr>
        <w:t xml:space="preserve"> the psyche, libido, consciousness, </w:t>
      </w:r>
      <w:r w:rsidRPr="00266240">
        <w:rPr>
          <w:rStyle w:val="StyleUnderline"/>
          <w:sz w:val="24"/>
          <w:highlight w:val="cyan"/>
        </w:rPr>
        <w:t>femininity</w:t>
      </w:r>
      <w:r w:rsidRPr="00266240">
        <w:rPr>
          <w:rStyle w:val="StyleUnderline"/>
          <w:sz w:val="24"/>
        </w:rPr>
        <w:t xml:space="preserve"> and masculinity, heterosexuality and </w:t>
      </w:r>
      <w:r w:rsidRPr="00266240">
        <w:rPr>
          <w:rStyle w:val="StyleUnderline"/>
          <w:sz w:val="24"/>
          <w:highlight w:val="cyan"/>
        </w:rPr>
        <w:t>homosexuality</w:t>
      </w:r>
      <w:r w:rsidRPr="00266240">
        <w:rPr>
          <w:rStyle w:val="StyleUnderline"/>
          <w:sz w:val="24"/>
        </w:rPr>
        <w:t xml:space="preserve">, intersexuality and </w:t>
      </w:r>
      <w:r w:rsidRPr="00266240">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266240">
        <w:rPr>
          <w:rStyle w:val="StyleUnderline"/>
          <w:sz w:val="24"/>
          <w:highlight w:val="cyan"/>
        </w:rPr>
        <w:t xml:space="preserve">masculinity into testosterone, </w:t>
      </w:r>
      <w:r w:rsidRPr="00B070F4">
        <w:rPr>
          <w:rStyle w:val="StyleUnderline"/>
          <w:sz w:val="24"/>
        </w:rPr>
        <w:t xml:space="preserve">our </w:t>
      </w:r>
      <w:r w:rsidRPr="00266240">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266240">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266240">
        <w:rPr>
          <w:rStyle w:val="StyleUnderline"/>
          <w:sz w:val="24"/>
          <w:highlight w:val="cyan"/>
        </w:rPr>
        <w:t>subjectivities defined by the substance</w:t>
      </w:r>
      <w:r w:rsidRPr="00266240">
        <w:rPr>
          <w:rStyle w:val="StyleUnderline"/>
          <w:sz w:val="24"/>
        </w:rPr>
        <w:t xml:space="preserve"> (or substances) </w:t>
      </w:r>
      <w:r w:rsidRPr="00266240">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266240">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266240">
        <w:rPr>
          <w:rStyle w:val="StyleUnderline"/>
          <w:sz w:val="24"/>
          <w:highlight w:val="cyan"/>
        </w:rPr>
        <w:t>business is the invention of a subject and then its global reproduction</w:t>
      </w:r>
      <w:r w:rsidRPr="00266240">
        <w:rPr>
          <w:rStyle w:val="StyleUnderline"/>
          <w:sz w:val="24"/>
        </w:rPr>
        <w:t>.</w:t>
      </w:r>
    </w:p>
    <w:p w14:paraId="5A83CE98" w14:textId="77777777" w:rsidR="00F33B55" w:rsidRPr="00821378" w:rsidRDefault="00F33B55" w:rsidP="00F33B55">
      <w:pPr>
        <w:pStyle w:val="Heading4"/>
        <w:rPr>
          <w:rStyle w:val="StyleUnderline"/>
          <w:bCs w:val="0"/>
          <w:iCs/>
          <w:sz w:val="28"/>
          <w:u w:val="none"/>
        </w:rPr>
      </w:pPr>
      <w:r w:rsidRPr="00821378">
        <w:rPr>
          <w:rStyle w:val="StyleUnderline"/>
          <w:bCs w:val="0"/>
          <w:iCs/>
          <w:sz w:val="28"/>
          <w:u w:val="none"/>
        </w:rPr>
        <w:t xml:space="preserve">Why do we have drugs for erections but not malaria? </w:t>
      </w:r>
      <w:proofErr w:type="spellStart"/>
      <w:r w:rsidRPr="00821378">
        <w:rPr>
          <w:rStyle w:val="StyleUnderline"/>
          <w:bCs w:val="0"/>
          <w:iCs/>
          <w:sz w:val="28"/>
          <w:u w:val="none"/>
        </w:rPr>
        <w:t>Biocapitalism</w:t>
      </w:r>
      <w:proofErr w:type="spellEnd"/>
      <w:r w:rsidRPr="00821378">
        <w:rPr>
          <w:rStyle w:val="StyleUnderline"/>
          <w:bCs w:val="0"/>
          <w:iCs/>
          <w:sz w:val="28"/>
          <w:u w:val="none"/>
        </w:rPr>
        <w:t xml:space="preserve"> </w:t>
      </w:r>
      <w:r w:rsidRPr="00821378">
        <w:rPr>
          <w:rStyle w:val="StyleUnderline"/>
          <w:bCs w:val="0"/>
          <w:sz w:val="28"/>
          <w:u w:val="none"/>
        </w:rPr>
        <w:t xml:space="preserve">and the pharmaceutical industry </w:t>
      </w:r>
      <w:r>
        <w:rPr>
          <w:rStyle w:val="StyleUnderline"/>
          <w:bCs w:val="0"/>
          <w:iCs/>
          <w:sz w:val="28"/>
          <w:u w:val="none"/>
        </w:rPr>
        <w:t>invent</w:t>
      </w:r>
      <w:r w:rsidRPr="00821378">
        <w:rPr>
          <w:rStyle w:val="StyleUnderline"/>
          <w:bCs w:val="0"/>
          <w:iCs/>
          <w:sz w:val="28"/>
          <w:u w:val="none"/>
        </w:rPr>
        <w:t xml:space="preserve"> sickness, illness, and the drugs themselves that create the affective subjectivities that sustain the entire structure</w:t>
      </w:r>
    </w:p>
    <w:p w14:paraId="0D99860C" w14:textId="77777777" w:rsidR="00F33B55" w:rsidRPr="00467002" w:rsidRDefault="00F33B55" w:rsidP="00F33B55">
      <w:r w:rsidRPr="00B56D6B">
        <w:rPr>
          <w:rStyle w:val="Style13ptBold"/>
        </w:rPr>
        <w:t xml:space="preserve">Preciado </w:t>
      </w:r>
      <w:r>
        <w:rPr>
          <w:rStyle w:val="Style13ptBold"/>
        </w:rPr>
        <w:t>2</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55B83241" w14:textId="77777777" w:rsidR="00F33B55" w:rsidRPr="00266240" w:rsidRDefault="00F33B55" w:rsidP="00F33B55">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266240">
        <w:rPr>
          <w:rStyle w:val="StyleUnderline"/>
          <w:highlight w:val="cyan"/>
        </w:rPr>
        <w:t>an illness is the conclusion of a</w:t>
      </w:r>
      <w:r w:rsidRPr="00266240">
        <w:rPr>
          <w:rStyle w:val="StyleUnderline"/>
        </w:rPr>
        <w:t xml:space="preserve"> medical and </w:t>
      </w:r>
      <w:r w:rsidRPr="00266240">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266240">
        <w:rPr>
          <w:rStyle w:val="StyleUnderline"/>
          <w:highlight w:val="cyan"/>
        </w:rPr>
        <w:t>treating it in a manner that is</w:t>
      </w:r>
      <w:r w:rsidRPr="00266240">
        <w:rPr>
          <w:rStyle w:val="StyleUnderline"/>
        </w:rPr>
        <w:t xml:space="preserve"> more or less </w:t>
      </w:r>
      <w:r w:rsidRPr="00266240">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lastRenderedPageBreak/>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266240">
        <w:rPr>
          <w:rStyle w:val="StyleUnderline"/>
          <w:highlight w:val="cyan"/>
        </w:rPr>
        <w:t>seropositive people who die</w:t>
      </w:r>
      <w:r w:rsidRPr="00266240">
        <w:rPr>
          <w:rStyle w:val="StyleUnderline"/>
        </w:rPr>
        <w:t xml:space="preserve"> each day </w:t>
      </w:r>
      <w:r w:rsidRPr="00266240">
        <w:rPr>
          <w:rStyle w:val="StyleUnderline"/>
          <w:highlight w:val="cyan"/>
        </w:rPr>
        <w:t>on</w:t>
      </w:r>
      <w:r w:rsidRPr="00266240">
        <w:rPr>
          <w:rStyle w:val="StyleUnderline"/>
        </w:rPr>
        <w:t xml:space="preserve"> the continent of </w:t>
      </w:r>
      <w:r w:rsidRPr="00266240">
        <w:rPr>
          <w:rStyle w:val="StyleUnderline"/>
          <w:highlight w:val="cyan"/>
        </w:rPr>
        <w:t xml:space="preserve">Africa are precarious bodies whose survival has not </w:t>
      </w:r>
      <w:r w:rsidRPr="00D84B73">
        <w:rPr>
          <w:rStyle w:val="StyleUnderline"/>
        </w:rPr>
        <w:t xml:space="preserve">yet </w:t>
      </w:r>
      <w:r w:rsidRPr="00266240">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266240">
        <w:rPr>
          <w:rStyle w:val="StyleUnderline"/>
          <w:highlight w:val="cyan"/>
        </w:rPr>
        <w:t xml:space="preserve">companies that are launching costly programs </w:t>
      </w:r>
      <w:proofErr w:type="gramStart"/>
      <w:r w:rsidRPr="00266240">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266240">
        <w:rPr>
          <w:rStyle w:val="StyleUnderline"/>
          <w:highlight w:val="cyan"/>
        </w:rPr>
        <w:t>Viagra</w:t>
      </w:r>
      <w:r w:rsidRPr="00266240">
        <w:rPr>
          <w:rStyle w:val="StyleUnderline"/>
        </w:rPr>
        <w:t xml:space="preserve"> or new treatments for prostate cancer </w:t>
      </w:r>
      <w:r w:rsidRPr="00266240">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266240">
        <w:rPr>
          <w:highlight w:val="cyan"/>
          <w:u w:val="single"/>
        </w:rPr>
        <w:t xml:space="preserve">sexual desire and illness are produced </w:t>
      </w:r>
      <w:r w:rsidRPr="00266240">
        <w:rPr>
          <w:u w:val="single"/>
        </w:rPr>
        <w:t xml:space="preserve">and cultivated </w:t>
      </w:r>
      <w:r w:rsidRPr="00266240">
        <w:rPr>
          <w:highlight w:val="cyan"/>
          <w:u w:val="single"/>
        </w:rPr>
        <w:t>on the same basis: without the</w:t>
      </w:r>
      <w:r w:rsidRPr="00266240">
        <w:rPr>
          <w:u w:val="single"/>
        </w:rPr>
        <w:t xml:space="preserve"> technical, pharmaceutical, and mediatic </w:t>
      </w:r>
      <w:r w:rsidRPr="00266240">
        <w:rPr>
          <w:highlight w:val="cyan"/>
          <w:u w:val="single"/>
        </w:rPr>
        <w:t xml:space="preserve">supports </w:t>
      </w:r>
      <w:r w:rsidRPr="00266240">
        <w:rPr>
          <w:u w:val="single"/>
        </w:rPr>
        <w:t xml:space="preserve">capable of </w:t>
      </w:r>
      <w:r w:rsidRPr="00266240">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These two forces for the 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266240">
        <w:rPr>
          <w:highlight w:val="cyan"/>
          <w:u w:val="single"/>
        </w:rPr>
        <w:t>Drugs</w:t>
      </w:r>
      <w:r w:rsidRPr="00266240">
        <w:rPr>
          <w:sz w:val="16"/>
        </w:rPr>
        <w:t xml:space="preserve">, like orgasms and books, </w:t>
      </w:r>
      <w:r w:rsidRPr="00266240">
        <w:rPr>
          <w:highlight w:val="cyan"/>
          <w:u w:val="single"/>
        </w:rPr>
        <w:t>are</w:t>
      </w:r>
      <w:r w:rsidRPr="00266240">
        <w:rPr>
          <w:u w:val="single"/>
        </w:rPr>
        <w:t xml:space="preserve"> relatively </w:t>
      </w:r>
      <w:r w:rsidRPr="00266240">
        <w:rPr>
          <w:highlight w:val="cyan"/>
          <w:u w:val="single"/>
        </w:rPr>
        <w:t>easy</w:t>
      </w:r>
      <w:r w:rsidRPr="00266240">
        <w:rPr>
          <w:u w:val="single"/>
        </w:rPr>
        <w:t xml:space="preserve"> and inexpensive </w:t>
      </w:r>
      <w:r w:rsidRPr="00266240">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266240">
        <w:rPr>
          <w:highlight w:val="cyan"/>
          <w:u w:val="single"/>
        </w:rPr>
        <w:t>it’s a matter of inventing a subject and producing it on a global scale.</w:t>
      </w:r>
    </w:p>
    <w:p w14:paraId="166CD4C9" w14:textId="77777777" w:rsidR="00F33B55" w:rsidRDefault="00F33B55" w:rsidP="00F33B55">
      <w:pPr>
        <w:pStyle w:val="Heading4"/>
        <w:rPr>
          <w:rStyle w:val="StyleUnderline"/>
          <w:sz w:val="28"/>
          <w:u w:val="none"/>
        </w:rPr>
      </w:pPr>
      <w:r>
        <w:rPr>
          <w:rStyle w:val="StyleUnderline"/>
          <w:sz w:val="28"/>
          <w:u w:val="none"/>
        </w:rPr>
        <w:t>From the invention of the Pill throughout the 20</w:t>
      </w:r>
      <w:r w:rsidRPr="00556CBD">
        <w:rPr>
          <w:rStyle w:val="StyleUnderline"/>
          <w:sz w:val="28"/>
          <w:u w:val="none"/>
          <w:vertAlign w:val="superscript"/>
        </w:rPr>
        <w:t>th</w:t>
      </w:r>
      <w:r>
        <w:rPr>
          <w:rStyle w:val="StyleUnderline"/>
          <w:sz w:val="28"/>
          <w:u w:val="none"/>
        </w:rPr>
        <w:t xml:space="preserve"> century, even as it shifts from the state to multinational corporations, medical innovation is intrinsically linked to colonial </w:t>
      </w:r>
      <w:proofErr w:type="spellStart"/>
      <w:r>
        <w:rPr>
          <w:rStyle w:val="StyleUnderline"/>
          <w:sz w:val="28"/>
          <w:u w:val="none"/>
        </w:rPr>
        <w:t>biocapitalism</w:t>
      </w:r>
      <w:proofErr w:type="spellEnd"/>
      <w:r>
        <w:rPr>
          <w:rStyle w:val="StyleUnderline"/>
          <w:sz w:val="28"/>
          <w:u w:val="none"/>
        </w:rPr>
        <w:t xml:space="preserve"> </w:t>
      </w:r>
    </w:p>
    <w:p w14:paraId="682BEF72" w14:textId="77777777" w:rsidR="00F33B55" w:rsidRPr="00556CBD" w:rsidRDefault="00F33B55" w:rsidP="00F33B55">
      <w:r w:rsidRPr="00B56D6B">
        <w:rPr>
          <w:rStyle w:val="Style13ptBold"/>
        </w:rPr>
        <w:t xml:space="preserve">Preciado </w:t>
      </w:r>
      <w:r>
        <w:rPr>
          <w:rStyle w:val="Style13ptBold"/>
        </w:rPr>
        <w:t>3</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788DCCBD" w14:textId="77777777" w:rsidR="00F33B55" w:rsidRPr="00E42C25" w:rsidRDefault="00F33B55" w:rsidP="00F33B55">
      <w:pPr>
        <w:rPr>
          <w:sz w:val="16"/>
        </w:rPr>
      </w:pPr>
      <w:r w:rsidRPr="00E42C25">
        <w:rPr>
          <w:highlight w:val="cyan"/>
          <w:u w:val="single"/>
        </w:rPr>
        <w:t>From the beginning of the experimental trials</w:t>
      </w:r>
      <w:r w:rsidRPr="00E42C25">
        <w:rPr>
          <w:u w:val="single"/>
        </w:rPr>
        <w:t xml:space="preserve"> with hormones, the </w:t>
      </w:r>
      <w:r w:rsidRPr="00E42C25">
        <w:rPr>
          <w:highlight w:val="cyan"/>
          <w:u w:val="single"/>
        </w:rPr>
        <w:t>challenge was how to switch from animals to human subjects</w:t>
      </w:r>
      <w:r w:rsidRPr="00E42C25">
        <w:rPr>
          <w:u w:val="single"/>
        </w:rPr>
        <w:t xml:space="preserve"> confined to institutions and finally to the general population.</w:t>
      </w:r>
      <w:r w:rsidRPr="00E42C25">
        <w:rPr>
          <w:sz w:val="16"/>
        </w:rPr>
        <w:t xml:space="preserve"> As McCormick infamously said, </w:t>
      </w:r>
      <w:r w:rsidRPr="00E42C25">
        <w:rPr>
          <w:u w:val="single"/>
        </w:rPr>
        <w:t xml:space="preserve">in stressing the connection between imprisonment and scientific control, the key issue was to find a “cage of ovulating females”: “Human females are not easy to investigate as are </w:t>
      </w:r>
      <w:r w:rsidRPr="00E42C25">
        <w:rPr>
          <w:highlight w:val="cyan"/>
          <w:u w:val="single"/>
        </w:rPr>
        <w:t>rabbits</w:t>
      </w:r>
      <w:r w:rsidRPr="00E42C25">
        <w:rPr>
          <w:u w:val="single"/>
        </w:rPr>
        <w:t xml:space="preserve"> in cages. The latter </w:t>
      </w:r>
      <w:r w:rsidRPr="00E42C25">
        <w:rPr>
          <w:highlight w:val="cyan"/>
          <w:u w:val="single"/>
        </w:rPr>
        <w:t>can be</w:t>
      </w:r>
      <w:r w:rsidRPr="00E42C25">
        <w:rPr>
          <w:u w:val="single"/>
        </w:rPr>
        <w:t xml:space="preserve"> intensively </w:t>
      </w:r>
      <w:r w:rsidRPr="00E42C25">
        <w:rPr>
          <w:highlight w:val="cyan"/>
          <w:u w:val="single"/>
        </w:rPr>
        <w:lastRenderedPageBreak/>
        <w:t>controlled</w:t>
      </w:r>
      <w:r w:rsidRPr="00E42C25">
        <w:rPr>
          <w:u w:val="single"/>
        </w:rPr>
        <w:t xml:space="preserve"> all the time, whereas the </w:t>
      </w:r>
      <w:r w:rsidRPr="00E42C25">
        <w:rPr>
          <w:highlight w:val="cyan"/>
          <w:u w:val="single"/>
        </w:rPr>
        <w:t>human females leave town</w:t>
      </w:r>
      <w:r w:rsidRPr="00E42C25">
        <w:rPr>
          <w:u w:val="single"/>
        </w:rPr>
        <w:t xml:space="preserve"> at unexpected times so cannot be examined at a certain period; and </w:t>
      </w:r>
      <w:r w:rsidRPr="00E42C25">
        <w:rPr>
          <w:highlight w:val="cyan"/>
          <w:u w:val="single"/>
        </w:rPr>
        <w:t>they also forget to take the medicine</w:t>
      </w:r>
      <w:r w:rsidRPr="00E42C25">
        <w:rPr>
          <w:u w:val="single"/>
        </w:rPr>
        <w:t xml:space="preserve"> sometimes—in which case the whole experiment has to begin over again</w:t>
      </w:r>
      <w:r w:rsidRPr="00E42C25">
        <w:rPr>
          <w:sz w:val="16"/>
        </w:rPr>
        <w:t>, —for scientific accuracy must be maintained or the resulting data are worthless.” (</w:t>
      </w:r>
      <w:proofErr w:type="gramStart"/>
      <w:r w:rsidRPr="00E42C25">
        <w:rPr>
          <w:sz w:val="16"/>
        </w:rPr>
        <w:t>emphasis</w:t>
      </w:r>
      <w:proofErr w:type="gramEnd"/>
      <w:r w:rsidRPr="00E42C25">
        <w:rPr>
          <w:sz w:val="16"/>
        </w:rPr>
        <w:t xml:space="preserve"> in text)61 For Pincus, </w:t>
      </w:r>
      <w:r w:rsidRPr="00E42C25">
        <w:rPr>
          <w:u w:val="single"/>
        </w:rPr>
        <w:t xml:space="preserve">the island of </w:t>
      </w:r>
      <w:r w:rsidRPr="00E42C25">
        <w:rPr>
          <w:highlight w:val="cyan"/>
          <w:u w:val="single"/>
        </w:rPr>
        <w:t>Puerto Rico offered the most accessible and most easily monitored population pool</w:t>
      </w:r>
      <w:r w:rsidRPr="00E42C25">
        <w:rPr>
          <w:u w:val="single"/>
        </w:rPr>
        <w:t xml:space="preserve"> that McCormick could ever want: the island itself was already a hermetic cage. </w:t>
      </w:r>
      <w:r w:rsidRPr="00E42C25">
        <w:rPr>
          <w:highlight w:val="cyan"/>
          <w:u w:val="single"/>
        </w:rPr>
        <w:t xml:space="preserve">Puerto Rican women </w:t>
      </w:r>
      <w:proofErr w:type="gramStart"/>
      <w:r w:rsidRPr="00E42C25">
        <w:rPr>
          <w:highlight w:val="cyan"/>
          <w:u w:val="single"/>
        </w:rPr>
        <w:t>were considered</w:t>
      </w:r>
      <w:r w:rsidRPr="00E42C25">
        <w:rPr>
          <w:u w:val="single"/>
        </w:rPr>
        <w:t xml:space="preserve"> to be</w:t>
      </w:r>
      <w:proofErr w:type="gramEnd"/>
      <w:r w:rsidRPr="00E42C25">
        <w:rPr>
          <w:u w:val="single"/>
        </w:rPr>
        <w:t xml:space="preserve"> not only as </w:t>
      </w:r>
      <w:r w:rsidRPr="00E42C25">
        <w:rPr>
          <w:highlight w:val="cyan"/>
          <w:u w:val="single"/>
        </w:rPr>
        <w:t>docile</w:t>
      </w:r>
      <w:r w:rsidRPr="00E42C25">
        <w:rPr>
          <w:u w:val="single"/>
        </w:rPr>
        <w:t xml:space="preserve"> as laboratory animals, but also </w:t>
      </w:r>
      <w:r w:rsidRPr="00E42C25">
        <w:rPr>
          <w:highlight w:val="cyan"/>
          <w:u w:val="single"/>
        </w:rPr>
        <w:t>as poor and uneducated</w:t>
      </w:r>
      <w:r w:rsidRPr="00E42C25">
        <w:rPr>
          <w:u w:val="single"/>
        </w:rPr>
        <w:t xml:space="preserve"> and therefore an exemplary group: if they could follow the regimen involved in taking the Pill, any white American woman could do the same</w:t>
      </w:r>
      <w:r w:rsidRPr="00E42C25">
        <w:rPr>
          <w:sz w:val="16"/>
        </w:rPr>
        <w:t xml:space="preserve">. </w:t>
      </w:r>
      <w:r w:rsidRPr="00E42C25">
        <w:rPr>
          <w:highlight w:val="cyan"/>
          <w:u w:val="single"/>
        </w:rPr>
        <w:t>The island of Puerto Rico itself was treated as an extended, nonwhite, female body to which the Pill was administered in</w:t>
      </w:r>
      <w:r w:rsidRPr="00E42C25">
        <w:rPr>
          <w:u w:val="single"/>
        </w:rPr>
        <w:t xml:space="preserve"> terms of what Foucault called “</w:t>
      </w:r>
      <w:r w:rsidRPr="00E42C25">
        <w:rPr>
          <w:highlight w:val="cyan"/>
          <w:u w:val="single"/>
        </w:rPr>
        <w:t>urban therapeutics</w:t>
      </w:r>
      <w:r w:rsidRPr="00E42C25">
        <w:rPr>
          <w:u w:val="single"/>
        </w:rPr>
        <w:t>.</w:t>
      </w:r>
      <w:r w:rsidRPr="00E42C25">
        <w:rPr>
          <w:sz w:val="16"/>
        </w:rPr>
        <w:t xml:space="preserve">”62 As historians of medicine Jordan Goodman, Anthony </w:t>
      </w:r>
      <w:proofErr w:type="spellStart"/>
      <w:r w:rsidRPr="00E42C25">
        <w:rPr>
          <w:sz w:val="16"/>
        </w:rPr>
        <w:t>McElligot</w:t>
      </w:r>
      <w:proofErr w:type="spellEnd"/>
      <w:r w:rsidRPr="00E42C25">
        <w:rPr>
          <w:sz w:val="16"/>
        </w:rPr>
        <w:t xml:space="preserve">, and Lara Marks have shown, </w:t>
      </w:r>
      <w:r w:rsidRPr="00E42C25">
        <w:rPr>
          <w:highlight w:val="cyan"/>
          <w:u w:val="single"/>
        </w:rPr>
        <w:t>Puerto Rico’s trials are not an exception but rather belong to a larger history of colonial</w:t>
      </w:r>
      <w:r w:rsidRPr="00E42C25">
        <w:rPr>
          <w:u w:val="single"/>
        </w:rPr>
        <w:t xml:space="preserve"> and hygienist </w:t>
      </w:r>
      <w:r w:rsidRPr="00E42C25">
        <w:rPr>
          <w:highlight w:val="cyan"/>
          <w:u w:val="single"/>
        </w:rPr>
        <w:t>scientific experimentation</w:t>
      </w:r>
      <w:r w:rsidRPr="00E42C25">
        <w:rPr>
          <w:u w:val="single"/>
        </w:rPr>
        <w:t xml:space="preserve"> involving humans that occurred during the twentieth century: “</w:t>
      </w:r>
      <w:r w:rsidRPr="00E42C25">
        <w:rPr>
          <w:highlight w:val="cyan"/>
          <w:u w:val="single"/>
        </w:rPr>
        <w:t>Doctors</w:t>
      </w:r>
      <w:r w:rsidRPr="00E42C25">
        <w:rPr>
          <w:u w:val="single"/>
        </w:rPr>
        <w:t xml:space="preserve"> and </w:t>
      </w:r>
      <w:proofErr w:type="spellStart"/>
      <w:r w:rsidRPr="00E42C25">
        <w:rPr>
          <w:u w:val="single"/>
        </w:rPr>
        <w:t>biohygenists</w:t>
      </w:r>
      <w:proofErr w:type="spellEnd"/>
      <w:r w:rsidRPr="00E42C25">
        <w:rPr>
          <w:u w:val="single"/>
        </w:rPr>
        <w:t xml:space="preserve"> </w:t>
      </w:r>
      <w:r w:rsidRPr="00E42C25">
        <w:rPr>
          <w:highlight w:val="cyan"/>
          <w:u w:val="single"/>
        </w:rPr>
        <w:t xml:space="preserve">became the determinators of a </w:t>
      </w:r>
      <w:proofErr w:type="spellStart"/>
      <w:r w:rsidRPr="00E42C25">
        <w:rPr>
          <w:highlight w:val="cyan"/>
          <w:u w:val="single"/>
        </w:rPr>
        <w:t>bioracially</w:t>
      </w:r>
      <w:proofErr w:type="spellEnd"/>
      <w:r w:rsidRPr="00E42C25">
        <w:rPr>
          <w:highlight w:val="cyan"/>
          <w:u w:val="single"/>
        </w:rPr>
        <w:t xml:space="preserve"> constituted state</w:t>
      </w:r>
      <w:r w:rsidRPr="00E42C25">
        <w:rPr>
          <w:u w:val="single"/>
        </w:rPr>
        <w:t>; they saw themselves as its gatekeepers and guardians, programmed with the mission to secure a utopian healthy society</w:t>
      </w:r>
      <w:r w:rsidRPr="00E42C25">
        <w:rPr>
          <w:sz w:val="16"/>
        </w:rPr>
        <w:t xml:space="preserve">.”63 However, </w:t>
      </w:r>
      <w:r w:rsidRPr="00E42C25">
        <w:rPr>
          <w:highlight w:val="cyan"/>
          <w:u w:val="single"/>
        </w:rPr>
        <w:t>after World War II</w:t>
      </w:r>
      <w:r w:rsidRPr="00E42C25">
        <w:rPr>
          <w:sz w:val="16"/>
          <w:highlight w:val="cyan"/>
        </w:rPr>
        <w:t>,</w:t>
      </w:r>
      <w:r w:rsidRPr="00E42C25">
        <w:rPr>
          <w:sz w:val="16"/>
        </w:rPr>
        <w:t xml:space="preserve"> with the scandals of Nazi medicine and the Nuremberg Code,64 </w:t>
      </w:r>
      <w:r w:rsidRPr="00E42C25">
        <w:rPr>
          <w:highlight w:val="cyan"/>
          <w:u w:val="single"/>
        </w:rPr>
        <w:t>the role of the state</w:t>
      </w:r>
      <w:r w:rsidRPr="00E42C25">
        <w:rPr>
          <w:u w:val="single"/>
        </w:rPr>
        <w:t xml:space="preserve"> in pharmacological and medical experimentation </w:t>
      </w:r>
      <w:r w:rsidRPr="00E42C25">
        <w:rPr>
          <w:highlight w:val="cyan"/>
          <w:u w:val="single"/>
        </w:rPr>
        <w:t>became less clearly visible,</w:t>
      </w:r>
      <w:r w:rsidRPr="00E42C25">
        <w:rPr>
          <w:u w:val="single"/>
        </w:rPr>
        <w:t xml:space="preserve"> as this </w:t>
      </w:r>
      <w:r w:rsidRPr="00E42C25">
        <w:rPr>
          <w:highlight w:val="cyan"/>
          <w:u w:val="single"/>
        </w:rPr>
        <w:t>experimentation moved</w:t>
      </w:r>
      <w:r w:rsidRPr="00E42C25">
        <w:rPr>
          <w:u w:val="single"/>
        </w:rPr>
        <w:t xml:space="preserve"> from state institutions </w:t>
      </w:r>
      <w:r w:rsidRPr="00E42C25">
        <w:rPr>
          <w:highlight w:val="cyan"/>
          <w:u w:val="single"/>
        </w:rPr>
        <w:t>to industrial</w:t>
      </w:r>
      <w:r w:rsidRPr="00E42C25">
        <w:rPr>
          <w:u w:val="single"/>
        </w:rPr>
        <w:t xml:space="preserve"> pharmacological </w:t>
      </w:r>
      <w:r w:rsidRPr="00E42C25">
        <w:rPr>
          <w:highlight w:val="cyan"/>
          <w:u w:val="single"/>
        </w:rPr>
        <w:t>companies.</w:t>
      </w:r>
      <w:r w:rsidRPr="00E42C25">
        <w:rPr>
          <w:sz w:val="16"/>
          <w:highlight w:val="cyan"/>
        </w:rPr>
        <w:t xml:space="preserve"> </w:t>
      </w:r>
      <w:r w:rsidRPr="00E42C25">
        <w:rPr>
          <w:highlight w:val="cyan"/>
          <w:u w:val="single"/>
        </w:rPr>
        <w:t xml:space="preserve">As part of a larger mutation from a disciplinary to a </w:t>
      </w:r>
      <w:proofErr w:type="spellStart"/>
      <w:r w:rsidRPr="00E42C25">
        <w:rPr>
          <w:highlight w:val="cyan"/>
          <w:u w:val="single"/>
        </w:rPr>
        <w:t>pharmacopornographic</w:t>
      </w:r>
      <w:proofErr w:type="spellEnd"/>
      <w:r w:rsidRPr="00E42C25">
        <w:rPr>
          <w:highlight w:val="cyan"/>
          <w:u w:val="single"/>
        </w:rPr>
        <w:t xml:space="preserve"> regime</w:t>
      </w:r>
      <w:r w:rsidRPr="00E42C25">
        <w:rPr>
          <w:u w:val="single"/>
        </w:rPr>
        <w:t>, “research became ‘de-centered’ as it became more commercialized, and moved beyond the immediate sphere of the state or state-related agencies and transcended national borders, borne on the wings of multinational corporations.”</w:t>
      </w:r>
      <w:r w:rsidRPr="00E42C25">
        <w:rPr>
          <w:sz w:val="16"/>
        </w:rPr>
        <w:t xml:space="preserve">65 The birth control programs tested in Puerto Rico clearly show the complicity between national eugenic programs and private pharmacological interests before the war and the transition from the colonial and state model to the postcolonial and neoliberal multinational model of drug production and population control after the 1940s. </w:t>
      </w:r>
    </w:p>
    <w:p w14:paraId="72F4772D" w14:textId="77777777" w:rsidR="00F33B55" w:rsidRDefault="00F33B55" w:rsidP="00F33B55">
      <w:pPr>
        <w:pStyle w:val="Heading4"/>
      </w:pPr>
      <w:r>
        <w:t xml:space="preserve">The alternative is voluntary auto-intoxication – this performative act of communal </w:t>
      </w:r>
      <w:proofErr w:type="spellStart"/>
      <w:r>
        <w:t>self administration</w:t>
      </w:r>
      <w:proofErr w:type="spellEnd"/>
      <w:r>
        <w:t xml:space="preserve"> of chemical prosthesis both preserves liberation strategies in bodily practices and disrupts </w:t>
      </w:r>
      <w:proofErr w:type="spellStart"/>
      <w:r>
        <w:t>biocapitalist</w:t>
      </w:r>
      <w:proofErr w:type="spellEnd"/>
      <w:r>
        <w:t xml:space="preserve"> control over subjectivity </w:t>
      </w:r>
    </w:p>
    <w:p w14:paraId="278CF7C1" w14:textId="77777777" w:rsidR="00F33B55" w:rsidRPr="005048A3" w:rsidRDefault="00F33B55" w:rsidP="00F33B55">
      <w:r w:rsidRPr="00B56D6B">
        <w:rPr>
          <w:rStyle w:val="Style13ptBold"/>
        </w:rPr>
        <w:t xml:space="preserve">Preciado </w:t>
      </w:r>
      <w:r>
        <w:rPr>
          <w:rStyle w:val="Style13ptBold"/>
        </w:rPr>
        <w:t>4</w:t>
      </w:r>
      <w:r>
        <w:t xml:space="preserve"> Paul Preciado (Spanish philosopher, queer theorist, and king), 2008, “Testo Junkie,” translated by Bruce Benderson, I have a pdf, if you need it, </w:t>
      </w:r>
      <w:proofErr w:type="spellStart"/>
      <w:r>
        <w:t>sean</w:t>
      </w:r>
      <w:proofErr w:type="spellEnd"/>
      <w:r>
        <w:t>!</w:t>
      </w:r>
    </w:p>
    <w:p w14:paraId="66096B12" w14:textId="77777777" w:rsidR="00F33B55" w:rsidRPr="00266240" w:rsidRDefault="00F33B55" w:rsidP="00F33B55">
      <w:pPr>
        <w:rPr>
          <w:sz w:val="16"/>
        </w:rPr>
      </w:pPr>
      <w:r w:rsidRPr="00266240">
        <w:rPr>
          <w:sz w:val="16"/>
        </w:rPr>
        <w:t xml:space="preserve">The first principle of a trans-feminism movement capable of facing porno-punk modernity: the fact that </w:t>
      </w:r>
      <w:r w:rsidRPr="00266240">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266240">
        <w:rPr>
          <w:highlight w:val="cyan"/>
          <w:u w:val="single"/>
        </w:rPr>
        <w:t>political laboratories</w:t>
      </w:r>
      <w:r w:rsidRPr="00266240">
        <w:rPr>
          <w:u w:val="single"/>
        </w:rPr>
        <w:t xml:space="preserve">, both </w:t>
      </w:r>
      <w:r w:rsidRPr="00266240">
        <w:rPr>
          <w:highlight w:val="cyan"/>
          <w:u w:val="single"/>
        </w:rPr>
        <w:t>effects of</w:t>
      </w:r>
      <w:r w:rsidRPr="00266240">
        <w:rPr>
          <w:u w:val="single"/>
        </w:rPr>
        <w:t xml:space="preserve"> the process of </w:t>
      </w:r>
      <w:r w:rsidRPr="00266240">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w:t>
      </w:r>
      <w:r w:rsidRPr="00266240">
        <w:rPr>
          <w:sz w:val="16"/>
        </w:rPr>
        <w:lastRenderedPageBreak/>
        <w:t xml:space="preserve">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In China, in 213 BC, all books were burned by order of the emperor. In the</w:t>
      </w:r>
      <w:r w:rsidRPr="00266240">
        <w:rPr>
          <w:u w:val="single"/>
        </w:rPr>
        <w:t xml:space="preserve"> fifth century, after a series of </w:t>
      </w:r>
      <w:r w:rsidRPr="00266240">
        <w:rPr>
          <w:highlight w:val="cyan"/>
          <w:u w:val="single"/>
        </w:rPr>
        <w:t>wars</w:t>
      </w:r>
      <w:r w:rsidRPr="00266240">
        <w:rPr>
          <w:u w:val="single"/>
        </w:rPr>
        <w:t xml:space="preserve"> had ransacked and </w:t>
      </w:r>
      <w:r w:rsidRPr="00266240">
        <w:rPr>
          <w:highlight w:val="cyan"/>
          <w:u w:val="single"/>
        </w:rPr>
        <w:t>decimated the library at Alexandria</w:t>
      </w:r>
      <w:r w:rsidRPr="00266240">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266240">
        <w:rPr>
          <w:highlight w:val="cyan"/>
          <w:u w:val="single"/>
        </w:rPr>
        <w:t>theorico</w:t>
      </w:r>
      <w:proofErr w:type="spellEnd"/>
      <w:r w:rsidRPr="00266240">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266240">
        <w:rPr>
          <w:highlight w:val="cyan"/>
          <w:u w:val="single"/>
        </w:rPr>
        <w:t>in the context of global war</w:t>
      </w:r>
      <w:r w:rsidRPr="00266240">
        <w:rPr>
          <w:u w:val="single"/>
        </w:rPr>
        <w:t xml:space="preserve">, this collection of scholarship </w:t>
      </w:r>
      <w:r w:rsidRPr="00266240">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266240">
        <w:rPr>
          <w:highlight w:val="cyan"/>
          <w:u w:val="single"/>
        </w:rPr>
        <w:t>indispensible</w:t>
      </w:r>
      <w:proofErr w:type="spellEnd"/>
      <w:r w:rsidRPr="00266240">
        <w:rPr>
          <w:highlight w:val="cyan"/>
          <w:u w:val="single"/>
        </w:rPr>
        <w:t xml:space="preserve"> to transform</w:t>
      </w:r>
      <w:r w:rsidRPr="00266240">
        <w:rPr>
          <w:u w:val="single"/>
        </w:rPr>
        <w:t xml:space="preserve"> such </w:t>
      </w:r>
      <w:r w:rsidRPr="00266240">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266240">
        <w:rPr>
          <w:highlight w:val="cyan"/>
          <w:u w:val="single"/>
        </w:rPr>
        <w:t>in a wider process of the technical materialization of life</w:t>
      </w:r>
      <w:r w:rsidRPr="00266240">
        <w:rPr>
          <w:u w:val="single"/>
        </w:rPr>
        <w:t xml:space="preserve"> that is occurring on the planet.</w:t>
      </w:r>
      <w:r w:rsidRPr="00266240">
        <w:rPr>
          <w:sz w:val="16"/>
        </w:rPr>
        <w:t xml:space="preserve"> </w:t>
      </w:r>
      <w:r w:rsidRPr="00266240">
        <w:rPr>
          <w:u w:val="single"/>
        </w:rPr>
        <w:t xml:space="preserve">A materialization </w:t>
      </w:r>
      <w:r w:rsidRPr="00266240">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266240">
        <w:rPr>
          <w:highlight w:val="cyan"/>
          <w:u w:val="single"/>
        </w:rPr>
        <w:t>will end</w:t>
      </w:r>
      <w:r w:rsidRPr="00266240">
        <w:rPr>
          <w:u w:val="single"/>
        </w:rPr>
        <w:t xml:space="preserve">, undoubtedly, </w:t>
      </w:r>
      <w:r w:rsidRPr="00266240">
        <w:rPr>
          <w:highlight w:val="cyan"/>
          <w:u w:val="single"/>
        </w:rPr>
        <w:t>in</w:t>
      </w:r>
      <w:r w:rsidRPr="00266240">
        <w:rPr>
          <w:u w:val="single"/>
        </w:rPr>
        <w:t xml:space="preserve"> the annihilation of the planet and the self-</w:t>
      </w:r>
      <w:r w:rsidRPr="00266240">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266240">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w:t>
      </w:r>
      <w:r w:rsidRPr="00266240">
        <w:rPr>
          <w:sz w:val="16"/>
        </w:rPr>
        <w:lastRenderedPageBreak/>
        <w:t xml:space="preserve">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266240">
        <w:rPr>
          <w:highlight w:val="cyan"/>
          <w:u w:val="single"/>
        </w:rPr>
        <w:t>to use our living bodies as biopolitical platforms to test</w:t>
      </w:r>
      <w:r w:rsidRPr="00266240">
        <w:rPr>
          <w:u w:val="single"/>
        </w:rPr>
        <w:t xml:space="preserve"> the </w:t>
      </w:r>
      <w:proofErr w:type="spellStart"/>
      <w:r w:rsidRPr="00266240">
        <w:rPr>
          <w:highlight w:val="cyan"/>
          <w:u w:val="single"/>
        </w:rPr>
        <w:t>pharmacopornopolitical</w:t>
      </w:r>
      <w:proofErr w:type="spellEnd"/>
      <w:r w:rsidRPr="00266240">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sz w:val="22"/>
          <w:szCs w:val="22"/>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266240">
        <w:rPr>
          <w:highlight w:val="cyan"/>
          <w:u w:val="single"/>
        </w:rPr>
        <w:t>chemical prostheses</w:t>
      </w:r>
      <w:r w:rsidRPr="00266240">
        <w:rPr>
          <w:u w:val="single"/>
        </w:rPr>
        <w:t xml:space="preserve">, it seems </w:t>
      </w:r>
      <w:r w:rsidRPr="00B070F4">
        <w:rPr>
          <w:u w:val="single"/>
        </w:rPr>
        <w:t xml:space="preserve">anachronistic to </w:t>
      </w:r>
      <w:r w:rsidRPr="00266240">
        <w:rPr>
          <w:highlight w:val="cyan"/>
          <w:u w:val="single"/>
        </w:rPr>
        <w:t>speak of</w:t>
      </w:r>
      <w:r w:rsidRPr="00266240">
        <w:rPr>
          <w:u w:val="single"/>
        </w:rPr>
        <w:t xml:space="preserve"> practices of political </w:t>
      </w:r>
      <w:r w:rsidRPr="00266240">
        <w:rPr>
          <w:highlight w:val="cyan"/>
          <w:u w:val="single"/>
        </w:rPr>
        <w:t>representation without going through</w:t>
      </w:r>
      <w:r w:rsidRPr="00266240">
        <w:rPr>
          <w:u w:val="single"/>
        </w:rPr>
        <w:t xml:space="preserve"> performative and </w:t>
      </w:r>
      <w:r w:rsidRPr="00266240">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266240">
        <w:rPr>
          <w:highlight w:val="cyan"/>
          <w:u w:val="single"/>
        </w:rPr>
        <w:t>demand collective</w:t>
      </w:r>
      <w:r w:rsidRPr="00266240">
        <w:rPr>
          <w:u w:val="single"/>
        </w:rPr>
        <w:t xml:space="preserve"> and “common” </w:t>
      </w:r>
      <w:r w:rsidRPr="00266240">
        <w:rPr>
          <w:highlight w:val="cyan"/>
          <w:u w:val="single"/>
        </w:rPr>
        <w:t>ownership of</w:t>
      </w:r>
      <w:r w:rsidRPr="00266240">
        <w:rPr>
          <w:u w:val="single"/>
        </w:rPr>
        <w:t xml:space="preserve"> the </w:t>
      </w:r>
      <w:proofErr w:type="spellStart"/>
      <w:r w:rsidRPr="00266240">
        <w:rPr>
          <w:highlight w:val="cyan"/>
          <w:u w:val="single"/>
        </w:rPr>
        <w:t>biocodes</w:t>
      </w:r>
      <w:proofErr w:type="spellEnd"/>
      <w:r w:rsidRPr="00266240">
        <w:rPr>
          <w:u w:val="single"/>
        </w:rPr>
        <w:t xml:space="preserve"> of gender, sex, and race. </w:t>
      </w:r>
      <w:r w:rsidRPr="00266240">
        <w:rPr>
          <w:highlight w:val="cyan"/>
          <w:u w:val="single"/>
        </w:rPr>
        <w:t>We must wrest them from private 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complex</w:t>
      </w:r>
      <w:r w:rsidRPr="00266240">
        <w:rPr>
          <w:sz w:val="16"/>
        </w:rPr>
        <w:t xml:space="preserve">. </w:t>
      </w:r>
      <w:r w:rsidRPr="00266240">
        <w:rPr>
          <w:u w:val="single"/>
        </w:rPr>
        <w:t xml:space="preserve">Such a process of resistance and redistribution could be called </w:t>
      </w:r>
      <w:proofErr w:type="spellStart"/>
      <w:r w:rsidRPr="00266240">
        <w:rPr>
          <w:highlight w:val="cyan"/>
          <w:u w:val="single"/>
        </w:rPr>
        <w:t>technosomatic</w:t>
      </w:r>
      <w:proofErr w:type="spellEnd"/>
      <w:r w:rsidRPr="00266240">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125D8814" w14:textId="77777777" w:rsidR="00F33B55" w:rsidRPr="002D68F0" w:rsidRDefault="00F33B55" w:rsidP="00F33B55">
      <w:pPr>
        <w:pStyle w:val="Heading4"/>
      </w:pPr>
      <w:r w:rsidRPr="002D68F0">
        <w:t>Thus</w:t>
      </w:r>
      <w:r>
        <w:t>, the role of the ballot should be to vote for the best strategy of body centric praxis.</w:t>
      </w:r>
    </w:p>
    <w:p w14:paraId="293A2861" w14:textId="77777777" w:rsidR="00F33B55" w:rsidRPr="00266240" w:rsidRDefault="00F33B55" w:rsidP="00F33B55">
      <w:pPr>
        <w:rPr>
          <w:sz w:val="16"/>
        </w:rPr>
      </w:pPr>
      <w:r w:rsidRPr="00266240">
        <w:rPr>
          <w:sz w:val="16"/>
        </w:rPr>
        <w:t xml:space="preserve"> </w:t>
      </w:r>
    </w:p>
    <w:p w14:paraId="372BE529" w14:textId="77777777" w:rsidR="00F33B55" w:rsidRDefault="00F33B55" w:rsidP="00F33B55">
      <w:pPr>
        <w:pStyle w:val="Heading2"/>
      </w:pPr>
      <w:r>
        <w:lastRenderedPageBreak/>
        <w:t>Case</w:t>
      </w:r>
    </w:p>
    <w:p w14:paraId="16EF7BB6" w14:textId="77777777" w:rsidR="00F33B55" w:rsidRPr="00754834" w:rsidRDefault="00F33B55" w:rsidP="00F33B55"/>
    <w:p w14:paraId="7C69C5A9" w14:textId="77777777" w:rsidR="00F33B55" w:rsidRPr="00754834" w:rsidRDefault="00F33B55" w:rsidP="00F33B55">
      <w:pPr>
        <w:pStyle w:val="Heading3"/>
      </w:pPr>
      <w:r>
        <w:lastRenderedPageBreak/>
        <w:t>Adv</w:t>
      </w:r>
    </w:p>
    <w:p w14:paraId="00D0EEB7" w14:textId="77777777" w:rsidR="00F33B55" w:rsidRDefault="00F33B55" w:rsidP="00F33B55">
      <w:pPr>
        <w:pStyle w:val="Heading4"/>
        <w:rPr>
          <w:rFonts w:ascii="Times New Roman" w:hAnsi="Times New Roman" w:cs="Times New Roman"/>
        </w:rPr>
      </w:pPr>
      <w:r>
        <w:t xml:space="preserve">Innovation high and evergreening is false – postdates your </w:t>
      </w:r>
      <w:proofErr w:type="spellStart"/>
      <w:r>
        <w:t>ev</w:t>
      </w:r>
      <w:proofErr w:type="spellEnd"/>
      <w:r>
        <w:t xml:space="preserve"> and we have stats</w:t>
      </w:r>
    </w:p>
    <w:p w14:paraId="6A62A1F1" w14:textId="77777777" w:rsidR="00F33B55" w:rsidRDefault="00F33B55" w:rsidP="00F33B55">
      <w:pPr>
        <w:pStyle w:val="NormalWeb"/>
        <w:spacing w:before="0" w:beforeAutospacing="0" w:after="0" w:afterAutospacing="0"/>
      </w:pPr>
      <w:r w:rsidRPr="002D68F0">
        <w:rPr>
          <w:rStyle w:val="Style13ptBold"/>
        </w:rPr>
        <w:t>Ezell 20.</w:t>
      </w:r>
      <w:r>
        <w:rPr>
          <w:rFonts w:ascii="Calibri" w:hAnsi="Calibri" w:cs="Calibri"/>
          <w:color w:val="000000"/>
          <w:sz w:val="22"/>
          <w:szCs w:val="22"/>
        </w:rPr>
        <w:t xml:space="preserve"> Stephen Ezell, July 2020, “Ensuring U.S. Biopharmaceutical Competitiveness,” Information Technology and Innovation Foundation, </w:t>
      </w:r>
      <w:hyperlink r:id="rId9" w:history="1">
        <w:r>
          <w:rPr>
            <w:rStyle w:val="Hyperlink"/>
            <w:rFonts w:eastAsiaTheme="majorEastAsia" w:cs="Calibri"/>
            <w:color w:val="1155CC"/>
            <w:sz w:val="22"/>
            <w:szCs w:val="22"/>
          </w:rPr>
          <w:t>http://www2.itif.org/2020-biopharma-competitiveness.pdf</w:t>
        </w:r>
      </w:hyperlink>
      <w:r>
        <w:rPr>
          <w:rFonts w:ascii="Calibri" w:hAnsi="Calibri" w:cs="Calibri"/>
          <w:color w:val="000000"/>
          <w:sz w:val="22"/>
          <w:szCs w:val="22"/>
        </w:rPr>
        <w:t xml:space="preserve"> </w:t>
      </w:r>
      <w:proofErr w:type="spellStart"/>
      <w:r>
        <w:rPr>
          <w:rFonts w:ascii="Calibri" w:hAnsi="Calibri" w:cs="Calibri"/>
          <w:color w:val="000000"/>
          <w:sz w:val="22"/>
          <w:szCs w:val="22"/>
        </w:rPr>
        <w:t>sean</w:t>
      </w:r>
      <w:proofErr w:type="spellEnd"/>
      <w:r>
        <w:rPr>
          <w:rFonts w:ascii="Calibri" w:hAnsi="Calibri" w:cs="Calibri"/>
          <w:color w:val="000000"/>
          <w:sz w:val="22"/>
          <w:szCs w:val="22"/>
        </w:rPr>
        <w:t>!</w:t>
      </w:r>
    </w:p>
    <w:p w14:paraId="64EB94FC" w14:textId="77777777" w:rsidR="00F33B55" w:rsidRDefault="00F33B55" w:rsidP="00F33B55">
      <w:r>
        <w:rPr>
          <w:color w:val="000000"/>
          <w:sz w:val="16"/>
          <w:szCs w:val="16"/>
        </w:rPr>
        <w:t xml:space="preserve">Medicines are critical to health. </w:t>
      </w:r>
      <w:r>
        <w:rPr>
          <w:color w:val="000000"/>
          <w:sz w:val="22"/>
          <w:szCs w:val="22"/>
          <w:u w:val="single"/>
        </w:rPr>
        <w:t>Since 2000, the FDA has approved more than 500 new medicines.</w:t>
      </w:r>
      <w:r>
        <w:rPr>
          <w:color w:val="000000"/>
          <w:sz w:val="16"/>
          <w:szCs w:val="16"/>
        </w:rPr>
        <w:t xml:space="preserve"> 2</w:t>
      </w:r>
      <w:r>
        <w:rPr>
          <w:color w:val="000000"/>
          <w:sz w:val="22"/>
          <w:szCs w:val="22"/>
          <w:u w:val="single"/>
        </w:rPr>
        <w:t xml:space="preserve"> </w:t>
      </w:r>
      <w:r w:rsidRPr="002D68F0">
        <w:rPr>
          <w:color w:val="000000"/>
          <w:sz w:val="22"/>
          <w:szCs w:val="22"/>
          <w:highlight w:val="cyan"/>
          <w:u w:val="single"/>
        </w:rPr>
        <w:t>As of 2020, biopharmaceutical companies</w:t>
      </w:r>
      <w:r>
        <w:rPr>
          <w:color w:val="000000"/>
          <w:sz w:val="22"/>
          <w:szCs w:val="22"/>
          <w:u w:val="single"/>
        </w:rPr>
        <w:t xml:space="preserve"> in the United States </w:t>
      </w:r>
      <w:r w:rsidRPr="002D68F0">
        <w:rPr>
          <w:color w:val="000000"/>
          <w:sz w:val="22"/>
          <w:szCs w:val="22"/>
          <w:highlight w:val="cyan"/>
          <w:u w:val="single"/>
        </w:rPr>
        <w:t>have more than 3,400 drugs under clinical development</w:t>
      </w:r>
      <w:r>
        <w:rPr>
          <w:color w:val="000000"/>
          <w:sz w:val="22"/>
          <w:szCs w:val="22"/>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sz w:val="22"/>
          <w:szCs w:val="22"/>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2D68F0">
        <w:rPr>
          <w:color w:val="000000"/>
          <w:sz w:val="22"/>
          <w:szCs w:val="22"/>
          <w:highlight w:val="cyan"/>
          <w:u w:val="single"/>
        </w:rPr>
        <w:t>most</w:t>
      </w:r>
      <w:r>
        <w:rPr>
          <w:color w:val="000000"/>
          <w:sz w:val="22"/>
          <w:szCs w:val="22"/>
          <w:u w:val="single"/>
        </w:rPr>
        <w:t xml:space="preserve"> of the </w:t>
      </w:r>
      <w:r w:rsidRPr="002D68F0">
        <w:rPr>
          <w:color w:val="000000"/>
          <w:sz w:val="22"/>
          <w:szCs w:val="22"/>
          <w:highlight w:val="cyan"/>
          <w:u w:val="single"/>
        </w:rPr>
        <w:t>drugs</w:t>
      </w:r>
      <w:r>
        <w:rPr>
          <w:color w:val="000000"/>
          <w:sz w:val="22"/>
          <w:szCs w:val="22"/>
          <w:u w:val="single"/>
        </w:rPr>
        <w:t xml:space="preserve"> currently under development seek to </w:t>
      </w:r>
      <w:r w:rsidRPr="002D68F0">
        <w:rPr>
          <w:color w:val="000000"/>
          <w:sz w:val="22"/>
          <w:szCs w:val="22"/>
          <w:highlight w:val="cyan"/>
          <w:u w:val="single"/>
        </w:rPr>
        <w:t>tackle</w:t>
      </w:r>
      <w:r>
        <w:rPr>
          <w:color w:val="000000"/>
          <w:sz w:val="22"/>
          <w:szCs w:val="22"/>
          <w:u w:val="single"/>
        </w:rPr>
        <w:t xml:space="preserve"> some of the world’s most intractable </w:t>
      </w:r>
      <w:r w:rsidRPr="002D68F0">
        <w:rPr>
          <w:color w:val="000000"/>
          <w:sz w:val="22"/>
          <w:szCs w:val="22"/>
          <w:highlight w:val="cyan"/>
          <w:u w:val="single"/>
        </w:rPr>
        <w:t>diseases</w:t>
      </w:r>
      <w:r>
        <w:rPr>
          <w:color w:val="000000"/>
          <w:sz w:val="16"/>
          <w:szCs w:val="16"/>
        </w:rPr>
        <w:t xml:space="preserve">, including Alzheimer’s, cancer, and communicable diseases. This includes </w:t>
      </w:r>
      <w:r>
        <w:rPr>
          <w:color w:val="000000"/>
          <w:sz w:val="22"/>
          <w:szCs w:val="22"/>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sz w:val="22"/>
          <w:szCs w:val="22"/>
          <w:u w:val="single"/>
        </w:rPr>
        <w:t>many of the drugs developed in recent years have in fact been first of their kind.</w:t>
      </w:r>
      <w:r>
        <w:rPr>
          <w:color w:val="000000"/>
          <w:sz w:val="16"/>
          <w:szCs w:val="16"/>
        </w:rPr>
        <w:t xml:space="preserve"> For instance,</w:t>
      </w:r>
      <w:r>
        <w:rPr>
          <w:color w:val="000000"/>
          <w:sz w:val="22"/>
          <w:szCs w:val="22"/>
          <w:u w:val="single"/>
        </w:rPr>
        <w:t xml:space="preserve"> in 2014, the FDA’</w:t>
      </w:r>
      <w:r>
        <w:rPr>
          <w:color w:val="000000"/>
          <w:sz w:val="16"/>
          <w:szCs w:val="16"/>
        </w:rPr>
        <w:t xml:space="preserve">s Center for Drug Evaluation and Research (CDER) </w:t>
      </w:r>
      <w:r>
        <w:rPr>
          <w:color w:val="000000"/>
          <w:sz w:val="22"/>
          <w:szCs w:val="22"/>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sz w:val="22"/>
          <w:szCs w:val="22"/>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sz w:val="22"/>
          <w:szCs w:val="22"/>
          <w:u w:val="single"/>
        </w:rPr>
        <w:t xml:space="preserve">As of 2020, </w:t>
      </w:r>
      <w:r w:rsidRPr="002D68F0">
        <w:rPr>
          <w:color w:val="000000"/>
          <w:sz w:val="22"/>
          <w:szCs w:val="22"/>
          <w:highlight w:val="cyan"/>
          <w:u w:val="single"/>
        </w:rPr>
        <w:t>74 percent of medicines</w:t>
      </w:r>
      <w:r>
        <w:rPr>
          <w:color w:val="000000"/>
          <w:sz w:val="22"/>
          <w:szCs w:val="22"/>
          <w:u w:val="single"/>
        </w:rPr>
        <w:t xml:space="preserve"> in clinical development in the United States </w:t>
      </w:r>
      <w:r w:rsidRPr="002D68F0">
        <w:rPr>
          <w:color w:val="000000"/>
          <w:sz w:val="22"/>
          <w:szCs w:val="22"/>
          <w:highlight w:val="cyan"/>
          <w:u w:val="single"/>
        </w:rPr>
        <w:t>are</w:t>
      </w:r>
      <w:r>
        <w:rPr>
          <w:color w:val="000000"/>
          <w:sz w:val="22"/>
          <w:szCs w:val="22"/>
          <w:u w:val="single"/>
        </w:rPr>
        <w:t xml:space="preserve"> potentially </w:t>
      </w:r>
      <w:r w:rsidRPr="002D68F0">
        <w:rPr>
          <w:color w:val="000000"/>
          <w:sz w:val="22"/>
          <w:szCs w:val="22"/>
          <w:highlight w:val="cyan"/>
          <w:u w:val="single"/>
        </w:rPr>
        <w:t>first-in-class</w:t>
      </w:r>
      <w:r>
        <w:rPr>
          <w:color w:val="000000"/>
          <w:sz w:val="22"/>
          <w:szCs w:val="22"/>
          <w:u w:val="single"/>
        </w:rPr>
        <w:t xml:space="preserve"> medicines, including 86 percent for Alzheimer’s, 70 percent for various forms of cancer, and 73 percent for cardiovascular diseases</w:t>
      </w:r>
    </w:p>
    <w:p w14:paraId="3CBF6535" w14:textId="77777777" w:rsidR="00F33B55" w:rsidRPr="00CD02B6" w:rsidRDefault="00F33B55" w:rsidP="00F33B55">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159A7E0B" w14:textId="77777777" w:rsidR="00F33B55" w:rsidRPr="00CD02B6" w:rsidRDefault="00F33B55" w:rsidP="00F33B55">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BC6569">
        <w:rPr>
          <w:rStyle w:val="Emphasis"/>
          <w:highlight w:val="green"/>
        </w:rPr>
        <w:t>Evergreening Myth</w:t>
      </w:r>
      <w:r>
        <w:rPr>
          <w:rStyle w:val="Emphasis"/>
        </w:rPr>
        <w:t xml:space="preserve"> </w:t>
      </w:r>
      <w:r w:rsidRPr="00BC6569">
        <w:rPr>
          <w:rStyle w:val="Emphasis"/>
        </w:rPr>
        <w:t xml:space="preserve">Claims that drug innovators extend their patents </w:t>
      </w:r>
      <w:r w:rsidRPr="00BC6569">
        <w:rPr>
          <w:rStyle w:val="Emphasis"/>
          <w:highlight w:val="green"/>
        </w:rPr>
        <w:t>obscure</w:t>
      </w:r>
      <w:r w:rsidRPr="00BC6569">
        <w:rPr>
          <w:rStyle w:val="Emphasis"/>
        </w:rPr>
        <w:t xml:space="preserve"> a </w:t>
      </w:r>
      <w:r w:rsidRPr="00BC6569">
        <w:rPr>
          <w:rStyle w:val="Emphasis"/>
          <w:highlight w:val="green"/>
        </w:rPr>
        <w:t>radical</w:t>
      </w:r>
      <w:r w:rsidRPr="00BC6569">
        <w:rPr>
          <w:rStyle w:val="Emphasis"/>
        </w:rPr>
        <w:t xml:space="preserve"> policy‐​making </w:t>
      </w:r>
      <w:r w:rsidRPr="00BC6569">
        <w:rPr>
          <w:rStyle w:val="Emphasis"/>
          <w:highlight w:val="green"/>
        </w:rPr>
        <w:t>goal</w:t>
      </w:r>
      <w:r w:rsidRPr="00BC6569">
        <w:rPr>
          <w:rStyle w:val="Emphasis"/>
        </w:rPr>
        <w:t>.</w:t>
      </w:r>
      <w:r>
        <w:t xml:space="preserve">,” Cato Institute; Fall 2020; </w:t>
      </w:r>
      <w:hyperlink r:id="rId10" w:history="1">
        <w:r w:rsidRPr="007272F2">
          <w:rPr>
            <w:rStyle w:val="Hyperlink"/>
          </w:rPr>
          <w:t>https://www.cato.org/regulation/fall-2020/evergreening-myth</w:t>
        </w:r>
      </w:hyperlink>
      <w:r>
        <w:t>/] Justin</w:t>
      </w:r>
    </w:p>
    <w:p w14:paraId="62E23307" w14:textId="77777777" w:rsidR="00F33B55" w:rsidRPr="008C760D" w:rsidRDefault="00F33B55" w:rsidP="00F33B55">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1ACC74E1" w14:textId="77777777" w:rsidR="00F33B55" w:rsidRPr="008C760D" w:rsidRDefault="00F33B55" w:rsidP="00F33B55">
      <w:pPr>
        <w:rPr>
          <w:rStyle w:val="Emphasis"/>
        </w:rPr>
      </w:pPr>
      <w:r w:rsidRPr="008C760D">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8C760D">
        <w:rPr>
          <w:highlight w:val="green"/>
          <w:u w:val="single"/>
        </w:rPr>
        <w:t>proponents are</w:t>
      </w:r>
      <w:r w:rsidRPr="008C760D">
        <w:rPr>
          <w:u w:val="single"/>
        </w:rPr>
        <w:t xml:space="preserve"> </w:t>
      </w:r>
      <w:r w:rsidRPr="008C760D">
        <w:rPr>
          <w:rStyle w:val="Emphasis"/>
        </w:rPr>
        <w:t xml:space="preserve">frustratingly </w:t>
      </w:r>
      <w:r w:rsidRPr="008C760D">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w:t>
      </w:r>
      <w:r w:rsidRPr="008C760D">
        <w:rPr>
          <w:sz w:val="16"/>
        </w:rPr>
        <w:lastRenderedPageBreak/>
        <w:t xml:space="preserve">innovation occurs shows that arguments for reform are </w:t>
      </w:r>
      <w:r w:rsidRPr="008C760D">
        <w:rPr>
          <w:u w:val="single"/>
        </w:rPr>
        <w:t xml:space="preserve">grounded in </w:t>
      </w:r>
      <w:r w:rsidRPr="008C760D">
        <w:rPr>
          <w:rStyle w:val="Emphasis"/>
          <w:rFonts w:eastAsiaTheme="majorEastAsia" w:cstheme="majorBidi"/>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30AC8D58" w14:textId="77777777" w:rsidR="00F33B55" w:rsidRPr="008C760D" w:rsidRDefault="00F33B55" w:rsidP="00F33B55">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8C760D">
        <w:rPr>
          <w:sz w:val="8"/>
        </w:rPr>
        <w:t>In</w:t>
      </w:r>
      <w:proofErr w:type="gramEnd"/>
      <w:r w:rsidRPr="008C760D">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8C760D">
        <w:rPr>
          <w:sz w:val="8"/>
        </w:rPr>
        <w:t>give</w:t>
      </w:r>
      <w:proofErr w:type="spellEnd"/>
      <w:r w:rsidRPr="008C760D">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w:t>
      </w:r>
      <w:proofErr w:type="gramStart"/>
      <w:r w:rsidRPr="008C760D">
        <w:rPr>
          <w:sz w:val="8"/>
        </w:rPr>
        <w:t>particular drug</w:t>
      </w:r>
      <w:proofErr w:type="gramEnd"/>
      <w:r w:rsidRPr="008C760D">
        <w:rPr>
          <w:sz w:val="8"/>
        </w:rPr>
        <w:t xml:space="preserve">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66B725E2" w14:textId="77777777" w:rsidR="00F33B55" w:rsidRPr="008C760D" w:rsidRDefault="00F33B55" w:rsidP="00F33B55">
      <w:pPr>
        <w:rPr>
          <w:sz w:val="16"/>
        </w:rPr>
      </w:pPr>
      <w:r w:rsidRPr="008C760D">
        <w:rPr>
          <w:sz w:val="16"/>
        </w:rPr>
        <w:t xml:space="preserve">Myth of evergreening patents / </w:t>
      </w:r>
      <w:r w:rsidRPr="008C760D">
        <w:rPr>
          <w:u w:val="single"/>
        </w:rPr>
        <w:t xml:space="preserve">The first </w:t>
      </w:r>
      <w:r w:rsidRPr="008C760D">
        <w:rPr>
          <w:rStyle w:val="Heading3Char"/>
          <w:highlight w:val="green"/>
        </w:rPr>
        <w:t>myth</w:t>
      </w:r>
      <w:r w:rsidRPr="008C760D">
        <w:rPr>
          <w:highlight w:val="green"/>
          <w:u w:val="single"/>
        </w:rPr>
        <w:t xml:space="preserve"> </w:t>
      </w:r>
      <w:r w:rsidRPr="008C760D">
        <w:rPr>
          <w:u w:val="single"/>
        </w:rPr>
        <w:t xml:space="preserve">is that </w:t>
      </w:r>
      <w:r w:rsidRPr="008C760D">
        <w:rPr>
          <w:highlight w:val="green"/>
          <w:u w:val="single"/>
        </w:rPr>
        <w:t xml:space="preserve">innovators </w:t>
      </w:r>
      <w:r w:rsidRPr="008C760D">
        <w:rPr>
          <w:rStyle w:val="Emphasis"/>
          <w:highlight w:val="green"/>
        </w:rPr>
        <w:t>extend</w:t>
      </w:r>
      <w:r w:rsidRPr="008C760D">
        <w:rPr>
          <w:rStyle w:val="Emphasis"/>
        </w:rPr>
        <w:t xml:space="preserve"> their </w:t>
      </w:r>
      <w:r w:rsidRPr="008C760D">
        <w:rPr>
          <w:rStyle w:val="Emphasis"/>
          <w:highlight w:val="green"/>
        </w:rPr>
        <w:t>patents</w:t>
      </w:r>
      <w:r w:rsidRPr="008C760D">
        <w:rPr>
          <w:highlight w:val="green"/>
          <w:u w:val="single"/>
        </w:rPr>
        <w:t xml:space="preserve">. This is </w:t>
      </w:r>
      <w:r w:rsidRPr="008C760D">
        <w:rPr>
          <w:rStyle w:val="Emphasis"/>
          <w:rFonts w:eastAsiaTheme="majorEastAsia" w:cstheme="majorBidi"/>
        </w:rPr>
        <w:t xml:space="preserve">legally </w:t>
      </w:r>
      <w:r w:rsidRPr="008C760D">
        <w:rPr>
          <w:rStyle w:val="Emphasis"/>
          <w:rFonts w:eastAsiaTheme="majorEastAsia" w:cstheme="majorBidi"/>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1B3542CB" w14:textId="77777777" w:rsidR="00F33B55" w:rsidRPr="008C760D" w:rsidRDefault="00F33B55" w:rsidP="00F33B55">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8C760D">
        <w:rPr>
          <w:highlight w:val="green"/>
          <w:u w:val="single"/>
        </w:rPr>
        <w:t>if</w:t>
      </w:r>
      <w:r w:rsidRPr="008C760D">
        <w:rPr>
          <w:u w:val="single"/>
        </w:rPr>
        <w:t xml:space="preserve"> the marketing </w:t>
      </w:r>
      <w:r w:rsidRPr="008C760D">
        <w:rPr>
          <w:highlight w:val="green"/>
          <w:u w:val="single"/>
        </w:rPr>
        <w:t>application proposed</w:t>
      </w:r>
      <w:r w:rsidRPr="008C760D">
        <w:rPr>
          <w:u w:val="single"/>
        </w:rPr>
        <w:t xml:space="preserve"> a new</w:t>
      </w:r>
      <w:r w:rsidRPr="008C760D">
        <w:rPr>
          <w:sz w:val="16"/>
        </w:rPr>
        <w:t xml:space="preserve"> active </w:t>
      </w:r>
      <w:r w:rsidRPr="008C760D">
        <w:rPr>
          <w:highlight w:val="green"/>
          <w:u w:val="single"/>
        </w:rPr>
        <w:t>ingredient, then</w:t>
      </w:r>
      <w:r w:rsidRPr="008C760D">
        <w:rPr>
          <w:u w:val="single"/>
        </w:rPr>
        <w:t xml:space="preserve"> if the company asks the PTO for a </w:t>
      </w:r>
      <w:r w:rsidRPr="008C760D">
        <w:rPr>
          <w:rStyle w:val="Emphasis"/>
          <w:highlight w:val="green"/>
        </w:rPr>
        <w:t>patent</w:t>
      </w:r>
      <w:r w:rsidRPr="008C760D">
        <w:rPr>
          <w:rStyle w:val="Emphasis"/>
        </w:rPr>
        <w:t xml:space="preserve"> term </w:t>
      </w:r>
      <w:r w:rsidRPr="008C760D">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w:t>
      </w:r>
      <w:proofErr w:type="gramStart"/>
      <w:r w:rsidRPr="008C760D">
        <w:rPr>
          <w:sz w:val="16"/>
        </w:rPr>
        <w:t xml:space="preserve">In particular, </w:t>
      </w:r>
      <w:r w:rsidRPr="00E95294">
        <w:rPr>
          <w:u w:val="single"/>
        </w:rPr>
        <w:t>a</w:t>
      </w:r>
      <w:proofErr w:type="gramEnd"/>
      <w:r w:rsidRPr="00E95294">
        <w:rPr>
          <w:u w:val="single"/>
        </w:rPr>
        <w:t xml:space="preserve"> patent on one invention</w:t>
      </w:r>
      <w:r w:rsidRPr="00E95294">
        <w:rPr>
          <w:sz w:val="16"/>
        </w:rPr>
        <w:t xml:space="preserve"> — no matter</w:t>
      </w:r>
      <w:r w:rsidRPr="008C760D">
        <w:rPr>
          <w:sz w:val="16"/>
        </w:rPr>
        <w:t xml:space="preserve"> when it expires — </w:t>
      </w:r>
      <w:r w:rsidRPr="008C760D">
        <w:rPr>
          <w:highlight w:val="green"/>
          <w:u w:val="single"/>
        </w:rPr>
        <w:t xml:space="preserve">does </w:t>
      </w:r>
      <w:r w:rsidRPr="008C760D">
        <w:rPr>
          <w:rStyle w:val="Emphasis"/>
          <w:highlight w:val="green"/>
        </w:rPr>
        <w:t>not extend</w:t>
      </w:r>
      <w:r w:rsidRPr="008C760D">
        <w:rPr>
          <w:rStyle w:val="Emphasis"/>
        </w:rPr>
        <w:t xml:space="preserve"> the patent </w:t>
      </w:r>
      <w:r w:rsidRPr="008C760D">
        <w:rPr>
          <w:rStyle w:val="Emphasis"/>
          <w:highlight w:val="green"/>
        </w:rPr>
        <w:t>on another</w:t>
      </w:r>
      <w:r w:rsidRPr="008C760D">
        <w:rPr>
          <w:rStyle w:val="Emphasis"/>
        </w:rPr>
        <w:t xml:space="preserve"> invention.</w:t>
      </w:r>
    </w:p>
    <w:p w14:paraId="65502A9A" w14:textId="77777777" w:rsidR="00F33B55" w:rsidRPr="008C760D" w:rsidRDefault="00F33B55" w:rsidP="00F33B55">
      <w:pPr>
        <w:rPr>
          <w:sz w:val="16"/>
        </w:rPr>
      </w:pPr>
      <w:r w:rsidRPr="008C760D">
        <w:rPr>
          <w:highlight w:val="green"/>
          <w:u w:val="single"/>
        </w:rPr>
        <w:t>Myth</w:t>
      </w:r>
      <w:r w:rsidRPr="008C760D">
        <w:rPr>
          <w:u w:val="single"/>
        </w:rPr>
        <w:t xml:space="preserve"> of </w:t>
      </w:r>
      <w:r w:rsidRPr="008C760D">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8C760D">
        <w:rPr>
          <w:rStyle w:val="Emphasis"/>
          <w:highlight w:val="green"/>
        </w:rPr>
        <w:t>competitors have</w:t>
      </w:r>
      <w:r w:rsidRPr="008C760D">
        <w:rPr>
          <w:rStyle w:val="Emphasis"/>
        </w:rPr>
        <w:t xml:space="preserve"> substantial </w:t>
      </w:r>
      <w:r w:rsidRPr="008C760D">
        <w:rPr>
          <w:rStyle w:val="Emphasis"/>
          <w:highlight w:val="green"/>
        </w:rPr>
        <w:t>freedom</w:t>
      </w:r>
      <w:r w:rsidRPr="008C760D">
        <w:rPr>
          <w:rStyle w:val="Emphasis"/>
        </w:rPr>
        <w:t xml:space="preserve"> to operate</w:t>
      </w:r>
      <w:r w:rsidRPr="008C760D">
        <w:rPr>
          <w:sz w:val="16"/>
        </w:rPr>
        <w:t>. This freedom reflects two facts that are often overlooked.</w:t>
      </w:r>
    </w:p>
    <w:p w14:paraId="4F7F5360" w14:textId="77777777" w:rsidR="00F33B55" w:rsidRPr="008C760D" w:rsidRDefault="00F33B55" w:rsidP="00F33B55">
      <w:pPr>
        <w:rPr>
          <w:sz w:val="16"/>
        </w:rPr>
      </w:pPr>
      <w:r w:rsidRPr="008C760D">
        <w:rPr>
          <w:sz w:val="16"/>
        </w:rPr>
        <w:lastRenderedPageBreak/>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8C760D">
        <w:rPr>
          <w:highlight w:val="green"/>
          <w:u w:val="single"/>
        </w:rPr>
        <w:t>rely on</w:t>
      </w:r>
      <w:r w:rsidRPr="008C760D">
        <w:rPr>
          <w:u w:val="single"/>
        </w:rPr>
        <w:t xml:space="preserve"> the </w:t>
      </w:r>
      <w:r w:rsidRPr="008C760D">
        <w:rPr>
          <w:rStyle w:val="Emphasis"/>
        </w:rPr>
        <w:t xml:space="preserve">innovator’s </w:t>
      </w:r>
      <w:r w:rsidRPr="008C760D">
        <w:rPr>
          <w:rStyle w:val="Emphasis"/>
          <w:highlight w:val="green"/>
        </w:rPr>
        <w:t>research</w:t>
      </w:r>
      <w:r w:rsidRPr="008C760D">
        <w:rPr>
          <w:rStyle w:val="Emphasis"/>
        </w:rPr>
        <w:t xml:space="preserve"> but </w:t>
      </w:r>
      <w:r w:rsidRPr="008C760D">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62AE6643" w14:textId="77777777" w:rsidR="00F33B55" w:rsidRPr="008C760D" w:rsidRDefault="00F33B55" w:rsidP="00F33B55">
      <w:pPr>
        <w:rPr>
          <w:sz w:val="16"/>
        </w:rPr>
      </w:pPr>
      <w:r w:rsidRPr="008C760D">
        <w:rPr>
          <w:u w:val="single"/>
        </w:rPr>
        <w:t xml:space="preserve">If a competitor wants to offer a </w:t>
      </w:r>
      <w:r w:rsidRPr="008C760D">
        <w:rPr>
          <w:highlight w:val="green"/>
          <w:u w:val="single"/>
        </w:rPr>
        <w:t>different</w:t>
      </w:r>
      <w:r w:rsidRPr="008C760D">
        <w:rPr>
          <w:u w:val="single"/>
        </w:rPr>
        <w:t xml:space="preserve"> </w:t>
      </w:r>
      <w:r w:rsidRPr="008C760D">
        <w:rPr>
          <w:rStyle w:val="Emphasis"/>
        </w:rPr>
        <w:t xml:space="preserve">route of </w:t>
      </w:r>
      <w:r w:rsidRPr="008C760D">
        <w:rPr>
          <w:rStyle w:val="Emphasis"/>
          <w:highlight w:val="green"/>
        </w:rPr>
        <w:t>administration</w:t>
      </w:r>
      <w:r w:rsidRPr="008C760D">
        <w:rPr>
          <w:rStyle w:val="Emphasis"/>
        </w:rPr>
        <w:t xml:space="preserve">, </w:t>
      </w:r>
      <w:r w:rsidRPr="008C760D">
        <w:rPr>
          <w:rStyle w:val="Emphasis"/>
          <w:highlight w:val="green"/>
        </w:rPr>
        <w:t>dosage</w:t>
      </w:r>
      <w:r w:rsidRPr="008C760D">
        <w:rPr>
          <w:rStyle w:val="Emphasis"/>
        </w:rPr>
        <w:t xml:space="preserve"> form, </w:t>
      </w:r>
      <w:r w:rsidRPr="008C760D">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8C760D">
        <w:rPr>
          <w:highlight w:val="green"/>
          <w:u w:val="single"/>
        </w:rPr>
        <w:t>use</w:t>
      </w:r>
      <w:r w:rsidRPr="008C760D">
        <w:rPr>
          <w:u w:val="single"/>
        </w:rPr>
        <w:t xml:space="preserve"> the </w:t>
      </w:r>
      <w:r w:rsidRPr="008C760D">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5795F0C1" w14:textId="77777777" w:rsidR="00F33B55" w:rsidRPr="008C760D" w:rsidRDefault="00F33B55" w:rsidP="00F33B55">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8C760D">
        <w:rPr>
          <w:highlight w:val="green"/>
          <w:u w:val="single"/>
        </w:rPr>
        <w:t>regulatory burden</w:t>
      </w:r>
      <w:r w:rsidRPr="008C760D">
        <w:rPr>
          <w:u w:val="single"/>
        </w:rPr>
        <w:t xml:space="preserve"> is </w:t>
      </w:r>
      <w:r w:rsidRPr="008C760D">
        <w:rPr>
          <w:highlight w:val="green"/>
          <w:u w:val="single"/>
        </w:rPr>
        <w:t>tied to</w:t>
      </w:r>
      <w:r w:rsidRPr="008C760D">
        <w:rPr>
          <w:u w:val="single"/>
        </w:rPr>
        <w:t xml:space="preserve"> that </w:t>
      </w:r>
      <w:r w:rsidRPr="008C760D">
        <w:rPr>
          <w:rStyle w:val="Emphasis"/>
          <w:highlight w:val="green"/>
        </w:rPr>
        <w:t>specific</w:t>
      </w:r>
      <w:r w:rsidRPr="008C760D">
        <w:rPr>
          <w:highlight w:val="green"/>
          <w:u w:val="single"/>
        </w:rPr>
        <w:t xml:space="preserve"> </w:t>
      </w:r>
      <w:r w:rsidRPr="008C760D">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2E4202D7" w14:textId="77777777" w:rsidR="00F33B55" w:rsidRPr="008C760D" w:rsidRDefault="00F33B55" w:rsidP="00F33B55">
      <w:pPr>
        <w:rPr>
          <w:sz w:val="16"/>
        </w:rPr>
      </w:pPr>
      <w:r w:rsidRPr="008C760D">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3573CD12" w14:textId="77777777" w:rsidR="00F33B55" w:rsidRPr="008C760D" w:rsidRDefault="00F33B55" w:rsidP="00F33B55">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8C760D">
        <w:rPr>
          <w:highlight w:val="green"/>
          <w:u w:val="single"/>
        </w:rPr>
        <w:t xml:space="preserve">true of </w:t>
      </w:r>
      <w:r w:rsidRPr="008C760D">
        <w:rPr>
          <w:rStyle w:val="Emphasis"/>
          <w:highlight w:val="green"/>
        </w:rPr>
        <w:t>only</w:t>
      </w:r>
      <w:r w:rsidRPr="008C760D">
        <w:rPr>
          <w:rStyle w:val="Emphasis"/>
        </w:rPr>
        <w:t xml:space="preserve"> the </w:t>
      </w:r>
      <w:r w:rsidRPr="008C760D">
        <w:rPr>
          <w:rStyle w:val="Emphasis"/>
          <w:highlight w:val="green"/>
        </w:rPr>
        <w:t>patents</w:t>
      </w:r>
      <w:r w:rsidRPr="008C760D">
        <w:rPr>
          <w:rStyle w:val="Emphasis"/>
        </w:rPr>
        <w:t xml:space="preserve"> associated </w:t>
      </w:r>
      <w:r w:rsidRPr="008C760D">
        <w:rPr>
          <w:rStyle w:val="Emphasis"/>
          <w:highlight w:val="green"/>
        </w:rPr>
        <w:t>with</w:t>
      </w:r>
      <w:r w:rsidRPr="008C760D">
        <w:rPr>
          <w:rStyle w:val="Emphasis"/>
        </w:rPr>
        <w:t xml:space="preserve"> the </w:t>
      </w:r>
      <w:r w:rsidRPr="008C760D">
        <w:rPr>
          <w:rStyle w:val="Emphasis"/>
          <w:highlight w:val="green"/>
        </w:rPr>
        <w:t>specific product</w:t>
      </w:r>
      <w:r w:rsidRPr="008C760D">
        <w:rPr>
          <w:rStyle w:val="Emphasis"/>
        </w:rPr>
        <w:t xml:space="preserve"> that it references</w:t>
      </w:r>
      <w:r w:rsidRPr="008C760D">
        <w:rPr>
          <w:u w:val="single"/>
        </w:rPr>
        <w:t xml:space="preserve">. The competitor does </w:t>
      </w:r>
      <w:r w:rsidRPr="008C760D">
        <w:rPr>
          <w:highlight w:val="green"/>
          <w:u w:val="single"/>
        </w:rPr>
        <w:t>not</w:t>
      </w:r>
      <w:r w:rsidRPr="008C760D">
        <w:rPr>
          <w:u w:val="single"/>
        </w:rPr>
        <w:t xml:space="preserve"> have to contend with </w:t>
      </w:r>
      <w:r w:rsidRPr="008C760D">
        <w:rPr>
          <w:rStyle w:val="Emphasis"/>
        </w:rPr>
        <w:t xml:space="preserve">patents associated with </w:t>
      </w:r>
      <w:r w:rsidRPr="008C760D">
        <w:rPr>
          <w:rStyle w:val="Emphasis"/>
          <w:highlight w:val="green"/>
        </w:rPr>
        <w:t>other products that</w:t>
      </w:r>
      <w:r w:rsidRPr="008C760D">
        <w:rPr>
          <w:rStyle w:val="Emphasis"/>
        </w:rPr>
        <w:t xml:space="preserve"> happen to </w:t>
      </w:r>
      <w:r w:rsidRPr="008C760D">
        <w:rPr>
          <w:rStyle w:val="Emphasis"/>
          <w:highlight w:val="green"/>
        </w:rPr>
        <w:t>contain</w:t>
      </w:r>
      <w:r w:rsidRPr="008C760D">
        <w:rPr>
          <w:rStyle w:val="Emphasis"/>
        </w:rPr>
        <w:t xml:space="preserve"> the </w:t>
      </w:r>
      <w:r w:rsidRPr="008C760D">
        <w:rPr>
          <w:rStyle w:val="Emphasis"/>
          <w:highlight w:val="green"/>
        </w:rPr>
        <w:t>same</w:t>
      </w:r>
      <w:r w:rsidRPr="008C760D">
        <w:rPr>
          <w:rStyle w:val="Emphasis"/>
        </w:rPr>
        <w:t xml:space="preserve"> active </w:t>
      </w:r>
      <w:r w:rsidRPr="008C760D">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368EF2A6" w14:textId="77777777" w:rsidR="00F33B55" w:rsidRPr="008C760D" w:rsidRDefault="00F33B55" w:rsidP="00F33B55">
      <w:pPr>
        <w:rPr>
          <w:rStyle w:val="Emphasis"/>
        </w:rPr>
      </w:pPr>
      <w:r w:rsidRPr="008C760D">
        <w:rPr>
          <w:u w:val="single"/>
        </w:rPr>
        <w:lastRenderedPageBreak/>
        <w:t xml:space="preserve">This </w:t>
      </w:r>
      <w:r w:rsidRPr="008C760D">
        <w:rPr>
          <w:rStyle w:val="Emphasis"/>
          <w:highlight w:val="green"/>
        </w:rPr>
        <w:t>debunks the myth</w:t>
      </w:r>
      <w:r w:rsidRPr="008C760D">
        <w:rPr>
          <w:rStyle w:val="Emphasis"/>
        </w:rPr>
        <w:t xml:space="preserve"> that an innovator with later‐​expiring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8C760D">
        <w:rPr>
          <w:rStyle w:val="Emphasis"/>
          <w:highlight w:val="green"/>
        </w:rPr>
        <w:t>other options</w:t>
      </w:r>
      <w:r w:rsidRPr="008C760D">
        <w:rPr>
          <w:rStyle w:val="Emphasis"/>
        </w:rPr>
        <w:t>.</w:t>
      </w:r>
    </w:p>
    <w:p w14:paraId="24FF8C3E" w14:textId="77777777" w:rsidR="00F33B55" w:rsidRPr="008C760D" w:rsidRDefault="00F33B55" w:rsidP="00F33B55">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8C760D">
        <w:rPr>
          <w:rStyle w:val="Emphasis"/>
          <w:highlight w:val="green"/>
        </w:rPr>
        <w:t>competitor</w:t>
      </w:r>
      <w:r w:rsidRPr="008C760D">
        <w:rPr>
          <w:rStyle w:val="Emphasis"/>
        </w:rPr>
        <w:t xml:space="preserve"> may be able to </w:t>
      </w:r>
      <w:r w:rsidRPr="008C760D">
        <w:rPr>
          <w:rStyle w:val="Emphasis"/>
          <w:highlight w:val="green"/>
        </w:rPr>
        <w:t>design around</w:t>
      </w:r>
      <w:r w:rsidRPr="008C760D">
        <w:rPr>
          <w:rStyle w:val="Emphasis"/>
        </w:rPr>
        <w:t xml:space="preserve"> patents claiming other aspects of the </w:t>
      </w:r>
      <w:r w:rsidRPr="008C760D">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8C760D">
        <w:rPr>
          <w:sz w:val="16"/>
        </w:rPr>
        <w:t>research</w:t>
      </w:r>
      <w:proofErr w:type="gramEnd"/>
      <w:r w:rsidRPr="008C760D">
        <w:rPr>
          <w:sz w:val="16"/>
        </w:rPr>
        <w:t xml:space="preserve"> and it would similarly assert non‐​infringement in its application. In either case, the innovator might not sue if the competitor clearly avoided its patents.</w:t>
      </w:r>
    </w:p>
    <w:p w14:paraId="7AB3FA5D" w14:textId="77777777" w:rsidR="00F33B55" w:rsidRPr="008C760D" w:rsidRDefault="00F33B55" w:rsidP="00F33B55">
      <w:pPr>
        <w:rPr>
          <w:sz w:val="16"/>
        </w:rPr>
      </w:pPr>
      <w:r w:rsidRPr="008C760D">
        <w:rPr>
          <w:sz w:val="16"/>
        </w:rPr>
        <w:t xml:space="preserve">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8C760D">
        <w:rPr>
          <w:sz w:val="16"/>
        </w:rPr>
        <w:t>name</w:t>
      </w:r>
      <w:proofErr w:type="gramEnd"/>
      <w:r w:rsidRPr="008C760D">
        <w:rPr>
          <w:sz w:val="16"/>
        </w:rPr>
        <w:t xml:space="preserve"> or the number of patents associated with the many finished products containing a particular active ingredient.</w:t>
      </w:r>
    </w:p>
    <w:p w14:paraId="6598CBCD" w14:textId="77777777" w:rsidR="00F33B55" w:rsidRDefault="00F33B55" w:rsidP="00F33B55">
      <w:pPr>
        <w:pStyle w:val="Heading4"/>
        <w:rPr>
          <w:rStyle w:val="StyleUnderline"/>
          <w:sz w:val="28"/>
          <w:u w:val="none"/>
        </w:rPr>
      </w:pPr>
      <w:r>
        <w:rPr>
          <w:rStyle w:val="StyleUnderline"/>
          <w:sz w:val="28"/>
          <w:u w:val="none"/>
        </w:rPr>
        <w:t>The pharmaceutical industry is more powerful than you think – they’ll privatize the modern nation-state before losing their patents</w:t>
      </w:r>
    </w:p>
    <w:p w14:paraId="31CF67CB" w14:textId="77777777" w:rsidR="00F33B55" w:rsidRPr="00932B51" w:rsidRDefault="00F33B55" w:rsidP="00F33B55">
      <w:r w:rsidRPr="00B56D6B">
        <w:rPr>
          <w:rStyle w:val="Style13ptBold"/>
        </w:rPr>
        <w:t>Preciado 08.</w:t>
      </w:r>
      <w:r>
        <w:t xml:space="preserve"> Paul Preciado (Spanish philosopher, queer theorist, and king), 2008, “Testo Junkie,” translated by Bruce Benderson, I have a pdf, if you need it, </w:t>
      </w:r>
      <w:proofErr w:type="spellStart"/>
      <w:r>
        <w:t>sean</w:t>
      </w:r>
      <w:proofErr w:type="spellEnd"/>
      <w:r>
        <w:t>!</w:t>
      </w:r>
    </w:p>
    <w:p w14:paraId="7CCD94EF" w14:textId="77777777" w:rsidR="00F33B55" w:rsidRPr="00932B51" w:rsidRDefault="00F33B55" w:rsidP="00F33B55">
      <w:pPr>
        <w:rPr>
          <w:sz w:val="16"/>
        </w:rPr>
      </w:pPr>
      <w:r w:rsidRPr="00932B51">
        <w:rPr>
          <w:sz w:val="16"/>
        </w:rPr>
        <w:t xml:space="preserve">Contemporary </w:t>
      </w:r>
      <w:proofErr w:type="spellStart"/>
      <w:r w:rsidRPr="00932B51">
        <w:rPr>
          <w:sz w:val="16"/>
        </w:rPr>
        <w:t>biodrag</w:t>
      </w:r>
      <w:proofErr w:type="spellEnd"/>
      <w:r w:rsidRPr="00932B51">
        <w:rPr>
          <w:sz w:val="16"/>
        </w:rPr>
        <w:t xml:space="preserve"> </w:t>
      </w:r>
      <w:r w:rsidRPr="00932B51">
        <w:rPr>
          <w:u w:val="single"/>
        </w:rPr>
        <w:t>activism is confronted</w:t>
      </w:r>
      <w:r w:rsidRPr="00932B51">
        <w:rPr>
          <w:sz w:val="16"/>
        </w:rPr>
        <w:t xml:space="preserve">, fifty years after Agnes, </w:t>
      </w:r>
      <w:r w:rsidRPr="00932B51">
        <w:rPr>
          <w:u w:val="single"/>
        </w:rPr>
        <w:t xml:space="preserve">with </w:t>
      </w:r>
      <w:r w:rsidRPr="00932B51">
        <w:rPr>
          <w:highlight w:val="cyan"/>
          <w:u w:val="single"/>
        </w:rPr>
        <w:t>a new set of violent neoliberal economic and politic strategies,</w:t>
      </w:r>
      <w:r w:rsidRPr="00932B51">
        <w:rPr>
          <w:u w:val="single"/>
        </w:rPr>
        <w:t xml:space="preserve"> including the privatization of </w:t>
      </w:r>
      <w:proofErr w:type="gramStart"/>
      <w:r w:rsidRPr="00932B51">
        <w:rPr>
          <w:u w:val="single"/>
        </w:rPr>
        <w:t>the  health</w:t>
      </w:r>
      <w:proofErr w:type="gramEnd"/>
      <w:r w:rsidRPr="00932B51">
        <w:rPr>
          <w:u w:val="single"/>
        </w:rPr>
        <w:t xml:space="preserve"> system, government deregulation, deep cuts in social spending, and the militarization of social life.</w:t>
      </w:r>
      <w:r w:rsidRPr="00932B51">
        <w:rPr>
          <w:sz w:val="16"/>
        </w:rPr>
        <w:t xml:space="preserve"> In the present context, </w:t>
      </w:r>
      <w:r w:rsidRPr="00932B51">
        <w:rPr>
          <w:u w:val="single"/>
        </w:rPr>
        <w:t xml:space="preserve">it’s </w:t>
      </w:r>
      <w:r w:rsidRPr="00932B51">
        <w:rPr>
          <w:highlight w:val="cyan"/>
          <w:u w:val="single"/>
        </w:rPr>
        <w:t>possible to imagine</w:t>
      </w:r>
      <w:r w:rsidRPr="00932B51">
        <w:rPr>
          <w:u w:val="single"/>
        </w:rPr>
        <w:t xml:space="preserve"> (at least) two tracks of development for the </w:t>
      </w:r>
      <w:proofErr w:type="spellStart"/>
      <w:r w:rsidRPr="00932B51">
        <w:rPr>
          <w:u w:val="single"/>
        </w:rPr>
        <w:t>pharmacopornographic</w:t>
      </w:r>
      <w:proofErr w:type="spellEnd"/>
      <w:r w:rsidRPr="00932B51">
        <w:rPr>
          <w:u w:val="single"/>
        </w:rPr>
        <w:t xml:space="preserve"> economy</w:t>
      </w:r>
      <w:r w:rsidRPr="00932B51">
        <w:rPr>
          <w:sz w:val="16"/>
        </w:rPr>
        <w:t xml:space="preserve"> in the face of which different modes of activism could be articulated. The first is the preservation of theological-humanist political states that regulate the action of the neoliberal (meaning free trade, either democratic or totalitarian in the context of globalization) </w:t>
      </w:r>
      <w:proofErr w:type="spellStart"/>
      <w:r w:rsidRPr="00932B51">
        <w:rPr>
          <w:sz w:val="16"/>
        </w:rPr>
        <w:t>pharmacopornographic</w:t>
      </w:r>
      <w:proofErr w:type="spellEnd"/>
      <w:r w:rsidRPr="00932B51">
        <w:rPr>
          <w:sz w:val="16"/>
        </w:rPr>
        <w:t xml:space="preserve"> economy. Current </w:t>
      </w:r>
      <w:proofErr w:type="spellStart"/>
      <w:r w:rsidRPr="00932B51">
        <w:rPr>
          <w:sz w:val="16"/>
        </w:rPr>
        <w:t>pharmacopornographic</w:t>
      </w:r>
      <w:proofErr w:type="spellEnd"/>
      <w:r w:rsidRPr="00932B51">
        <w:rPr>
          <w:sz w:val="16"/>
        </w:rPr>
        <w:t xml:space="preserve"> corporations would function as free market tentacles inside contemporary nation-states (which would continue to see themselves as sovereign and patriarchal) and would negotiate with them to determine the directives for the production, use, and consumption of chemical prostheses and semiotic gender and sex codes. The second </w:t>
      </w:r>
      <w:r w:rsidRPr="00932B51">
        <w:rPr>
          <w:highlight w:val="cyan"/>
          <w:u w:val="single"/>
        </w:rPr>
        <w:t>transformation</w:t>
      </w:r>
      <w:r w:rsidRPr="00932B51">
        <w:rPr>
          <w:sz w:val="16"/>
        </w:rPr>
        <w:t xml:space="preserve"> is one </w:t>
      </w:r>
      <w:r w:rsidRPr="00932B51">
        <w:rPr>
          <w:highlight w:val="cyan"/>
          <w:u w:val="single"/>
        </w:rPr>
        <w:t xml:space="preserve">into an abstract </w:t>
      </w:r>
      <w:proofErr w:type="spellStart"/>
      <w:r w:rsidRPr="00932B51">
        <w:rPr>
          <w:highlight w:val="cyan"/>
          <w:u w:val="single"/>
        </w:rPr>
        <w:t>deterritorialized</w:t>
      </w:r>
      <w:proofErr w:type="spellEnd"/>
      <w:r w:rsidRPr="00932B51">
        <w:rPr>
          <w:highlight w:val="cyan"/>
          <w:u w:val="single"/>
        </w:rPr>
        <w:t xml:space="preserve"> nation-state of the </w:t>
      </w:r>
      <w:proofErr w:type="spellStart"/>
      <w:r w:rsidRPr="00932B51">
        <w:rPr>
          <w:highlight w:val="cyan"/>
          <w:u w:val="single"/>
        </w:rPr>
        <w:t>pharmacopornographic</w:t>
      </w:r>
      <w:proofErr w:type="spellEnd"/>
      <w:r w:rsidRPr="00932B51">
        <w:rPr>
          <w:highlight w:val="cyan"/>
          <w:u w:val="single"/>
        </w:rPr>
        <w:t xml:space="preserve"> industry.</w:t>
      </w:r>
      <w:r w:rsidRPr="00932B51">
        <w:rPr>
          <w:u w:val="single"/>
        </w:rPr>
        <w:t xml:space="preserve"> </w:t>
      </w:r>
      <w:r w:rsidRPr="00932B51">
        <w:rPr>
          <w:sz w:val="16"/>
        </w:rPr>
        <w:t xml:space="preserve">We could also be witnessing </w:t>
      </w:r>
      <w:r w:rsidRPr="00932B51">
        <w:rPr>
          <w:u w:val="single"/>
        </w:rPr>
        <w:t xml:space="preserve">a process of privatization of contemporary nation-states, which would be progressively absorbed by the </w:t>
      </w:r>
      <w:proofErr w:type="spellStart"/>
      <w:r w:rsidRPr="00932B51">
        <w:rPr>
          <w:u w:val="single"/>
        </w:rPr>
        <w:t>pharmacopornographic</w:t>
      </w:r>
      <w:proofErr w:type="spellEnd"/>
      <w:r w:rsidRPr="00932B51">
        <w:rPr>
          <w:u w:val="single"/>
        </w:rPr>
        <w:t xml:space="preserve"> industry</w:t>
      </w:r>
      <w:r w:rsidRPr="00932B51">
        <w:rPr>
          <w:sz w:val="16"/>
        </w:rPr>
        <w:t xml:space="preserve">. </w:t>
      </w:r>
      <w:r w:rsidRPr="00932B51">
        <w:rPr>
          <w:u w:val="single"/>
        </w:rPr>
        <w:t xml:space="preserve">This would be </w:t>
      </w:r>
      <w:r w:rsidRPr="00932B51">
        <w:rPr>
          <w:highlight w:val="cyan"/>
          <w:u w:val="single"/>
        </w:rPr>
        <w:t xml:space="preserve">the strategy employed </w:t>
      </w:r>
      <w:r w:rsidRPr="00932B51">
        <w:rPr>
          <w:highlight w:val="cyan"/>
          <w:u w:val="single"/>
        </w:rPr>
        <w:lastRenderedPageBreak/>
        <w:t xml:space="preserve">by the </w:t>
      </w:r>
      <w:proofErr w:type="spellStart"/>
      <w:r w:rsidRPr="00932B51">
        <w:rPr>
          <w:highlight w:val="cyan"/>
          <w:u w:val="single"/>
        </w:rPr>
        <w:t>pharmacopornographic</w:t>
      </w:r>
      <w:proofErr w:type="spellEnd"/>
      <w:r w:rsidRPr="00932B51">
        <w:rPr>
          <w:highlight w:val="cyan"/>
          <w:u w:val="single"/>
        </w:rPr>
        <w:t xml:space="preserve"> companies to</w:t>
      </w:r>
      <w:r w:rsidRPr="00932B51">
        <w:rPr>
          <w:u w:val="single"/>
        </w:rPr>
        <w:t xml:space="preserve"> escape</w:t>
      </w:r>
      <w:r w:rsidRPr="00932B51">
        <w:rPr>
          <w:sz w:val="16"/>
        </w:rPr>
        <w:t xml:space="preserve"> pre-1970s </w:t>
      </w:r>
      <w:r w:rsidRPr="00932B51">
        <w:rPr>
          <w:u w:val="single"/>
        </w:rPr>
        <w:t>regulations imposed by states</w:t>
      </w:r>
      <w:r w:rsidRPr="00932B51">
        <w:rPr>
          <w:sz w:val="16"/>
        </w:rPr>
        <w:t xml:space="preserve"> (</w:t>
      </w:r>
      <w:r w:rsidRPr="00932B51">
        <w:rPr>
          <w:u w:val="single"/>
        </w:rPr>
        <w:t xml:space="preserve">to </w:t>
      </w:r>
      <w:r w:rsidRPr="00932B51">
        <w:rPr>
          <w:highlight w:val="cyan"/>
          <w:u w:val="single"/>
        </w:rPr>
        <w:t>avoid the</w:t>
      </w:r>
      <w:r w:rsidRPr="00932B51">
        <w:rPr>
          <w:u w:val="single"/>
        </w:rPr>
        <w:t xml:space="preserve"> gradual </w:t>
      </w:r>
      <w:r w:rsidRPr="00932B51">
        <w:rPr>
          <w:highlight w:val="cyan"/>
          <w:u w:val="single"/>
        </w:rPr>
        <w:t>transformation of pharmaceutical patents into generics</w:t>
      </w:r>
      <w:r w:rsidRPr="00932B51">
        <w:rPr>
          <w:sz w:val="16"/>
        </w:rPr>
        <w:t xml:space="preserve">, the more or less severe regulation of the production and distribution of pornographic audiovisual material, and attempts to abolish prostitution), </w:t>
      </w:r>
      <w:r w:rsidRPr="00932B51">
        <w:rPr>
          <w:u w:val="single"/>
        </w:rPr>
        <w:t xml:space="preserve">as these </w:t>
      </w:r>
      <w:r w:rsidRPr="00932B51">
        <w:rPr>
          <w:highlight w:val="cyan"/>
          <w:u w:val="single"/>
        </w:rPr>
        <w:t>companies engage in the political direction of new national entities</w:t>
      </w:r>
      <w:r w:rsidRPr="00932B51">
        <w:rPr>
          <w:sz w:val="16"/>
        </w:rPr>
        <w:t xml:space="preserve"> (via the FDA; the International Monetary Fund; the European Union; and the governments of the United States, China, or India) </w:t>
      </w:r>
      <w:r w:rsidRPr="00932B51">
        <w:rPr>
          <w:u w:val="single"/>
        </w:rPr>
        <w:t xml:space="preserve">and </w:t>
      </w:r>
      <w:r w:rsidRPr="00932B51">
        <w:rPr>
          <w:highlight w:val="cyan"/>
          <w:u w:val="single"/>
        </w:rPr>
        <w:t>purchase state institutions</w:t>
      </w:r>
      <w:r w:rsidRPr="00932B51">
        <w:rPr>
          <w:sz w:val="16"/>
        </w:rPr>
        <w:t xml:space="preserve"> (for example, the Department of Health or Department of Justice or the prison-industrial complex) </w:t>
      </w:r>
      <w:r w:rsidRPr="00932B51">
        <w:rPr>
          <w:u w:val="single"/>
        </w:rPr>
        <w:t xml:space="preserve">and put them to work to their benefit, refilling such archaic institutions with new content </w:t>
      </w:r>
      <w:r w:rsidRPr="00932B51">
        <w:rPr>
          <w:highlight w:val="cyan"/>
          <w:u w:val="single"/>
        </w:rPr>
        <w:t>whose only objective would be increasing consumption and</w:t>
      </w:r>
      <w:r w:rsidRPr="00932B51">
        <w:rPr>
          <w:u w:val="single"/>
        </w:rPr>
        <w:t xml:space="preserve"> </w:t>
      </w:r>
      <w:proofErr w:type="spellStart"/>
      <w:r w:rsidRPr="00932B51">
        <w:rPr>
          <w:u w:val="single"/>
        </w:rPr>
        <w:t>pharmacopornographic</w:t>
      </w:r>
      <w:proofErr w:type="spellEnd"/>
      <w:r w:rsidRPr="00932B51">
        <w:rPr>
          <w:u w:val="single"/>
        </w:rPr>
        <w:t xml:space="preserve"> </w:t>
      </w:r>
      <w:r w:rsidRPr="00932B51">
        <w:rPr>
          <w:highlight w:val="cyan"/>
          <w:u w:val="single"/>
        </w:rPr>
        <w:t>profits</w:t>
      </w:r>
      <w:r w:rsidRPr="00932B51">
        <w:rPr>
          <w:u w:val="single"/>
        </w:rPr>
        <w:t>.</w:t>
      </w:r>
      <w:r w:rsidRPr="00932B51">
        <w:rPr>
          <w:sz w:val="16"/>
        </w:rPr>
        <w:t xml:space="preserve"> </w:t>
      </w:r>
    </w:p>
    <w:p w14:paraId="75D78BE2" w14:textId="77777777" w:rsidR="00F33B55" w:rsidRDefault="00F33B55" w:rsidP="00F33B55">
      <w:pPr>
        <w:pStyle w:val="Heading4"/>
      </w:pPr>
      <w:r>
        <w:t>AMRs:</w:t>
      </w:r>
    </w:p>
    <w:p w14:paraId="691E4F11" w14:textId="77777777" w:rsidR="00F33B55" w:rsidRPr="003B7758" w:rsidRDefault="00F33B55" w:rsidP="00F33B55">
      <w:pPr>
        <w:pStyle w:val="Heading4"/>
      </w:pPr>
      <w:r w:rsidRPr="003B7758">
        <w:t>Risk of transmission is overstated—conventional checks solve</w:t>
      </w:r>
    </w:p>
    <w:p w14:paraId="4ACC23A7" w14:textId="77777777" w:rsidR="00F33B55" w:rsidRPr="003B7758" w:rsidRDefault="00F33B55" w:rsidP="00F33B55">
      <w:r w:rsidRPr="003B7758">
        <w:rPr>
          <w:rStyle w:val="Style13ptBold"/>
        </w:rPr>
        <w:t>Smith</w:t>
      </w:r>
      <w:r>
        <w:rPr>
          <w:rStyle w:val="Style13ptBold"/>
        </w:rPr>
        <w:t xml:space="preserve"> 17</w:t>
      </w:r>
      <w:r w:rsidRPr="003B7758">
        <w:t xml:space="preserve">—former R&amp;D director at </w:t>
      </w:r>
      <w:proofErr w:type="spellStart"/>
      <w:r w:rsidRPr="003B7758">
        <w:t>MicroPhage</w:t>
      </w:r>
      <w:proofErr w:type="spellEnd"/>
      <w:r w:rsidRPr="003B7758">
        <w:t xml:space="preserve"> and </w:t>
      </w:r>
      <w:proofErr w:type="spellStart"/>
      <w:r w:rsidRPr="003B7758">
        <w:t>SomaLogic</w:t>
      </w:r>
      <w:proofErr w:type="spellEnd"/>
      <w:r w:rsidRPr="003B7758">
        <w:t xml:space="preserve"> (Drew, “Can A Superbug Cause A Global Pandemic?,” </w:t>
      </w:r>
      <w:hyperlink r:id="rId11" w:anchor="3cb04e2c59aa" w:history="1">
        <w:r w:rsidRPr="003B7758">
          <w:rPr>
            <w:rStyle w:val="Hyperlink"/>
          </w:rPr>
          <w:t>https://www.forbes.com/sites/quora/2017/02/10/can-a-superbug-cause-a-global-pandemic/#3cb04e2c59aa</w:t>
        </w:r>
      </w:hyperlink>
      <w:r w:rsidRPr="003B7758">
        <w:t xml:space="preserve">, </w:t>
      </w:r>
      <w:proofErr w:type="spellStart"/>
      <w:r w:rsidRPr="003B7758">
        <w:t>dml</w:t>
      </w:r>
      <w:proofErr w:type="spellEnd"/>
      <w:r w:rsidRPr="003B7758">
        <w:t>)</w:t>
      </w:r>
    </w:p>
    <w:p w14:paraId="1480ADC3" w14:textId="77777777" w:rsidR="00F33B55" w:rsidRPr="003B7758" w:rsidRDefault="00F33B55" w:rsidP="00F33B55">
      <w:pPr>
        <w:rPr>
          <w:rStyle w:val="StyleUnderline"/>
        </w:rPr>
      </w:pPr>
      <w:r w:rsidRPr="003B7758">
        <w:t xml:space="preserve">Death rates from bacterial infections dropped over 90% from historic levels before the introduction of penicillin. </w:t>
      </w:r>
      <w:r w:rsidRPr="002C4E6E">
        <w:rPr>
          <w:rStyle w:val="StyleUnderline"/>
          <w:highlight w:val="cyan"/>
        </w:rPr>
        <w:t xml:space="preserve">Sanitation and vaccines are </w:t>
      </w:r>
      <w:r w:rsidRPr="00BB27D6">
        <w:rPr>
          <w:rStyle w:val="Emphasis"/>
        </w:rPr>
        <w:t xml:space="preserve">far more </w:t>
      </w:r>
      <w:r w:rsidRPr="002C4E6E">
        <w:rPr>
          <w:rStyle w:val="Emphasis"/>
          <w:highlight w:val="cyan"/>
        </w:rPr>
        <w:t>effective methods</w:t>
      </w:r>
      <w:r w:rsidRPr="003B7758">
        <w:rPr>
          <w:rStyle w:val="StyleUnderline"/>
        </w:rPr>
        <w:t xml:space="preserve"> to control bacterial infections </w:t>
      </w:r>
      <w:r w:rsidRPr="002C4E6E">
        <w:rPr>
          <w:rStyle w:val="StyleUnderline"/>
          <w:highlight w:val="cyan"/>
        </w:rPr>
        <w:t>than antibiotics</w:t>
      </w:r>
      <w:r w:rsidRPr="003B7758">
        <w:t xml:space="preserve"> ever were or </w:t>
      </w:r>
      <w:r w:rsidRPr="003B7758">
        <w:rPr>
          <w:rStyle w:val="StyleUnderline"/>
        </w:rPr>
        <w:t xml:space="preserve">ever will be. </w:t>
      </w:r>
      <w:r w:rsidRPr="00BB27D6">
        <w:rPr>
          <w:rStyle w:val="Emphasis"/>
        </w:rPr>
        <w:t xml:space="preserve">Boring old </w:t>
      </w:r>
      <w:r w:rsidRPr="002C4E6E">
        <w:rPr>
          <w:rStyle w:val="Emphasis"/>
          <w:highlight w:val="cyan"/>
        </w:rPr>
        <w:t>soap</w:t>
      </w:r>
      <w:r w:rsidRPr="002C4E6E">
        <w:rPr>
          <w:rStyle w:val="StyleUnderline"/>
          <w:highlight w:val="cyan"/>
        </w:rPr>
        <w:t xml:space="preserve"> and </w:t>
      </w:r>
      <w:r w:rsidRPr="002C4E6E">
        <w:rPr>
          <w:rStyle w:val="Emphasis"/>
          <w:highlight w:val="cyan"/>
        </w:rPr>
        <w:t>water</w:t>
      </w:r>
      <w:r w:rsidRPr="003B7758">
        <w:rPr>
          <w:rStyle w:val="StyleUnderline"/>
        </w:rPr>
        <w:t xml:space="preserve">, </w:t>
      </w:r>
      <w:r w:rsidRPr="002C4E6E">
        <w:rPr>
          <w:rStyle w:val="Emphasis"/>
          <w:highlight w:val="cyan"/>
        </w:rPr>
        <w:t>filtration</w:t>
      </w:r>
      <w:r w:rsidRPr="002C4E6E">
        <w:rPr>
          <w:rStyle w:val="StyleUnderline"/>
          <w:highlight w:val="cyan"/>
        </w:rPr>
        <w:t xml:space="preserve">, </w:t>
      </w:r>
      <w:r w:rsidRPr="002C4E6E">
        <w:rPr>
          <w:rStyle w:val="Emphasis"/>
          <w:highlight w:val="cyan"/>
        </w:rPr>
        <w:t>bleach</w:t>
      </w:r>
      <w:r w:rsidRPr="002C4E6E">
        <w:rPr>
          <w:rStyle w:val="StyleUnderline"/>
          <w:highlight w:val="cyan"/>
        </w:rPr>
        <w:t xml:space="preserve">, and </w:t>
      </w:r>
      <w:r w:rsidRPr="002C4E6E">
        <w:rPr>
          <w:rStyle w:val="Emphasis"/>
          <w:highlight w:val="cyan"/>
        </w:rPr>
        <w:t>alcohol</w:t>
      </w:r>
      <w:r w:rsidRPr="003B7758">
        <w:rPr>
          <w:rStyle w:val="StyleUnderline"/>
        </w:rPr>
        <w:t xml:space="preserve"> </w:t>
      </w:r>
      <w:r w:rsidRPr="002C4E6E">
        <w:rPr>
          <w:rStyle w:val="StyleUnderline"/>
          <w:highlight w:val="cyan"/>
        </w:rPr>
        <w:t xml:space="preserve">kill superbugs </w:t>
      </w:r>
      <w:r w:rsidRPr="00BB27D6">
        <w:rPr>
          <w:rStyle w:val="Emphasis"/>
        </w:rPr>
        <w:t>just fine</w:t>
      </w:r>
      <w:r w:rsidRPr="002C4E6E">
        <w:rPr>
          <w:rStyle w:val="StyleUnderline"/>
          <w:highlight w:val="cyan"/>
        </w:rPr>
        <w:t xml:space="preserve">. </w:t>
      </w:r>
      <w:r w:rsidRPr="002C4E6E">
        <w:rPr>
          <w:rStyle w:val="Emphasis"/>
          <w:highlight w:val="cyan"/>
        </w:rPr>
        <w:t>None</w:t>
      </w:r>
      <w:r w:rsidRPr="003B7758">
        <w:rPr>
          <w:rStyle w:val="StyleUnderline"/>
        </w:rPr>
        <w:t xml:space="preserve"> of these things </w:t>
      </w:r>
      <w:r w:rsidRPr="002C4E6E">
        <w:rPr>
          <w:rStyle w:val="StyleUnderline"/>
          <w:highlight w:val="cyan"/>
        </w:rPr>
        <w:t xml:space="preserve">are in </w:t>
      </w:r>
      <w:r w:rsidRPr="002C4E6E">
        <w:rPr>
          <w:rStyle w:val="Emphasis"/>
          <w:highlight w:val="cyan"/>
        </w:rPr>
        <w:t>short supply</w:t>
      </w:r>
      <w:r w:rsidRPr="003B7758">
        <w:rPr>
          <w:rStyle w:val="StyleUnderline"/>
        </w:rPr>
        <w:t>.</w:t>
      </w:r>
    </w:p>
    <w:p w14:paraId="2796E17E" w14:textId="77777777" w:rsidR="00F33B55" w:rsidRPr="003B7758" w:rsidRDefault="00F33B55" w:rsidP="00F33B55">
      <w:r w:rsidRPr="003B7758">
        <w:rPr>
          <w:rStyle w:val="StyleUnderline"/>
        </w:rPr>
        <w:t>The acquisition of multiple drug resistances generally</w:t>
      </w:r>
      <w:r w:rsidRPr="003B7758">
        <w:t xml:space="preserve"> (but not always) </w:t>
      </w:r>
      <w:r w:rsidRPr="003B7758">
        <w:rPr>
          <w:rStyle w:val="StyleUnderline"/>
        </w:rPr>
        <w:t xml:space="preserve">causes bacteria to become a </w:t>
      </w:r>
      <w:r w:rsidRPr="003B7758">
        <w:rPr>
          <w:rStyle w:val="Emphasis"/>
        </w:rPr>
        <w:t>bit less fit</w:t>
      </w:r>
      <w:r w:rsidRPr="003B7758">
        <w:rPr>
          <w:rStyle w:val="StyleUnderline"/>
        </w:rPr>
        <w:t xml:space="preserve"> and </w:t>
      </w:r>
      <w:r w:rsidRPr="003B7758">
        <w:rPr>
          <w:rStyle w:val="Emphasis"/>
        </w:rPr>
        <w:t>unable</w:t>
      </w:r>
      <w:r w:rsidRPr="003B7758">
        <w:rPr>
          <w:rStyle w:val="StyleUnderline"/>
        </w:rPr>
        <w:t xml:space="preserve"> to infect otherwise healthy adults</w:t>
      </w:r>
      <w:r w:rsidRPr="003B7758">
        <w:t xml:space="preserve">. The victim of this </w:t>
      </w:r>
      <w:proofErr w:type="gramStart"/>
      <w:r w:rsidRPr="003B7758">
        <w:t>particular superbug</w:t>
      </w:r>
      <w:proofErr w:type="gramEnd"/>
      <w:r w:rsidRPr="003B7758">
        <w:t xml:space="preserve"> was in her seventies and had been in and out of hospitals for over a year. This is a </w:t>
      </w:r>
      <w:proofErr w:type="gramStart"/>
      <w:r w:rsidRPr="003B7758">
        <w:t>fairly typical</w:t>
      </w:r>
      <w:proofErr w:type="gramEnd"/>
      <w:r w:rsidRPr="003B7758">
        <w:t xml:space="preserve"> profile for victims of multi-drug resistant bacteria.</w:t>
      </w:r>
    </w:p>
    <w:p w14:paraId="62555578" w14:textId="77777777" w:rsidR="00F33B55" w:rsidRPr="003B7758" w:rsidRDefault="00F33B55" w:rsidP="00F33B55">
      <w:r w:rsidRPr="002C4E6E">
        <w:rPr>
          <w:rStyle w:val="StyleUnderline"/>
          <w:highlight w:val="cyan"/>
        </w:rPr>
        <w:t xml:space="preserve">The </w:t>
      </w:r>
      <w:r w:rsidRPr="002C4E6E">
        <w:rPr>
          <w:rStyle w:val="Emphasis"/>
          <w:highlight w:val="cyan"/>
        </w:rPr>
        <w:t>worst-case scenario</w:t>
      </w:r>
      <w:r w:rsidRPr="003B7758">
        <w:rPr>
          <w:rStyle w:val="StyleUnderline"/>
        </w:rPr>
        <w:t>, if we continue to abuse and overuse antibiotics</w:t>
      </w:r>
      <w:r w:rsidRPr="003B7758">
        <w:t xml:space="preserve"> in feedlots and hospitals</w:t>
      </w:r>
      <w:r w:rsidRPr="002C4E6E">
        <w:rPr>
          <w:highlight w:val="cyan"/>
        </w:rPr>
        <w:t xml:space="preserve">, </w:t>
      </w:r>
      <w:r w:rsidRPr="002C4E6E">
        <w:rPr>
          <w:rStyle w:val="StyleUnderline"/>
          <w:highlight w:val="cyan"/>
        </w:rPr>
        <w:t>is</w:t>
      </w:r>
      <w:r w:rsidRPr="003B7758">
        <w:rPr>
          <w:rStyle w:val="StyleUnderline"/>
        </w:rPr>
        <w:t xml:space="preserve"> that </w:t>
      </w:r>
      <w:r w:rsidRPr="002C4E6E">
        <w:rPr>
          <w:rStyle w:val="StyleUnderline"/>
          <w:highlight w:val="cyan"/>
        </w:rPr>
        <w:t>these bugs</w:t>
      </w:r>
      <w:r w:rsidRPr="003B7758">
        <w:rPr>
          <w:rStyle w:val="StyleUnderline"/>
        </w:rPr>
        <w:t xml:space="preserve"> will </w:t>
      </w:r>
      <w:r w:rsidRPr="002C4E6E">
        <w:rPr>
          <w:rStyle w:val="StyleUnderline"/>
          <w:highlight w:val="cyan"/>
        </w:rPr>
        <w:t xml:space="preserve">pick up </w:t>
      </w:r>
      <w:r w:rsidRPr="00BB27D6">
        <w:rPr>
          <w:rStyle w:val="Emphasis"/>
        </w:rPr>
        <w:t xml:space="preserve">compensatory </w:t>
      </w:r>
      <w:r w:rsidRPr="002C4E6E">
        <w:rPr>
          <w:rStyle w:val="Emphasis"/>
          <w:highlight w:val="cyan"/>
        </w:rPr>
        <w:t>mutations</w:t>
      </w:r>
      <w:r w:rsidRPr="002C4E6E">
        <w:rPr>
          <w:rStyle w:val="StyleUnderline"/>
          <w:highlight w:val="cyan"/>
        </w:rPr>
        <w:t xml:space="preserve"> </w:t>
      </w:r>
      <w:r w:rsidRPr="00BB27D6">
        <w:rPr>
          <w:rStyle w:val="StyleUnderline"/>
        </w:rPr>
        <w:t>and become more virulent</w:t>
      </w:r>
      <w:r w:rsidRPr="003B7758">
        <w:rPr>
          <w:rStyle w:val="StyleUnderline"/>
        </w:rPr>
        <w:t>. Many fairly routine procedures</w:t>
      </w:r>
      <w:r w:rsidRPr="003B7758">
        <w:t xml:space="preserve"> - chemotherapy, thoracic and orthopedic surgery - </w:t>
      </w:r>
      <w:r w:rsidRPr="003B7758">
        <w:rPr>
          <w:rStyle w:val="StyleUnderline"/>
        </w:rPr>
        <w:t>will become</w:t>
      </w:r>
      <w:r w:rsidRPr="003B7758">
        <w:t xml:space="preserve"> much </w:t>
      </w:r>
      <w:proofErr w:type="gramStart"/>
      <w:r w:rsidRPr="003B7758">
        <w:t xml:space="preserve">more </w:t>
      </w:r>
      <w:r w:rsidRPr="003B7758">
        <w:rPr>
          <w:rStyle w:val="StyleUnderline"/>
        </w:rPr>
        <w:t>risky</w:t>
      </w:r>
      <w:proofErr w:type="gramEnd"/>
      <w:r w:rsidRPr="003B7758">
        <w:t>.</w:t>
      </w:r>
    </w:p>
    <w:p w14:paraId="7EBCCD5B" w14:textId="77777777" w:rsidR="00F33B55" w:rsidRPr="003B7758" w:rsidRDefault="00F33B55" w:rsidP="00F33B55">
      <w:r w:rsidRPr="003B7758">
        <w:rPr>
          <w:rStyle w:val="StyleUnderline"/>
        </w:rPr>
        <w:t xml:space="preserve">But </w:t>
      </w:r>
      <w:r w:rsidRPr="002C4E6E">
        <w:rPr>
          <w:rStyle w:val="StyleUnderline"/>
          <w:highlight w:val="cyan"/>
        </w:rPr>
        <w:t xml:space="preserve">the risk will still be </w:t>
      </w:r>
      <w:r w:rsidRPr="00BB27D6">
        <w:rPr>
          <w:rStyle w:val="Emphasis"/>
        </w:rPr>
        <w:t xml:space="preserve">largely </w:t>
      </w:r>
      <w:r w:rsidRPr="002C4E6E">
        <w:rPr>
          <w:rStyle w:val="Emphasis"/>
          <w:highlight w:val="cyan"/>
        </w:rPr>
        <w:t>confined</w:t>
      </w:r>
      <w:r w:rsidRPr="002C4E6E">
        <w:rPr>
          <w:rStyle w:val="StyleUnderline"/>
          <w:highlight w:val="cyan"/>
        </w:rPr>
        <w:t xml:space="preserve"> to </w:t>
      </w:r>
      <w:r w:rsidRPr="002C4E6E">
        <w:rPr>
          <w:rStyle w:val="Emphasis"/>
          <w:highlight w:val="cyan"/>
        </w:rPr>
        <w:t>hospitalized patients</w:t>
      </w:r>
      <w:r w:rsidRPr="003B7758">
        <w:rPr>
          <w:rStyle w:val="StyleUnderline"/>
        </w:rPr>
        <w:t xml:space="preserve">. </w:t>
      </w:r>
      <w:r w:rsidRPr="002C4E6E">
        <w:rPr>
          <w:rStyle w:val="StyleUnderline"/>
          <w:highlight w:val="cyan"/>
        </w:rPr>
        <w:t xml:space="preserve">MDR bacteria are </w:t>
      </w:r>
      <w:r w:rsidRPr="002C4E6E">
        <w:rPr>
          <w:rStyle w:val="Emphasis"/>
          <w:highlight w:val="cyan"/>
        </w:rPr>
        <w:t>extremely unlikely</w:t>
      </w:r>
      <w:r w:rsidRPr="002C4E6E">
        <w:rPr>
          <w:rStyle w:val="StyleUnderline"/>
          <w:highlight w:val="cyan"/>
        </w:rPr>
        <w:t xml:space="preserve"> to cause a </w:t>
      </w:r>
      <w:r w:rsidRPr="002C4E6E">
        <w:rPr>
          <w:rStyle w:val="Emphasis"/>
          <w:highlight w:val="cyan"/>
        </w:rPr>
        <w:t>global pandemic</w:t>
      </w:r>
      <w:r w:rsidRPr="003B7758">
        <w:t xml:space="preserve"> on the scale of the 1919 influenza or AIDS epidemics, </w:t>
      </w:r>
      <w:r w:rsidRPr="003B7758">
        <w:rPr>
          <w:rStyle w:val="StyleUnderline"/>
        </w:rPr>
        <w:t>so long as we continue to provide clean food and water</w:t>
      </w:r>
      <w:r w:rsidRPr="003B7758">
        <w:t xml:space="preserve"> to the public.</w:t>
      </w:r>
    </w:p>
    <w:p w14:paraId="2C1F2A6D" w14:textId="77777777" w:rsidR="00F33B55" w:rsidRPr="00F535E3" w:rsidRDefault="00F33B55" w:rsidP="00F33B55">
      <w:pPr>
        <w:pStyle w:val="Heading4"/>
      </w:pPr>
      <w:r>
        <w:t xml:space="preserve">SQ solves – experiments and action now mean the plan isn’t “key” – none of their uniqueness evidence is specific to </w:t>
      </w:r>
      <w:proofErr w:type="spellStart"/>
      <w:r>
        <w:t>antibioitics</w:t>
      </w:r>
      <w:proofErr w:type="spellEnd"/>
    </w:p>
    <w:p w14:paraId="42AB4F92" w14:textId="77777777" w:rsidR="00F33B55" w:rsidRDefault="00F33B55" w:rsidP="00F33B55">
      <w:r w:rsidRPr="00F535E3">
        <w:rPr>
          <w:rStyle w:val="Style13ptBold"/>
        </w:rPr>
        <w:t>Biochemical Society 17</w:t>
      </w:r>
      <w:r>
        <w:t xml:space="preserve"> (Biochemical Society, “</w:t>
      </w:r>
      <w:r w:rsidRPr="00F535E3">
        <w:t>How to solve a problem like antibiotic resistance</w:t>
      </w:r>
      <w:r>
        <w:t xml:space="preserve">”, March 3, 2017, ScienceDaily, </w:t>
      </w:r>
      <w:r w:rsidRPr="00F535E3">
        <w:t>https://www.sciencedaily.com/releases/2017/03/170303100429.htm</w:t>
      </w:r>
      <w:r>
        <w:t>)</w:t>
      </w:r>
    </w:p>
    <w:p w14:paraId="411861D1" w14:textId="77777777" w:rsidR="00F33B55" w:rsidRPr="00316199" w:rsidRDefault="00F33B55" w:rsidP="00F33B55">
      <w:pPr>
        <w:rPr>
          <w:sz w:val="14"/>
        </w:rPr>
      </w:pPr>
      <w:r w:rsidRPr="001D5C6D">
        <w:rPr>
          <w:rStyle w:val="StyleUnderline"/>
        </w:rPr>
        <w:t>There has been much recent talk about how to target the rising tide of antibiotic resistance across the world, one of the biggest threats to global health today.</w:t>
      </w:r>
      <w:r>
        <w:rPr>
          <w:rStyle w:val="StyleUnderline"/>
        </w:rPr>
        <w:t xml:space="preserve"> </w:t>
      </w:r>
      <w:r w:rsidRPr="00316199">
        <w:rPr>
          <w:sz w:val="14"/>
        </w:rPr>
        <w:t xml:space="preserve">While there is no doubting the size of the problem facing scientists, healthcare professionals and the pharmaceutical industry, </w:t>
      </w:r>
      <w:r w:rsidRPr="00BB27D6">
        <w:rPr>
          <w:rStyle w:val="StyleUnderline"/>
        </w:rPr>
        <w:t xml:space="preserve">there are innovative ways we can target </w:t>
      </w:r>
      <w:r w:rsidRPr="00BB27D6">
        <w:rPr>
          <w:rStyle w:val="StyleUnderline"/>
        </w:rPr>
        <w:lastRenderedPageBreak/>
        <w:t>antibiotic resistance in the short term</w:t>
      </w:r>
      <w:r w:rsidRPr="00316199">
        <w:rPr>
          <w:sz w:val="14"/>
        </w:rPr>
        <w:t xml:space="preserve">, which are discussed in three articles published in Essays in Biochemistry. With only a few antibiotics in development and a long drug development process (often 10-15 years), there is concern that what is being done to combat antibiotic resistance may be 'too little, too late'. "If bacteria continue developing resistance to multiple antibiotics at the present rate, at the same time as the antibiotic pipeline continues to dry up, there could be catastrophic costs to healthcare and society globally," said senior co-author on one of the articles, Dr Tony </w:t>
      </w:r>
      <w:proofErr w:type="spellStart"/>
      <w:r w:rsidRPr="00316199">
        <w:rPr>
          <w:sz w:val="14"/>
        </w:rPr>
        <w:t>Velkov</w:t>
      </w:r>
      <w:proofErr w:type="spellEnd"/>
      <w:r w:rsidRPr="00316199">
        <w:rPr>
          <w:sz w:val="14"/>
        </w:rPr>
        <w:t>, an Australian National Health and Medical Research Council (NHMRC) Career Development Fellow from Monash University, Victoria, Australia. While any antimicrobial resistance is concerning, the increasing incidence of antibiotic-resistant Gram-negative bacteria has become a particular problem as strains resistant to multiple antibiotics are becoming common and no new drugs to treat these infections (</w:t>
      </w:r>
      <w:proofErr w:type="spellStart"/>
      <w:r w:rsidRPr="00316199">
        <w:rPr>
          <w:sz w:val="14"/>
        </w:rPr>
        <w:t>eg</w:t>
      </w:r>
      <w:proofErr w:type="spellEnd"/>
      <w:r w:rsidRPr="00316199">
        <w:rPr>
          <w:sz w:val="14"/>
        </w:rPr>
        <w:t xml:space="preserve">, carbapenem-resistant Enterobacteriaceae) will be available </w:t>
      </w:r>
      <w:proofErr w:type="gramStart"/>
      <w:r w:rsidRPr="00316199">
        <w:rPr>
          <w:sz w:val="14"/>
        </w:rPr>
        <w:t>in the near future</w:t>
      </w:r>
      <w:proofErr w:type="gramEnd"/>
      <w:r w:rsidRPr="00316199">
        <w:rPr>
          <w:sz w:val="14"/>
        </w:rPr>
        <w:t xml:space="preserve">. These Gram-negative bacteria are considered the most critical priority in the list of the 12 families of bacteria that pose the greatest threat to human health that was just released by the World Health Organization. The reasons for the high levels of antimicrobial resistance observed in these critical Gram-negative organisms are explained in another paper in the same issue written by the Guest Editor of the journal, Dr </w:t>
      </w:r>
      <w:proofErr w:type="spellStart"/>
      <w:r w:rsidRPr="00316199">
        <w:rPr>
          <w:sz w:val="14"/>
        </w:rPr>
        <w:t>Rietie</w:t>
      </w:r>
      <w:proofErr w:type="spellEnd"/>
      <w:r w:rsidRPr="00316199">
        <w:rPr>
          <w:sz w:val="14"/>
        </w:rPr>
        <w:t xml:space="preserve"> Venter, University of South Australia, Adelaide, and colleagues. According to the authors, one of the main contributing factors to the increased resistance observed in Gram-negative bacteria is the permeability barrier caused by their additional outer membrane. </w:t>
      </w:r>
      <w:r w:rsidRPr="001D5C6D">
        <w:rPr>
          <w:rStyle w:val="StyleUnderline"/>
        </w:rPr>
        <w:t xml:space="preserve">An </w:t>
      </w:r>
      <w:r w:rsidRPr="002C4E6E">
        <w:rPr>
          <w:rStyle w:val="StyleUnderline"/>
          <w:highlight w:val="cyan"/>
        </w:rPr>
        <w:t xml:space="preserve">innovative strategy </w:t>
      </w:r>
      <w:r w:rsidRPr="005D5FFD">
        <w:rPr>
          <w:rStyle w:val="StyleUnderline"/>
        </w:rPr>
        <w:t xml:space="preserve">that </w:t>
      </w:r>
      <w:r w:rsidRPr="002C4E6E">
        <w:rPr>
          <w:rStyle w:val="StyleUnderline"/>
          <w:highlight w:val="cyan"/>
        </w:rPr>
        <w:t xml:space="preserve">is gaining momentum </w:t>
      </w:r>
      <w:r w:rsidRPr="005D5FFD">
        <w:rPr>
          <w:rStyle w:val="StyleUnderline"/>
        </w:rPr>
        <w:t xml:space="preserve">is </w:t>
      </w:r>
      <w:r w:rsidRPr="002C4E6E">
        <w:rPr>
          <w:rStyle w:val="StyleUnderline"/>
          <w:highlight w:val="cyan"/>
        </w:rPr>
        <w:t xml:space="preserve">the synergistic use of antibiotics with </w:t>
      </w:r>
      <w:r w:rsidRPr="005D5FFD">
        <w:rPr>
          <w:rStyle w:val="StyleUnderline"/>
        </w:rPr>
        <w:t xml:space="preserve">FDA-approved </w:t>
      </w:r>
      <w:r w:rsidRPr="002C4E6E">
        <w:rPr>
          <w:rStyle w:val="StyleUnderline"/>
          <w:highlight w:val="cyan"/>
        </w:rPr>
        <w:t>non-antibiotics</w:t>
      </w:r>
      <w:r w:rsidRPr="00316199">
        <w:rPr>
          <w:sz w:val="14"/>
        </w:rPr>
        <w:t xml:space="preserve">. Using this novel approach, </w:t>
      </w:r>
      <w:r w:rsidRPr="001D5C6D">
        <w:rPr>
          <w:rStyle w:val="StyleUnderline"/>
        </w:rPr>
        <w:t xml:space="preserve">an FDA-approved non-antibiotic drug is </w:t>
      </w:r>
      <w:r w:rsidRPr="005D5FFD">
        <w:rPr>
          <w:rStyle w:val="StyleUnderline"/>
        </w:rPr>
        <w:t xml:space="preserve">combined with a specific antibiotic that </w:t>
      </w:r>
      <w:r w:rsidRPr="002C4E6E">
        <w:rPr>
          <w:rStyle w:val="StyleUnderline"/>
          <w:highlight w:val="cyan"/>
        </w:rPr>
        <w:t xml:space="preserve">enables it to breach the outer membrane barrier and </w:t>
      </w:r>
      <w:r w:rsidRPr="00316199">
        <w:rPr>
          <w:rStyle w:val="StyleUnderline"/>
        </w:rPr>
        <w:t xml:space="preserve">so </w:t>
      </w:r>
      <w:r w:rsidRPr="002C4E6E">
        <w:rPr>
          <w:rStyle w:val="StyleUnderline"/>
          <w:highlight w:val="cyan"/>
        </w:rPr>
        <w:t xml:space="preserve">restore </w:t>
      </w:r>
      <w:r w:rsidRPr="00316199">
        <w:rPr>
          <w:rStyle w:val="StyleUnderline"/>
        </w:rPr>
        <w:t xml:space="preserve">the activity of </w:t>
      </w:r>
      <w:r w:rsidRPr="002C4E6E">
        <w:rPr>
          <w:rStyle w:val="StyleUnderline"/>
          <w:highlight w:val="cyan"/>
        </w:rPr>
        <w:t>an antibiotic</w:t>
      </w:r>
      <w:r w:rsidRPr="00316199">
        <w:rPr>
          <w:sz w:val="14"/>
        </w:rPr>
        <w:t xml:space="preserve">. The Monash University authors discuss how combining antibiotics with other non-antibiotic drugs or compounds can boost their effectiveness against Gram-negative 'superbugs'. For example, </w:t>
      </w:r>
      <w:r w:rsidRPr="001D5C6D">
        <w:rPr>
          <w:rStyle w:val="StyleUnderline"/>
        </w:rPr>
        <w:t>loperamide, an anti-diarrheal medication sold in most pharmacies, enhances the effectiveness of eight different antibiotics</w:t>
      </w:r>
      <w:r w:rsidRPr="00316199">
        <w:rPr>
          <w:sz w:val="14"/>
        </w:rPr>
        <w:t xml:space="preserve"> (all in the tetracycline class). </w:t>
      </w:r>
      <w:proofErr w:type="gramStart"/>
      <w:r w:rsidRPr="00316199">
        <w:rPr>
          <w:sz w:val="14"/>
        </w:rPr>
        <w:t>In particular, when</w:t>
      </w:r>
      <w:proofErr w:type="gramEnd"/>
      <w:r w:rsidRPr="00316199">
        <w:rPr>
          <w:sz w:val="14"/>
        </w:rPr>
        <w:t xml:space="preserve"> added to the tetracycline antibiotic minocycline, along with the Parkinson's disease drug </w:t>
      </w:r>
      <w:proofErr w:type="spellStart"/>
      <w:r w:rsidRPr="00316199">
        <w:rPr>
          <w:sz w:val="14"/>
        </w:rPr>
        <w:t>benserazide</w:t>
      </w:r>
      <w:proofErr w:type="spellEnd"/>
      <w:r w:rsidRPr="00316199">
        <w:rPr>
          <w:sz w:val="14"/>
        </w:rPr>
        <w:t xml:space="preserve">, it significantly increased antibiotic activity against multi-drug resistant Pseudomonas aeruginosa, a causative agent in hospital-acquired infections such as ventilator-associated pneumonia. </w:t>
      </w:r>
      <w:r w:rsidRPr="00BB27D6">
        <w:rPr>
          <w:rStyle w:val="StyleUnderline"/>
        </w:rPr>
        <w:t xml:space="preserve">Polymyxins are a type of antibiotics that target Gram-negative bacterial infections and have traditionally been used as a last resort </w:t>
      </w:r>
      <w:r w:rsidRPr="005D5FFD">
        <w:rPr>
          <w:rStyle w:val="StyleUnderline"/>
        </w:rPr>
        <w:t>to treat serious infections</w:t>
      </w:r>
      <w:r w:rsidRPr="001D5C6D">
        <w:rPr>
          <w:rStyle w:val="StyleUnderline"/>
        </w:rPr>
        <w:t xml:space="preserve"> such as those caused by Gram-negative 'superbugs'</w:t>
      </w:r>
      <w:r w:rsidRPr="00316199">
        <w:rPr>
          <w:sz w:val="14"/>
        </w:rPr>
        <w:t xml:space="preserve"> Klebsiella pneumoniae, P. aeruginosa and Acinetobacter </w:t>
      </w:r>
      <w:proofErr w:type="spellStart"/>
      <w:r w:rsidRPr="00316199">
        <w:rPr>
          <w:sz w:val="14"/>
        </w:rPr>
        <w:t>baumannii</w:t>
      </w:r>
      <w:proofErr w:type="spellEnd"/>
      <w:r w:rsidRPr="00316199">
        <w:rPr>
          <w:sz w:val="14"/>
        </w:rPr>
        <w:t xml:space="preserve">. Resistance to polymyxins is not common, but in late 2015 the first transferable resistance gene to colistin (polymyxin E) was discovered (plasmid-borne mcr-1 gene). This caused significant concerns, as once resistance to polymyxins is established, often no other treatments are available. </w:t>
      </w:r>
      <w:proofErr w:type="gramStart"/>
      <w:r w:rsidRPr="001D5C6D">
        <w:rPr>
          <w:rStyle w:val="StyleUnderline"/>
        </w:rPr>
        <w:t>A number of</w:t>
      </w:r>
      <w:proofErr w:type="gramEnd"/>
      <w:r w:rsidRPr="001D5C6D">
        <w:rPr>
          <w:rStyle w:val="StyleUnderline"/>
        </w:rPr>
        <w:t xml:space="preserve"> </w:t>
      </w:r>
      <w:r w:rsidRPr="002C4E6E">
        <w:rPr>
          <w:rStyle w:val="StyleUnderline"/>
          <w:highlight w:val="cyan"/>
        </w:rPr>
        <w:t>researchers</w:t>
      </w:r>
      <w:r w:rsidRPr="001D5C6D">
        <w:rPr>
          <w:rStyle w:val="StyleUnderline"/>
        </w:rPr>
        <w:t xml:space="preserve">, </w:t>
      </w:r>
      <w:r w:rsidRPr="00316199">
        <w:rPr>
          <w:sz w:val="14"/>
        </w:rPr>
        <w:t>including the team based at Monash University</w:t>
      </w:r>
      <w:r w:rsidRPr="001D5C6D">
        <w:rPr>
          <w:rStyle w:val="StyleUnderline"/>
        </w:rPr>
        <w:t xml:space="preserve">, </w:t>
      </w:r>
      <w:r w:rsidRPr="002C4E6E">
        <w:rPr>
          <w:rStyle w:val="StyleUnderline"/>
          <w:highlight w:val="cyan"/>
        </w:rPr>
        <w:t xml:space="preserve">have been testing </w:t>
      </w:r>
      <w:r w:rsidRPr="005D5FFD">
        <w:rPr>
          <w:rStyle w:val="StyleUnderline"/>
        </w:rPr>
        <w:t xml:space="preserve">different </w:t>
      </w:r>
      <w:r w:rsidRPr="002C4E6E">
        <w:rPr>
          <w:rStyle w:val="StyleUnderline"/>
          <w:highlight w:val="cyan"/>
        </w:rPr>
        <w:t xml:space="preserve">combinations of drugs </w:t>
      </w:r>
      <w:r w:rsidRPr="005D5FFD">
        <w:rPr>
          <w:rStyle w:val="StyleUnderline"/>
        </w:rPr>
        <w:t xml:space="preserve">or compounds </w:t>
      </w:r>
      <w:r w:rsidRPr="002C4E6E">
        <w:rPr>
          <w:rStyle w:val="StyleUnderline"/>
          <w:highlight w:val="cyan"/>
        </w:rPr>
        <w:t xml:space="preserve">with polymyxins to </w:t>
      </w:r>
      <w:r w:rsidRPr="005D5FFD">
        <w:rPr>
          <w:rStyle w:val="StyleUnderline"/>
        </w:rPr>
        <w:t xml:space="preserve">try and </w:t>
      </w:r>
      <w:r w:rsidRPr="002C4E6E">
        <w:rPr>
          <w:rStyle w:val="StyleUnderline"/>
          <w:highlight w:val="cyan"/>
        </w:rPr>
        <w:t xml:space="preserve">improve their effectiveness against </w:t>
      </w:r>
      <w:r w:rsidRPr="005D5FFD">
        <w:rPr>
          <w:rStyle w:val="StyleUnderline"/>
        </w:rPr>
        <w:t xml:space="preserve">these bacterial </w:t>
      </w:r>
      <w:r w:rsidRPr="002C4E6E">
        <w:rPr>
          <w:rStyle w:val="StyleUnderline"/>
          <w:highlight w:val="cyan"/>
        </w:rPr>
        <w:t>'superbugs'</w:t>
      </w:r>
      <w:r w:rsidRPr="001D5C6D">
        <w:rPr>
          <w:rStyle w:val="StyleUnderline"/>
        </w:rPr>
        <w:t>.</w:t>
      </w:r>
      <w:r w:rsidRPr="00316199">
        <w:rPr>
          <w:sz w:val="14"/>
        </w:rPr>
        <w:t xml:space="preserve"> </w:t>
      </w:r>
      <w:r w:rsidRPr="001D5C6D">
        <w:rPr>
          <w:rStyle w:val="StyleUnderline"/>
        </w:rPr>
        <w:t>"Without new antibiotics in the near future, we must explore innovative approaches to preserve the clinical utility of important last-line antibiotics such as the polymyxins."</w:t>
      </w:r>
      <w:r w:rsidRPr="00316199">
        <w:rPr>
          <w:sz w:val="14"/>
        </w:rPr>
        <w:t xml:space="preserve"> commented senior co-author on the paper, Professor Jian Li, Head of the Laboratory of Antimicrobial Systems Pharmacology from Monash University, Victoria, Australia. </w:t>
      </w:r>
      <w:r w:rsidRPr="005D5FFD">
        <w:rPr>
          <w:rStyle w:val="Emphasis"/>
        </w:rPr>
        <w:t>Some interesting findings have ensued, with</w:t>
      </w:r>
      <w:r w:rsidRPr="002C4E6E">
        <w:rPr>
          <w:rStyle w:val="Emphasis"/>
          <w:highlight w:val="cyan"/>
        </w:rPr>
        <w:t xml:space="preserve"> </w:t>
      </w:r>
      <w:proofErr w:type="gramStart"/>
      <w:r w:rsidRPr="002C4E6E">
        <w:rPr>
          <w:rStyle w:val="Emphasis"/>
          <w:highlight w:val="cyan"/>
        </w:rPr>
        <w:t>a number of</w:t>
      </w:r>
      <w:proofErr w:type="gramEnd"/>
      <w:r w:rsidRPr="002C4E6E">
        <w:rPr>
          <w:rStyle w:val="Emphasis"/>
          <w:highlight w:val="cyan"/>
        </w:rPr>
        <w:t xml:space="preserve"> different combinations havi</w:t>
      </w:r>
      <w:r w:rsidRPr="005D5FFD">
        <w:rPr>
          <w:rStyle w:val="Emphasis"/>
        </w:rPr>
        <w:t>ng</w:t>
      </w:r>
      <w:r w:rsidRPr="002C4E6E">
        <w:rPr>
          <w:rStyle w:val="Emphasis"/>
          <w:highlight w:val="cyan"/>
        </w:rPr>
        <w:t xml:space="preserve"> a beneficial effect</w:t>
      </w:r>
      <w:r w:rsidRPr="00316199">
        <w:rPr>
          <w:sz w:val="14"/>
        </w:rPr>
        <w:t xml:space="preserve">. Some notable examples that increased antibiotic activity when combined with polymyxin B include: ivacaftor and lumacaftor, two new drugs used to treat cystic fibrosis; and </w:t>
      </w:r>
      <w:proofErr w:type="spellStart"/>
      <w:r w:rsidRPr="00316199">
        <w:rPr>
          <w:sz w:val="14"/>
        </w:rPr>
        <w:t>closantel</w:t>
      </w:r>
      <w:proofErr w:type="spellEnd"/>
      <w:r w:rsidRPr="00316199">
        <w:rPr>
          <w:sz w:val="14"/>
        </w:rPr>
        <w:t xml:space="preserve">, a drug used to treat parasitic worm infections. Another interesting combination that has shown promise against methicillin-resistant Staphylococcus aureus (MRSA), according to Schneider and co-authors, is combining the antibiotics ampicillin or oxacillin with berberine. Berberine is extracted from the roots, stems and bark of plants such as barberry. </w:t>
      </w:r>
      <w:r w:rsidRPr="001D5C6D">
        <w:rPr>
          <w:rStyle w:val="StyleUnderline"/>
        </w:rPr>
        <w:t xml:space="preserve">In another paper in the same issue of Essays in Biochemistry, Dr Mark </w:t>
      </w:r>
      <w:proofErr w:type="spellStart"/>
      <w:r w:rsidRPr="001D5C6D">
        <w:rPr>
          <w:rStyle w:val="StyleUnderline"/>
        </w:rPr>
        <w:t>Blaskovich</w:t>
      </w:r>
      <w:proofErr w:type="spellEnd"/>
      <w:r w:rsidRPr="001D5C6D">
        <w:rPr>
          <w:rStyle w:val="StyleUnderline"/>
        </w:rPr>
        <w:t xml:space="preserve">, Program Coordinator, Community for Open Antimicrobial Drug Discovery and colleagues from the University of Queensland, Brisbane, Australia, describe the </w:t>
      </w:r>
      <w:proofErr w:type="gramStart"/>
      <w:r w:rsidRPr="001D5C6D">
        <w:rPr>
          <w:rStyle w:val="StyleUnderline"/>
        </w:rPr>
        <w:t>key ways</w:t>
      </w:r>
      <w:proofErr w:type="gramEnd"/>
      <w:r w:rsidRPr="001D5C6D">
        <w:rPr>
          <w:rStyle w:val="StyleUnderline"/>
        </w:rPr>
        <w:t xml:space="preserve"> they believe antimicrobial resistance can be targeted.</w:t>
      </w:r>
      <w:r>
        <w:rPr>
          <w:rStyle w:val="StyleUnderline"/>
        </w:rPr>
        <w:t xml:space="preserve"> </w:t>
      </w:r>
      <w:r w:rsidRPr="00316199">
        <w:rPr>
          <w:sz w:val="14"/>
        </w:rPr>
        <w:t xml:space="preserve">"In the short term, the greatest potential for reducing further development of antimicrobial resistance lies in developing a rapid test that can quickly tell whether or not you have a bacterial infection (as opposed to a viral cold or flu), and whether you really need an antibiotic," commented </w:t>
      </w:r>
      <w:proofErr w:type="spellStart"/>
      <w:r w:rsidRPr="00316199">
        <w:rPr>
          <w:sz w:val="14"/>
        </w:rPr>
        <w:t>Blaskovich</w:t>
      </w:r>
      <w:proofErr w:type="spellEnd"/>
      <w:r w:rsidRPr="00316199">
        <w:rPr>
          <w:sz w:val="14"/>
        </w:rPr>
        <w:t xml:space="preserve">. "Even better if the test could say what type of bacteria, and what types of antibiotics it is resistant to. You could then treat an infection immediately with the appropriate antibiotic, rather than the </w:t>
      </w:r>
      <w:proofErr w:type="gramStart"/>
      <w:r w:rsidRPr="00316199">
        <w:rPr>
          <w:sz w:val="14"/>
        </w:rPr>
        <w:t>trial and error</w:t>
      </w:r>
      <w:proofErr w:type="gramEnd"/>
      <w:r w:rsidRPr="00316199">
        <w:rPr>
          <w:sz w:val="14"/>
        </w:rPr>
        <w:t xml:space="preserve"> method now used. These tests could be ready within the next 5 </w:t>
      </w:r>
      <w:proofErr w:type="gramStart"/>
      <w:r w:rsidRPr="00316199">
        <w:rPr>
          <w:sz w:val="14"/>
        </w:rPr>
        <w:t>years, and</w:t>
      </w:r>
      <w:proofErr w:type="gramEnd"/>
      <w:r w:rsidRPr="00316199">
        <w:rPr>
          <w:sz w:val="14"/>
        </w:rPr>
        <w:t xml:space="preserve"> would have a huge impact on reducing unnecessary antibiotic use, preserving our existing antibiotics and reducing the spread of antibiotic resistance." Regarding </w:t>
      </w:r>
      <w:proofErr w:type="gramStart"/>
      <w:r w:rsidRPr="00316199">
        <w:rPr>
          <w:sz w:val="14"/>
        </w:rPr>
        <w:t xml:space="preserve">antibiotics in particular, </w:t>
      </w:r>
      <w:proofErr w:type="spellStart"/>
      <w:r w:rsidRPr="00316199">
        <w:rPr>
          <w:sz w:val="14"/>
        </w:rPr>
        <w:t>Blaskovich</w:t>
      </w:r>
      <w:proofErr w:type="spellEnd"/>
      <w:proofErr w:type="gramEnd"/>
      <w:r w:rsidRPr="00316199">
        <w:rPr>
          <w:sz w:val="14"/>
        </w:rPr>
        <w:t xml:space="preserve"> and colleagues describe a number of possible strategies to pursue. The first of which is to improve existing antibiotics. For example, the authors recently created a modified version of the antibiotic vancomycin to increase its potency and reduce its toxic side effects. Another option is to rediscover 'old' antibiotics. In the 1950s and 60s many potential antibiotic drugs were described in the scientific literature, but due to so many choices being available at the time, only some were developed for human use. An example of this is </w:t>
      </w:r>
      <w:proofErr w:type="spellStart"/>
      <w:r w:rsidRPr="00316199">
        <w:rPr>
          <w:sz w:val="14"/>
        </w:rPr>
        <w:t>octapeptins</w:t>
      </w:r>
      <w:proofErr w:type="spellEnd"/>
      <w:r w:rsidRPr="00316199">
        <w:rPr>
          <w:sz w:val="14"/>
        </w:rPr>
        <w:t xml:space="preserve">, which are newly rediscovered antibiotics that are now being developed to combat Gram-negative 'superbugs'. Repurposing drugs originally developed and approved for other uses has also had some success. In 2005, the Drugs for Neglected Diseases initiative identified </w:t>
      </w:r>
      <w:proofErr w:type="spellStart"/>
      <w:r w:rsidRPr="00316199">
        <w:rPr>
          <w:sz w:val="14"/>
        </w:rPr>
        <w:t>fexinadole</w:t>
      </w:r>
      <w:proofErr w:type="spellEnd"/>
      <w:r w:rsidRPr="00316199">
        <w:rPr>
          <w:sz w:val="14"/>
        </w:rPr>
        <w:t xml:space="preserve"> as a potential treatment for sleeping sickness and it is now undergoing a Phase III trial. This drug had been developed as an antimicrobial in the 1970s, but only reached pre-clinical development. In addition to the above, researchers are looking for new, untested sources of antimicrobial activity to try and develop new drugs. A recent success in this area was, </w:t>
      </w:r>
      <w:proofErr w:type="spellStart"/>
      <w:r w:rsidRPr="00316199">
        <w:rPr>
          <w:sz w:val="14"/>
        </w:rPr>
        <w:t>teixobactin</w:t>
      </w:r>
      <w:proofErr w:type="spellEnd"/>
      <w:r w:rsidRPr="00316199">
        <w:rPr>
          <w:sz w:val="14"/>
        </w:rPr>
        <w:t xml:space="preserve">, a new antibiotic developed by </w:t>
      </w:r>
      <w:proofErr w:type="spellStart"/>
      <w:r w:rsidRPr="00316199">
        <w:rPr>
          <w:sz w:val="14"/>
        </w:rPr>
        <w:t>NovoBiotic</w:t>
      </w:r>
      <w:proofErr w:type="spellEnd"/>
      <w:r w:rsidRPr="00316199">
        <w:rPr>
          <w:sz w:val="14"/>
        </w:rPr>
        <w:t xml:space="preserve"> Pharmaceuticals, discovered by using an '</w:t>
      </w:r>
      <w:proofErr w:type="spellStart"/>
      <w:r w:rsidRPr="00316199">
        <w:rPr>
          <w:sz w:val="14"/>
        </w:rPr>
        <w:t>iChip</w:t>
      </w:r>
      <w:proofErr w:type="spellEnd"/>
      <w:r w:rsidRPr="00316199">
        <w:rPr>
          <w:sz w:val="14"/>
        </w:rPr>
        <w:t xml:space="preserve">' to culture and isolate soil bacteria in situ. A final option, mentioned by </w:t>
      </w:r>
      <w:proofErr w:type="spellStart"/>
      <w:r w:rsidRPr="00316199">
        <w:rPr>
          <w:sz w:val="14"/>
        </w:rPr>
        <w:t>Blaskovich</w:t>
      </w:r>
      <w:proofErr w:type="spellEnd"/>
      <w:r w:rsidRPr="00316199">
        <w:rPr>
          <w:sz w:val="14"/>
        </w:rPr>
        <w:t xml:space="preserve"> and colleagues, is crowdsourcing new antibiotics. Using this approach, the Community for Open Antimicrobial Drug Discovery, is searching for new chemical diversity by searching compounds sourced from academic chemists from around the world. "It's hard to predict which one of these methods will be the most successful in the future, but we really need to be trying all of them to have any chance of overcoming antibiotic resistance," said </w:t>
      </w:r>
      <w:proofErr w:type="spellStart"/>
      <w:r w:rsidRPr="00316199">
        <w:rPr>
          <w:sz w:val="14"/>
        </w:rPr>
        <w:t>Blaskovich</w:t>
      </w:r>
      <w:proofErr w:type="spellEnd"/>
      <w:r w:rsidRPr="00316199">
        <w:rPr>
          <w:sz w:val="14"/>
        </w:rPr>
        <w:t xml:space="preserve">. </w:t>
      </w:r>
      <w:r w:rsidRPr="001D5C6D">
        <w:rPr>
          <w:rStyle w:val="StyleUnderline"/>
        </w:rPr>
        <w:t>"</w:t>
      </w:r>
      <w:r w:rsidRPr="005D5FFD">
        <w:rPr>
          <w:rStyle w:val="StyleUnderline"/>
        </w:rPr>
        <w:t xml:space="preserve">Non-antibiotic strategies are </w:t>
      </w:r>
      <w:r w:rsidRPr="005D5FFD">
        <w:rPr>
          <w:rStyle w:val="StyleUnderline"/>
        </w:rPr>
        <w:lastRenderedPageBreak/>
        <w:t>just as important, such as developing vaccines</w:t>
      </w:r>
      <w:r w:rsidRPr="001D5C6D">
        <w:rPr>
          <w:rStyle w:val="StyleUnderline"/>
        </w:rPr>
        <w:t xml:space="preserve"> or probiotic therapies to prevent infections, as they can help to reduce the overuse of antibiotics</w:t>
      </w:r>
      <w:r w:rsidRPr="00316199">
        <w:rPr>
          <w:sz w:val="14"/>
        </w:rPr>
        <w:t xml:space="preserve">. They will never completely replace </w:t>
      </w:r>
      <w:proofErr w:type="gramStart"/>
      <w:r w:rsidRPr="00316199">
        <w:rPr>
          <w:sz w:val="14"/>
        </w:rPr>
        <w:t>antibiotics, but</w:t>
      </w:r>
      <w:proofErr w:type="gramEnd"/>
      <w:r w:rsidRPr="00316199">
        <w:rPr>
          <w:sz w:val="14"/>
        </w:rPr>
        <w:t xml:space="preserve"> can help to preserve our existing antibiotics so they still work when needed." Overall, </w:t>
      </w:r>
      <w:r w:rsidRPr="001D5C6D">
        <w:rPr>
          <w:rStyle w:val="StyleUnderline"/>
        </w:rPr>
        <w:t xml:space="preserve">these articles and others in the new antimicrobial resistance themed issue of Essays in Biochemistry give us hope that </w:t>
      </w:r>
      <w:r w:rsidRPr="002C4E6E">
        <w:rPr>
          <w:rStyle w:val="Emphasis"/>
          <w:highlight w:val="cyan"/>
        </w:rPr>
        <w:t xml:space="preserve">there are viable solutions being developed </w:t>
      </w:r>
      <w:r w:rsidRPr="005D5FFD">
        <w:rPr>
          <w:rStyle w:val="Emphasis"/>
        </w:rPr>
        <w:t>to this seemingly unsurmountable global problem</w:t>
      </w:r>
      <w:r w:rsidRPr="00316199">
        <w:rPr>
          <w:sz w:val="14"/>
        </w:rPr>
        <w:t xml:space="preserve">. It is important that all possible avenues are considered, as some less obvious approaches may end up being sources of future success. Dr Derry Mercer, Principal Scientist at </w:t>
      </w:r>
      <w:proofErr w:type="spellStart"/>
      <w:r w:rsidRPr="00316199">
        <w:rPr>
          <w:sz w:val="14"/>
        </w:rPr>
        <w:t>NovaBiotics</w:t>
      </w:r>
      <w:proofErr w:type="spellEnd"/>
      <w:r w:rsidRPr="00316199">
        <w:rPr>
          <w:sz w:val="14"/>
        </w:rPr>
        <w:t xml:space="preserve"> Ltd, a company that </w:t>
      </w:r>
      <w:proofErr w:type="spellStart"/>
      <w:r w:rsidRPr="00316199">
        <w:rPr>
          <w:sz w:val="14"/>
        </w:rPr>
        <w:t>specialises</w:t>
      </w:r>
      <w:proofErr w:type="spellEnd"/>
      <w:r w:rsidRPr="00316199">
        <w:rPr>
          <w:sz w:val="14"/>
        </w:rPr>
        <w:t xml:space="preserve"> in developing new antimicrobials, commented: "Research and development into new antimicrobials remains a vitally important pursuit for combatting the problem of antibiotic resistance, but alternative approaches to this problem are also urgently needed." He added: "Such methods include those described in the papers in the latest issue of Essays in Biochemistry, as well as vaccine development and bacteriophage therapy, to name a few. Approaches that target microbial virulence, for example targeting biofilms and/or quorum sensing, rather than more traditional directly antimicrobial drugs should also be urgently examined."</w:t>
      </w:r>
    </w:p>
    <w:p w14:paraId="5F6D573B" w14:textId="77777777" w:rsidR="00F33B55" w:rsidRPr="00DE3E31" w:rsidRDefault="00F33B55" w:rsidP="00F33B55">
      <w:pPr>
        <w:pStyle w:val="Heading4"/>
      </w:pPr>
      <w:r w:rsidRPr="00DE3E31">
        <w:t>Disease outbreaks solidif</w:t>
      </w:r>
      <w:r>
        <w:t>ies the Biological Weapons Convention.</w:t>
      </w:r>
    </w:p>
    <w:p w14:paraId="00B85724" w14:textId="77777777" w:rsidR="00F33B55" w:rsidRPr="00DE3E31" w:rsidRDefault="00F33B55" w:rsidP="00F33B55">
      <w:pPr>
        <w:rPr>
          <w:rFonts w:eastAsia="Calibri"/>
          <w:szCs w:val="20"/>
        </w:rPr>
      </w:pPr>
      <w:r w:rsidRPr="009A0343">
        <w:rPr>
          <w:rStyle w:val="Style13ptBold"/>
        </w:rPr>
        <w:t>Kaufman 10</w:t>
      </w:r>
      <w:r>
        <w:rPr>
          <w:rStyle w:val="Style13ptBold"/>
        </w:rPr>
        <w:t xml:space="preserve"> </w:t>
      </w:r>
      <w:r w:rsidRPr="009A0343">
        <w:t xml:space="preserve">[Stephen Kaufman, IIP Staff Writer December 10, 2010. Biological Weapons Pact Offers Cooperation Against Pandemics, </w:t>
      </w:r>
      <w:hyperlink r:id="rId12" w:history="1">
        <w:r w:rsidRPr="009A0343">
          <w:rPr>
            <w:rStyle w:val="Hyperlink"/>
          </w:rPr>
          <w:t>http://geneva.usmission.gov/2010/12/10/biological-weapons-pact-offers-cooperation-against-pandemics Accessed 2/8/18</w:t>
        </w:r>
      </w:hyperlink>
      <w:r>
        <w:t xml:space="preserve">] </w:t>
      </w:r>
      <w:proofErr w:type="spellStart"/>
      <w:r>
        <w:t>BBro</w:t>
      </w:r>
      <w:proofErr w:type="spellEnd"/>
    </w:p>
    <w:p w14:paraId="3AF3B85A" w14:textId="77777777" w:rsidR="00F33B55" w:rsidRPr="00D25E99" w:rsidRDefault="00F33B55" w:rsidP="00F33B55">
      <w:pPr>
        <w:rPr>
          <w:sz w:val="16"/>
        </w:rPr>
      </w:pPr>
      <w:r w:rsidRPr="00D25E99">
        <w:rPr>
          <w:sz w:val="16"/>
        </w:rPr>
        <w:t xml:space="preserve">Kennedy said the </w:t>
      </w:r>
      <w:r w:rsidRPr="00CE44C3">
        <w:rPr>
          <w:b/>
          <w:highlight w:val="cyan"/>
          <w:u w:val="single"/>
          <w:shd w:val="clear" w:color="auto" w:fill="C0C0C0"/>
        </w:rPr>
        <w:t>parties to the BWC</w:t>
      </w:r>
      <w:r w:rsidRPr="00CE44C3">
        <w:rPr>
          <w:highlight w:val="cyan"/>
          <w:u w:val="single"/>
          <w:shd w:val="clear" w:color="auto" w:fill="C0C0C0"/>
        </w:rPr>
        <w:t xml:space="preserve"> want the </w:t>
      </w:r>
      <w:r w:rsidRPr="00D25E99">
        <w:rPr>
          <w:sz w:val="16"/>
        </w:rPr>
        <w:t xml:space="preserve">arms control and nonproliferation </w:t>
      </w:r>
      <w:r w:rsidRPr="00CE44C3">
        <w:rPr>
          <w:b/>
          <w:highlight w:val="cyan"/>
          <w:u w:val="single"/>
          <w:shd w:val="clear" w:color="auto" w:fill="C0C0C0"/>
        </w:rPr>
        <w:t>agreement</w:t>
      </w:r>
      <w:r w:rsidRPr="00CE44C3">
        <w:rPr>
          <w:highlight w:val="cyan"/>
          <w:u w:val="single"/>
          <w:shd w:val="clear" w:color="auto" w:fill="C0C0C0"/>
        </w:rPr>
        <w:t xml:space="preserve"> </w:t>
      </w:r>
      <w:r w:rsidRPr="00D25E99">
        <w:rPr>
          <w:sz w:val="16"/>
        </w:rPr>
        <w:t xml:space="preserve">to be used </w:t>
      </w:r>
      <w:r w:rsidRPr="00CE44C3">
        <w:rPr>
          <w:highlight w:val="cyan"/>
          <w:u w:val="single"/>
          <w:shd w:val="clear" w:color="auto" w:fill="C0C0C0"/>
        </w:rPr>
        <w:t>to bring together the scientific and health communities</w:t>
      </w:r>
      <w:r w:rsidRPr="00D25E99">
        <w:rPr>
          <w:sz w:val="16"/>
        </w:rPr>
        <w:t xml:space="preserve">, law enforcement professionals and governments </w:t>
      </w:r>
      <w:r w:rsidRPr="00CE44C3">
        <w:rPr>
          <w:highlight w:val="cyan"/>
          <w:u w:val="single"/>
          <w:shd w:val="clear" w:color="auto" w:fill="C0C0C0"/>
        </w:rPr>
        <w:t xml:space="preserve">in </w:t>
      </w:r>
      <w:r w:rsidRPr="00D25E99">
        <w:rPr>
          <w:sz w:val="16"/>
        </w:rPr>
        <w:t xml:space="preserve">assisting states to develop an integrated approach to any kind of prevention and </w:t>
      </w:r>
      <w:r w:rsidRPr="00CE44C3">
        <w:rPr>
          <w:highlight w:val="cyan"/>
          <w:u w:val="single"/>
          <w:shd w:val="clear" w:color="auto" w:fill="C0C0C0"/>
        </w:rPr>
        <w:t xml:space="preserve">treatment </w:t>
      </w:r>
      <w:r w:rsidRPr="00D25E99">
        <w:rPr>
          <w:sz w:val="16"/>
        </w:rPr>
        <w:t xml:space="preserve">program </w:t>
      </w:r>
      <w:r w:rsidRPr="00CE44C3">
        <w:rPr>
          <w:highlight w:val="cyan"/>
          <w:u w:val="single"/>
          <w:shd w:val="clear" w:color="auto" w:fill="C0C0C0"/>
        </w:rPr>
        <w:t xml:space="preserve">for </w:t>
      </w:r>
      <w:r w:rsidRPr="00657CF1">
        <w:rPr>
          <w:sz w:val="16"/>
        </w:rPr>
        <w:t xml:space="preserve">pandemic </w:t>
      </w:r>
      <w:r w:rsidRPr="00CE44C3">
        <w:rPr>
          <w:highlight w:val="cyan"/>
          <w:u w:val="single"/>
          <w:shd w:val="clear" w:color="auto" w:fill="C0C0C0"/>
        </w:rPr>
        <w:t>diseases</w:t>
      </w:r>
      <w:r w:rsidRPr="00CE44C3">
        <w:rPr>
          <w:sz w:val="16"/>
          <w:highlight w:val="cyan"/>
        </w:rPr>
        <w:t>.</w:t>
      </w:r>
      <w:r w:rsidRPr="00D25E99">
        <w:rPr>
          <w:sz w:val="16"/>
        </w:rPr>
        <w:t xml:space="preserve"> “</w:t>
      </w:r>
      <w:r w:rsidRPr="00CE44C3">
        <w:rPr>
          <w:highlight w:val="cyan"/>
          <w:u w:val="single"/>
          <w:shd w:val="clear" w:color="auto" w:fill="C0C0C0"/>
        </w:rPr>
        <w:t>It’s linking up international assistance</w:t>
      </w:r>
      <w:r w:rsidRPr="00D25E99">
        <w:rPr>
          <w:sz w:val="16"/>
        </w:rPr>
        <w:t xml:space="preserve">, </w:t>
      </w:r>
      <w:r w:rsidRPr="00DE3E31">
        <w:rPr>
          <w:u w:val="single"/>
        </w:rPr>
        <w:t>and it’s providing the expertise that could conduct the investigations to determine the outbreak</w:t>
      </w:r>
      <w:r w:rsidRPr="00D25E99">
        <w:rPr>
          <w:sz w:val="16"/>
        </w:rPr>
        <w:t xml:space="preserve">. </w:t>
      </w:r>
      <w:proofErr w:type="gramStart"/>
      <w:r w:rsidRPr="00D25E99">
        <w:rPr>
          <w:sz w:val="16"/>
        </w:rPr>
        <w:t>So</w:t>
      </w:r>
      <w:proofErr w:type="gramEnd"/>
      <w:r w:rsidRPr="00D25E99">
        <w:rPr>
          <w:sz w:val="16"/>
        </w:rPr>
        <w:t xml:space="preserve"> it’s a whole host of tools at our disposal,” Kennedy said. Along with highlighting the overlap between deliberate and nondeliberate pandemics, the meeting in Geneva discussed the World Health Organization’s (WHO) 2005 International Health Regulations, which require countries to cooperate in the prevention and treatment of diseases. The WHO and BWC, both located in Geneva, have different mandates, but their roles complement one another, Kennedy said. </w:t>
      </w:r>
      <w:r w:rsidRPr="00CE44C3">
        <w:rPr>
          <w:highlight w:val="cyan"/>
          <w:u w:val="single"/>
          <w:shd w:val="clear" w:color="auto" w:fill="C0C0C0"/>
        </w:rPr>
        <w:t xml:space="preserve">The BWC </w:t>
      </w:r>
      <w:r w:rsidRPr="00D25E99">
        <w:rPr>
          <w:sz w:val="16"/>
        </w:rPr>
        <w:t xml:space="preserve">also </w:t>
      </w:r>
      <w:r w:rsidRPr="00CE44C3">
        <w:rPr>
          <w:highlight w:val="cyan"/>
          <w:u w:val="single"/>
          <w:shd w:val="clear" w:color="auto" w:fill="C0C0C0"/>
        </w:rPr>
        <w:t>established a network of national points of contact in the event of a disease outbreak</w:t>
      </w:r>
      <w:r w:rsidRPr="00D25E99">
        <w:rPr>
          <w:sz w:val="16"/>
        </w:rPr>
        <w:t xml:space="preserve">. Kennedy said there is still a need to help countries better react to pandemic situations by helping them develop their capacities, </w:t>
      </w:r>
      <w:proofErr w:type="gramStart"/>
      <w:r w:rsidRPr="00D25E99">
        <w:rPr>
          <w:sz w:val="16"/>
        </w:rPr>
        <w:t>laws</w:t>
      </w:r>
      <w:proofErr w:type="gramEnd"/>
      <w:r w:rsidRPr="00D25E99">
        <w:rPr>
          <w:sz w:val="16"/>
        </w:rPr>
        <w:t xml:space="preserve"> and practices. “</w:t>
      </w:r>
      <w:r w:rsidRPr="00DE3E31">
        <w:rPr>
          <w:u w:val="single"/>
        </w:rPr>
        <w:t xml:space="preserve">It’s plugging gaps. It’s linking up and sharing </w:t>
      </w:r>
      <w:proofErr w:type="gramStart"/>
      <w:r w:rsidRPr="00DE3E31">
        <w:rPr>
          <w:u w:val="single"/>
        </w:rPr>
        <w:t>information, and</w:t>
      </w:r>
      <w:proofErr w:type="gramEnd"/>
      <w:r w:rsidRPr="00DE3E31">
        <w:rPr>
          <w:u w:val="single"/>
        </w:rPr>
        <w:t xml:space="preserve"> getting those networks in place</w:t>
      </w:r>
      <w:r w:rsidRPr="00D25E99">
        <w:rPr>
          <w:sz w:val="16"/>
        </w:rPr>
        <w:t>” at the local, national and international levels, she said. “</w:t>
      </w:r>
      <w:r w:rsidRPr="00657CF1">
        <w:rPr>
          <w:b/>
          <w:u w:val="single"/>
        </w:rPr>
        <w:t xml:space="preserve">This is achieved </w:t>
      </w:r>
      <w:r w:rsidRPr="00CE44C3">
        <w:rPr>
          <w:b/>
          <w:highlight w:val="cyan"/>
          <w:u w:val="single"/>
          <w:shd w:val="clear" w:color="auto" w:fill="C0C0C0"/>
        </w:rPr>
        <w:t>through</w:t>
      </w:r>
      <w:r w:rsidRPr="00CE44C3">
        <w:rPr>
          <w:highlight w:val="cyan"/>
          <w:u w:val="single"/>
          <w:shd w:val="clear" w:color="auto" w:fill="C0C0C0"/>
        </w:rPr>
        <w:t xml:space="preserve"> multilateral </w:t>
      </w:r>
      <w:r w:rsidRPr="00CE44C3">
        <w:rPr>
          <w:b/>
          <w:highlight w:val="cyan"/>
          <w:u w:val="single"/>
          <w:shd w:val="clear" w:color="auto" w:fill="C0C0C0"/>
        </w:rPr>
        <w:t>diplomacy</w:t>
      </w:r>
      <w:r w:rsidRPr="00D25E99">
        <w:rPr>
          <w:sz w:val="16"/>
        </w:rPr>
        <w:t xml:space="preserve">, providing technical assistance to countries and conducting workshops with the help of partner states.” She said the December 6-10 meetings “put us on a very good trajectory” for the Seventh BWC Review Conference, scheduled for Geneva, December 5-22, 2011. </w:t>
      </w:r>
      <w:r w:rsidRPr="00BB27D6">
        <w:rPr>
          <w:u w:val="single"/>
        </w:rPr>
        <w:t xml:space="preserve">The BWC also plans to hold a preparatory conference in April 2011, as well as a series of regional workshops, including in Kenya, Nigeria and Jordan, and additional </w:t>
      </w:r>
      <w:proofErr w:type="gramStart"/>
      <w:r w:rsidRPr="00BB27D6">
        <w:rPr>
          <w:u w:val="single"/>
        </w:rPr>
        <w:t>experts</w:t>
      </w:r>
      <w:proofErr w:type="gramEnd"/>
      <w:r w:rsidRPr="00BB27D6">
        <w:rPr>
          <w:u w:val="single"/>
        </w:rPr>
        <w:t xml:space="preserve"> meetings and seminars around the world</w:t>
      </w:r>
      <w:r w:rsidRPr="00BB27D6">
        <w:rPr>
          <w:sz w:val="16"/>
        </w:rPr>
        <w:t>, she said. The Obama administration is pleased by the level of global interest and hopes soon to see “every single state signed up and fully active in the convention.” “That’s certainly our overarching goal, and I think we’re making progress,” Kennedy said. “</w:t>
      </w:r>
      <w:r w:rsidRPr="00BB27D6">
        <w:rPr>
          <w:u w:val="single"/>
        </w:rPr>
        <w:t xml:space="preserve">This is an arms control regime … and the </w:t>
      </w:r>
      <w:r w:rsidRPr="00BB27D6">
        <w:rPr>
          <w:b/>
          <w:u w:val="single"/>
        </w:rPr>
        <w:t xml:space="preserve">implementation </w:t>
      </w:r>
      <w:r w:rsidRPr="00BB27D6">
        <w:rPr>
          <w:u w:val="single"/>
        </w:rPr>
        <w:t>has</w:t>
      </w:r>
      <w:r w:rsidRPr="00BB27D6">
        <w:rPr>
          <w:u w:val="single"/>
          <w:shd w:val="clear" w:color="auto" w:fill="C0C0C0"/>
        </w:rPr>
        <w:t xml:space="preserve"> </w:t>
      </w:r>
      <w:r w:rsidRPr="00BB27D6">
        <w:rPr>
          <w:u w:val="single"/>
        </w:rPr>
        <w:t>great benefits for every country around the world</w:t>
      </w:r>
      <w:r w:rsidRPr="00BB27D6">
        <w:rPr>
          <w:sz w:val="16"/>
        </w:rPr>
        <w:t>.</w:t>
      </w:r>
      <w:r w:rsidRPr="00D25E99">
        <w:rPr>
          <w:sz w:val="16"/>
        </w:rPr>
        <w:t>”</w:t>
      </w:r>
    </w:p>
    <w:p w14:paraId="32F417FC" w14:textId="77777777" w:rsidR="00F33B55" w:rsidRDefault="00F33B55" w:rsidP="00F33B55">
      <w:pPr>
        <w:pStyle w:val="Heading4"/>
      </w:pPr>
      <w:r>
        <w:t xml:space="preserve">Solves bioweapons and turns the </w:t>
      </w:r>
      <w:proofErr w:type="spellStart"/>
      <w:r>
        <w:t>aff</w:t>
      </w:r>
      <w:proofErr w:type="spellEnd"/>
      <w:r>
        <w:t xml:space="preserve"> – only the BWC can stop pandemics before vaccines are even necessary</w:t>
      </w:r>
    </w:p>
    <w:p w14:paraId="5948E1D5" w14:textId="77777777" w:rsidR="00F33B55" w:rsidRPr="006A11A4" w:rsidRDefault="00F33B55" w:rsidP="00F33B55">
      <w:proofErr w:type="spellStart"/>
      <w:r w:rsidRPr="00962B5F">
        <w:rPr>
          <w:rStyle w:val="Style13ptBold"/>
        </w:rPr>
        <w:t>Enemark</w:t>
      </w:r>
      <w:proofErr w:type="spellEnd"/>
      <w:r w:rsidRPr="00962B5F">
        <w:rPr>
          <w:rStyle w:val="Style13ptBold"/>
        </w:rPr>
        <w:t xml:space="preserve"> 10. </w:t>
      </w:r>
      <w:r>
        <w:t xml:space="preserve">Christian </w:t>
      </w:r>
      <w:proofErr w:type="spellStart"/>
      <w:r>
        <w:t>Enemark</w:t>
      </w:r>
      <w:proofErr w:type="spellEnd"/>
      <w:r>
        <w:t xml:space="preserve"> (Professor of economics and business at the University of Sydney), 2010, “The role of the Biological Weapons Convention in disease surveillance and response,” The London School of Hygiene and Tropical Medicine, </w:t>
      </w:r>
      <w:hyperlink r:id="rId13" w:history="1">
        <w:r w:rsidRPr="0020156D">
          <w:rPr>
            <w:rStyle w:val="Hyperlink"/>
          </w:rPr>
          <w:t>https://academic.oup.com/heapol/article/25/6/486/583576</w:t>
        </w:r>
      </w:hyperlink>
      <w:r>
        <w:t xml:space="preserve"> </w:t>
      </w:r>
      <w:proofErr w:type="spellStart"/>
      <w:r>
        <w:t>sean</w:t>
      </w:r>
      <w:proofErr w:type="spellEnd"/>
      <w:r>
        <w:t>!</w:t>
      </w:r>
    </w:p>
    <w:p w14:paraId="5C0C8690" w14:textId="77777777" w:rsidR="00F33B55" w:rsidRPr="007572A3" w:rsidRDefault="00F33B55" w:rsidP="00F33B55">
      <w:pPr>
        <w:spacing w:after="0" w:line="240" w:lineRule="auto"/>
        <w:rPr>
          <w:rFonts w:ascii="Times New Roman" w:eastAsia="Times New Roman" w:hAnsi="Times New Roman" w:cs="Times New Roman"/>
          <w:sz w:val="16"/>
        </w:rPr>
      </w:pPr>
      <w:r w:rsidRPr="007572A3">
        <w:rPr>
          <w:rFonts w:ascii="Times New Roman" w:eastAsia="Times New Roman" w:hAnsi="Times New Roman" w:cs="Times New Roman"/>
          <w:u w:val="single"/>
        </w:rPr>
        <w:lastRenderedPageBreak/>
        <w:t xml:space="preserve">A recent </w:t>
      </w:r>
      <w:r w:rsidRPr="007572A3">
        <w:rPr>
          <w:rFonts w:ascii="Times New Roman" w:eastAsia="Times New Roman" w:hAnsi="Times New Roman" w:cs="Times New Roman"/>
          <w:highlight w:val="cyan"/>
          <w:u w:val="single"/>
        </w:rPr>
        <w:t>review</w:t>
      </w:r>
      <w:r w:rsidRPr="007572A3">
        <w:rPr>
          <w:rFonts w:ascii="Times New Roman" w:eastAsia="Times New Roman" w:hAnsi="Times New Roman" w:cs="Times New Roman"/>
          <w:u w:val="single"/>
        </w:rPr>
        <w:t xml:space="preserve"> of 14 international disease surveillance and response </w:t>
      </w:r>
      <w:proofErr w:type="spellStart"/>
      <w:r w:rsidRPr="007572A3">
        <w:rPr>
          <w:rFonts w:ascii="Times New Roman" w:eastAsia="Times New Roman" w:hAnsi="Times New Roman" w:cs="Times New Roman"/>
          <w:u w:val="single"/>
        </w:rPr>
        <w:t>programmes</w:t>
      </w:r>
      <w:proofErr w:type="spellEnd"/>
      <w:r w:rsidRPr="007572A3">
        <w:rPr>
          <w:rFonts w:ascii="Times New Roman" w:eastAsia="Times New Roman" w:hAnsi="Times New Roman" w:cs="Times New Roman"/>
          <w:u w:val="single"/>
        </w:rPr>
        <w:t xml:space="preserve"> </w:t>
      </w:r>
      <w:r w:rsidRPr="007572A3">
        <w:rPr>
          <w:rFonts w:ascii="Times New Roman" w:eastAsia="Times New Roman" w:hAnsi="Times New Roman" w:cs="Times New Roman"/>
          <w:highlight w:val="cyan"/>
          <w:u w:val="single"/>
        </w:rPr>
        <w:t>identified deficiencies</w:t>
      </w:r>
      <w:r w:rsidRPr="007572A3">
        <w:rPr>
          <w:rFonts w:ascii="Times New Roman" w:eastAsia="Times New Roman" w:hAnsi="Times New Roman" w:cs="Times New Roman"/>
          <w:u w:val="single"/>
        </w:rPr>
        <w:t xml:space="preserve"> (particularly in the developing world) </w:t>
      </w:r>
      <w:r w:rsidRPr="007572A3">
        <w:rPr>
          <w:rFonts w:ascii="Times New Roman" w:eastAsia="Times New Roman" w:hAnsi="Times New Roman" w:cs="Times New Roman"/>
          <w:highlight w:val="cyan"/>
          <w:u w:val="single"/>
        </w:rPr>
        <w:t>in</w:t>
      </w:r>
      <w:r w:rsidRPr="007572A3">
        <w:rPr>
          <w:rFonts w:ascii="Times New Roman" w:eastAsia="Times New Roman" w:hAnsi="Times New Roman" w:cs="Times New Roman"/>
          <w:u w:val="single"/>
        </w:rPr>
        <w:t xml:space="preserve"> the </w:t>
      </w:r>
      <w:r w:rsidRPr="007572A3">
        <w:rPr>
          <w:rFonts w:ascii="Times New Roman" w:eastAsia="Times New Roman" w:hAnsi="Times New Roman" w:cs="Times New Roman"/>
          <w:highlight w:val="cyan"/>
          <w:u w:val="single"/>
        </w:rPr>
        <w:t>critical areas of health infrastructure</w:t>
      </w:r>
      <w:r w:rsidRPr="007572A3">
        <w:rPr>
          <w:rFonts w:ascii="Times New Roman" w:eastAsia="Times New Roman" w:hAnsi="Times New Roman" w:cs="Times New Roman"/>
          <w:u w:val="single"/>
        </w:rPr>
        <w:t>, technical resources, and financial and human resources that pose challenges for effectively detecting and responding to disease outbreaks around the globe</w:t>
      </w:r>
      <w:r w:rsidRPr="007572A3">
        <w:rPr>
          <w:rFonts w:ascii="Times New Roman" w:eastAsia="Times New Roman" w:hAnsi="Times New Roman" w:cs="Times New Roman"/>
          <w:sz w:val="16"/>
        </w:rPr>
        <w:t xml:space="preserve"> (Hitchcock et al. 2007: 221–2). Insofar as framing a problem in security terms has the potential to generate greater attention to and financial resources for solving that problem, the partial securitization afforded by discussing disease surveillance and response in a BWC context is a welcome development. Regardless of whether an outbreak occurs naturally or </w:t>
      </w:r>
      <w:proofErr w:type="gramStart"/>
      <w:r w:rsidRPr="007572A3">
        <w:rPr>
          <w:rFonts w:ascii="Times New Roman" w:eastAsia="Times New Roman" w:hAnsi="Times New Roman" w:cs="Times New Roman"/>
          <w:sz w:val="16"/>
        </w:rPr>
        <w:t>as a result of</w:t>
      </w:r>
      <w:proofErr w:type="gramEnd"/>
      <w:r w:rsidRPr="007572A3">
        <w:rPr>
          <w:rFonts w:ascii="Times New Roman" w:eastAsia="Times New Roman" w:hAnsi="Times New Roman" w:cs="Times New Roman"/>
          <w:sz w:val="16"/>
        </w:rPr>
        <w:t xml:space="preserve"> BW use, </w:t>
      </w:r>
      <w:r w:rsidRPr="007572A3">
        <w:rPr>
          <w:rFonts w:ascii="Times New Roman" w:eastAsia="Times New Roman" w:hAnsi="Times New Roman" w:cs="Times New Roman"/>
          <w:u w:val="single"/>
        </w:rPr>
        <w:t>there is a detection and response imperative</w:t>
      </w:r>
      <w:r w:rsidRPr="007572A3">
        <w:rPr>
          <w:rFonts w:ascii="Times New Roman" w:eastAsia="Times New Roman" w:hAnsi="Times New Roman" w:cs="Times New Roman"/>
          <w:sz w:val="16"/>
        </w:rPr>
        <w:t xml:space="preserve">. For this reason, </w:t>
      </w:r>
      <w:r w:rsidRPr="007572A3">
        <w:rPr>
          <w:rFonts w:ascii="Times New Roman" w:eastAsia="Times New Roman" w:hAnsi="Times New Roman" w:cs="Times New Roman"/>
          <w:u w:val="single"/>
        </w:rPr>
        <w:t>broadly applicable measures aimed at limiting vulnerability to infectious disease threats are a worthwhile area in which to invest financial resources and political attention.</w:t>
      </w:r>
      <w:r w:rsidRPr="007572A3">
        <w:rPr>
          <w:rFonts w:ascii="Times New Roman" w:eastAsia="Times New Roman" w:hAnsi="Times New Roman" w:cs="Times New Roman"/>
          <w:sz w:val="16"/>
        </w:rPr>
        <w:t xml:space="preserve"> </w:t>
      </w:r>
      <w:r w:rsidRPr="007572A3">
        <w:rPr>
          <w:rFonts w:ascii="Times New Roman" w:eastAsia="Times New Roman" w:hAnsi="Times New Roman" w:cs="Times New Roman"/>
          <w:u w:val="single"/>
        </w:rPr>
        <w:t xml:space="preserve">Many of the basic </w:t>
      </w:r>
      <w:r w:rsidRPr="007572A3">
        <w:rPr>
          <w:rFonts w:ascii="Times New Roman" w:eastAsia="Times New Roman" w:hAnsi="Times New Roman" w:cs="Times New Roman"/>
          <w:highlight w:val="cyan"/>
          <w:u w:val="single"/>
        </w:rPr>
        <w:t>measures needed to protect populations against</w:t>
      </w:r>
      <w:r w:rsidRPr="007572A3">
        <w:rPr>
          <w:rFonts w:ascii="Times New Roman" w:eastAsia="Times New Roman" w:hAnsi="Times New Roman" w:cs="Times New Roman"/>
          <w:u w:val="single"/>
        </w:rPr>
        <w:t xml:space="preserve"> naturally emerging infectious </w:t>
      </w:r>
      <w:r w:rsidRPr="007572A3">
        <w:rPr>
          <w:rFonts w:ascii="Times New Roman" w:eastAsia="Times New Roman" w:hAnsi="Times New Roman" w:cs="Times New Roman"/>
          <w:highlight w:val="cyan"/>
          <w:u w:val="single"/>
        </w:rPr>
        <w:t>diseases</w:t>
      </w:r>
      <w:r w:rsidRPr="007572A3">
        <w:rPr>
          <w:rFonts w:ascii="Times New Roman" w:eastAsia="Times New Roman" w:hAnsi="Times New Roman" w:cs="Times New Roman"/>
          <w:u w:val="single"/>
        </w:rPr>
        <w:t xml:space="preserve">—for example, syndromic surveillance, </w:t>
      </w:r>
      <w:proofErr w:type="gramStart"/>
      <w:r w:rsidRPr="007572A3">
        <w:rPr>
          <w:rFonts w:ascii="Times New Roman" w:eastAsia="Times New Roman" w:hAnsi="Times New Roman" w:cs="Times New Roman"/>
          <w:u w:val="single"/>
        </w:rPr>
        <w:t>diagnostics</w:t>
      </w:r>
      <w:proofErr w:type="gramEnd"/>
      <w:r w:rsidRPr="007572A3">
        <w:rPr>
          <w:rFonts w:ascii="Times New Roman" w:eastAsia="Times New Roman" w:hAnsi="Times New Roman" w:cs="Times New Roman"/>
          <w:u w:val="single"/>
        </w:rPr>
        <w:t xml:space="preserve"> and medical therapies—</w:t>
      </w:r>
      <w:r w:rsidRPr="007572A3">
        <w:rPr>
          <w:rFonts w:ascii="Times New Roman" w:eastAsia="Times New Roman" w:hAnsi="Times New Roman" w:cs="Times New Roman"/>
          <w:highlight w:val="cyan"/>
          <w:u w:val="single"/>
        </w:rPr>
        <w:t>are the same as</w:t>
      </w:r>
      <w:r w:rsidRPr="007572A3">
        <w:rPr>
          <w:rFonts w:ascii="Times New Roman" w:eastAsia="Times New Roman" w:hAnsi="Times New Roman" w:cs="Times New Roman"/>
          <w:u w:val="single"/>
        </w:rPr>
        <w:t xml:space="preserve"> would be required to mitigate a </w:t>
      </w:r>
      <w:r w:rsidRPr="007572A3">
        <w:rPr>
          <w:rFonts w:ascii="Times New Roman" w:eastAsia="Times New Roman" w:hAnsi="Times New Roman" w:cs="Times New Roman"/>
          <w:highlight w:val="cyan"/>
          <w:u w:val="single"/>
        </w:rPr>
        <w:t>biological attack</w:t>
      </w:r>
      <w:r w:rsidRPr="007572A3">
        <w:rPr>
          <w:rFonts w:ascii="Times New Roman" w:eastAsia="Times New Roman" w:hAnsi="Times New Roman" w:cs="Times New Roman"/>
          <w:sz w:val="16"/>
        </w:rPr>
        <w:t>. The Chinese Communist Party leader Mao Zedong recognized this as far back as 1952 when, amidst the controversy over alleged biological attacks by the USA during the Korean War (to be discussed later in this article), he launched China’s first Patriotic Hygiene Campaign. The slogan for the campaign was: ‘</w:t>
      </w:r>
      <w:proofErr w:type="spellStart"/>
      <w:r w:rsidRPr="007572A3">
        <w:rPr>
          <w:rFonts w:ascii="Times New Roman" w:eastAsia="Times New Roman" w:hAnsi="Times New Roman" w:cs="Times New Roman"/>
          <w:sz w:val="16"/>
        </w:rPr>
        <w:t>Mobilise</w:t>
      </w:r>
      <w:proofErr w:type="spellEnd"/>
      <w:r w:rsidRPr="007572A3">
        <w:rPr>
          <w:rFonts w:ascii="Times New Roman" w:eastAsia="Times New Roman" w:hAnsi="Times New Roman" w:cs="Times New Roman"/>
          <w:sz w:val="16"/>
        </w:rPr>
        <w:t xml:space="preserve"> to promote hygiene, to reduce disease, to raise the level of the people’s health, and to smash the germ warfare of the American imperialists!’ (Huang 2003: 2). More recently, China has stated that the ‘fundamental purpose of disease surveillance is to prevent and control the spread of disease, but it is also important in the prevention of bioterrorism attacks’ (China 2004: 3). This resonates with the view of the WHO (</w:t>
      </w:r>
      <w:proofErr w:type="spellStart"/>
      <w:r w:rsidRPr="007572A3">
        <w:rPr>
          <w:rFonts w:ascii="Times New Roman" w:eastAsia="Times New Roman" w:hAnsi="Times New Roman" w:cs="Times New Roman"/>
          <w:sz w:val="16"/>
        </w:rPr>
        <w:t>Cosivi</w:t>
      </w:r>
      <w:proofErr w:type="spellEnd"/>
      <w:r w:rsidRPr="007572A3">
        <w:rPr>
          <w:rFonts w:ascii="Times New Roman" w:eastAsia="Times New Roman" w:hAnsi="Times New Roman" w:cs="Times New Roman"/>
          <w:sz w:val="16"/>
        </w:rPr>
        <w:t xml:space="preserve"> 2005: 151): ‘‘Confronted with the potential threat to global health security by the intentional release of biological agents, </w:t>
      </w:r>
      <w:r w:rsidRPr="007572A3">
        <w:rPr>
          <w:rFonts w:ascii="Times New Roman" w:eastAsia="Times New Roman" w:hAnsi="Times New Roman" w:cs="Times New Roman"/>
          <w:u w:val="single"/>
        </w:rPr>
        <w:t xml:space="preserve">the World Health Organization ... advocates ‘dual-use’ investment in national, </w:t>
      </w:r>
      <w:proofErr w:type="gramStart"/>
      <w:r w:rsidRPr="007572A3">
        <w:rPr>
          <w:rFonts w:ascii="Times New Roman" w:eastAsia="Times New Roman" w:hAnsi="Times New Roman" w:cs="Times New Roman"/>
          <w:u w:val="single"/>
        </w:rPr>
        <w:t>regional</w:t>
      </w:r>
      <w:proofErr w:type="gramEnd"/>
      <w:r w:rsidRPr="007572A3">
        <w:rPr>
          <w:rFonts w:ascii="Times New Roman" w:eastAsia="Times New Roman" w:hAnsi="Times New Roman" w:cs="Times New Roman"/>
          <w:u w:val="single"/>
        </w:rPr>
        <w:t xml:space="preserve"> and global public health operations and infrastructure for early detection and immediate response. One of </w:t>
      </w:r>
      <w:r w:rsidRPr="007572A3">
        <w:rPr>
          <w:rFonts w:ascii="Times New Roman" w:eastAsia="Times New Roman" w:hAnsi="Times New Roman" w:cs="Times New Roman"/>
          <w:highlight w:val="cyan"/>
          <w:u w:val="single"/>
        </w:rPr>
        <w:t>the most effective method</w:t>
      </w:r>
      <w:r w:rsidRPr="007572A3">
        <w:rPr>
          <w:rFonts w:ascii="Times New Roman" w:eastAsia="Times New Roman" w:hAnsi="Times New Roman" w:cs="Times New Roman"/>
          <w:u w:val="single"/>
        </w:rPr>
        <w:t xml:space="preserve">s </w:t>
      </w:r>
      <w:proofErr w:type="gramStart"/>
      <w:r w:rsidRPr="007572A3">
        <w:rPr>
          <w:rFonts w:ascii="Times New Roman" w:eastAsia="Times New Roman" w:hAnsi="Times New Roman" w:cs="Times New Roman"/>
          <w:u w:val="single"/>
        </w:rPr>
        <w:t>of  preparedness</w:t>
      </w:r>
      <w:proofErr w:type="gramEnd"/>
      <w:r w:rsidRPr="007572A3">
        <w:rPr>
          <w:rFonts w:ascii="Times New Roman" w:eastAsia="Times New Roman" w:hAnsi="Times New Roman" w:cs="Times New Roman"/>
          <w:u w:val="single"/>
        </w:rPr>
        <w:t xml:space="preserve"> against deliberate epidemics i</w:t>
      </w:r>
      <w:r w:rsidRPr="007572A3">
        <w:rPr>
          <w:rFonts w:ascii="Times New Roman" w:eastAsia="Times New Roman" w:hAnsi="Times New Roman" w:cs="Times New Roman"/>
          <w:highlight w:val="cyan"/>
          <w:u w:val="single"/>
        </w:rPr>
        <w:t>s to strengthen public health surveillance</w:t>
      </w:r>
      <w:r w:rsidRPr="007572A3">
        <w:rPr>
          <w:rFonts w:ascii="Times New Roman" w:eastAsia="Times New Roman" w:hAnsi="Times New Roman" w:cs="Times New Roman"/>
          <w:u w:val="single"/>
        </w:rPr>
        <w:t xml:space="preserve"> and response activities </w:t>
      </w:r>
      <w:r w:rsidRPr="007572A3">
        <w:rPr>
          <w:rFonts w:ascii="Times New Roman" w:eastAsia="Times New Roman" w:hAnsi="Times New Roman" w:cs="Times New Roman"/>
          <w:highlight w:val="cyan"/>
          <w:u w:val="single"/>
        </w:rPr>
        <w:t>for</w:t>
      </w:r>
      <w:r w:rsidRPr="007572A3">
        <w:rPr>
          <w:rFonts w:ascii="Times New Roman" w:eastAsia="Times New Roman" w:hAnsi="Times New Roman" w:cs="Times New Roman"/>
          <w:u w:val="single"/>
        </w:rPr>
        <w:t xml:space="preserve"> naturally and accidentally occurring </w:t>
      </w:r>
      <w:r w:rsidRPr="007572A3">
        <w:rPr>
          <w:rFonts w:ascii="Times New Roman" w:eastAsia="Times New Roman" w:hAnsi="Times New Roman" w:cs="Times New Roman"/>
          <w:highlight w:val="cyan"/>
          <w:u w:val="single"/>
        </w:rPr>
        <w:t>diseases</w:t>
      </w:r>
      <w:r w:rsidRPr="007572A3">
        <w:rPr>
          <w:rFonts w:ascii="Times New Roman" w:eastAsia="Times New Roman" w:hAnsi="Times New Roman" w:cs="Times New Roman"/>
          <w:sz w:val="16"/>
        </w:rPr>
        <w:t xml:space="preserve">.’’ </w:t>
      </w:r>
      <w:r w:rsidRPr="007572A3">
        <w:rPr>
          <w:rFonts w:ascii="Times New Roman" w:eastAsia="Times New Roman" w:hAnsi="Times New Roman" w:cs="Times New Roman"/>
          <w:u w:val="single"/>
        </w:rPr>
        <w:t xml:space="preserve">With highly sensitive and well-connected systems for local disease surveillance in place, </w:t>
      </w:r>
      <w:r w:rsidRPr="007572A3">
        <w:rPr>
          <w:rFonts w:ascii="Times New Roman" w:eastAsia="Times New Roman" w:hAnsi="Times New Roman" w:cs="Times New Roman"/>
          <w:highlight w:val="cyan"/>
          <w:u w:val="single"/>
        </w:rPr>
        <w:t>outbreaks</w:t>
      </w:r>
      <w:r w:rsidRPr="007572A3">
        <w:rPr>
          <w:rFonts w:ascii="Times New Roman" w:eastAsia="Times New Roman" w:hAnsi="Times New Roman" w:cs="Times New Roman"/>
          <w:u w:val="single"/>
        </w:rPr>
        <w:t xml:space="preserve"> of deadly, contagious diseases </w:t>
      </w:r>
      <w:r w:rsidRPr="007572A3">
        <w:rPr>
          <w:rFonts w:ascii="Times New Roman" w:eastAsia="Times New Roman" w:hAnsi="Times New Roman" w:cs="Times New Roman"/>
          <w:highlight w:val="cyan"/>
          <w:u w:val="single"/>
        </w:rPr>
        <w:t>could be detected and contained rapidly</w:t>
      </w:r>
      <w:r w:rsidRPr="007572A3">
        <w:rPr>
          <w:rFonts w:ascii="Times New Roman" w:eastAsia="Times New Roman" w:hAnsi="Times New Roman" w:cs="Times New Roman"/>
          <w:u w:val="single"/>
        </w:rPr>
        <w:t xml:space="preserve"> wherever in the world they occurred</w:t>
      </w:r>
      <w:r w:rsidRPr="007572A3">
        <w:rPr>
          <w:rFonts w:ascii="Times New Roman" w:eastAsia="Times New Roman" w:hAnsi="Times New Roman" w:cs="Times New Roman"/>
          <w:sz w:val="16"/>
        </w:rPr>
        <w:t xml:space="preserve">. Enhancing disease surveillance sensitivity requires, for example, training clinicians to recognize the signs and symptoms of diseases they would not normally encounter in their medical practices. It also requires expanded local diagnostic capacity worldwide to ensure existing laboratories are not swamped with samples. In a highly interconnected world, there is an inevitable international dimension to public health responses. An outbreak event inside one country is potentially a problem for others, especially if the disease in question is contagious. In East Asia, the need to prioritize public health responses to infectious disease outbreaks spans the region. Poorer countries such as Cambodia, Laos and Myanmar are particularly vulnerable to disease outbreaks occurring in their territory because of a paucity of health resources. Wealthier countries like Japan, Singapore and South Korea are also vulnerable despite the higher standards of health care enjoyed by their citizens. This is largely because the public health systems of these countries, less accustomed to infectious disease threats, are ill-prepared for dealing with the morbidity, </w:t>
      </w:r>
      <w:proofErr w:type="gramStart"/>
      <w:r w:rsidRPr="007572A3">
        <w:rPr>
          <w:rFonts w:ascii="Times New Roman" w:eastAsia="Times New Roman" w:hAnsi="Times New Roman" w:cs="Times New Roman"/>
          <w:sz w:val="16"/>
        </w:rPr>
        <w:t>mortality</w:t>
      </w:r>
      <w:proofErr w:type="gramEnd"/>
      <w:r w:rsidRPr="007572A3">
        <w:rPr>
          <w:rFonts w:ascii="Times New Roman" w:eastAsia="Times New Roman" w:hAnsi="Times New Roman" w:cs="Times New Roman"/>
          <w:sz w:val="16"/>
        </w:rPr>
        <w:t xml:space="preserve"> and social anxiety burden of an outbreak. In the case of China, the largest and most populous country in East Asia, its vulnerability to such an </w:t>
      </w:r>
      <w:proofErr w:type="gramStart"/>
      <w:r w:rsidRPr="007572A3">
        <w:rPr>
          <w:rFonts w:ascii="Times New Roman" w:eastAsia="Times New Roman" w:hAnsi="Times New Roman" w:cs="Times New Roman"/>
          <w:sz w:val="16"/>
        </w:rPr>
        <w:t>event stems</w:t>
      </w:r>
      <w:proofErr w:type="gramEnd"/>
      <w:r w:rsidRPr="007572A3">
        <w:rPr>
          <w:rFonts w:ascii="Times New Roman" w:eastAsia="Times New Roman" w:hAnsi="Times New Roman" w:cs="Times New Roman"/>
          <w:sz w:val="16"/>
        </w:rPr>
        <w:t xml:space="preserve"> largely from the fact that health resources are allocated so unevenly as to open up gaps in outbreak response capacity. The region </w:t>
      </w:r>
      <w:proofErr w:type="gramStart"/>
      <w:r w:rsidRPr="007572A3">
        <w:rPr>
          <w:rFonts w:ascii="Times New Roman" w:eastAsia="Times New Roman" w:hAnsi="Times New Roman" w:cs="Times New Roman"/>
          <w:sz w:val="16"/>
        </w:rPr>
        <w:t>as a whole would</w:t>
      </w:r>
      <w:proofErr w:type="gramEnd"/>
      <w:r w:rsidRPr="007572A3">
        <w:rPr>
          <w:rFonts w:ascii="Times New Roman" w:eastAsia="Times New Roman" w:hAnsi="Times New Roman" w:cs="Times New Roman"/>
          <w:sz w:val="16"/>
        </w:rPr>
        <w:t xml:space="preserve"> be better able to resist infectious disease threats if wealthier countries worked to enhance the outbreak response capacity of poorer countries’ health systems as well as their own. In addition, well-resourced countries closely connected to but outside East Asia, such as the United States and Australia, have an interest in ensuring an outbreak does not spread within and beyond the region. Arguments along these lines are routinely advanced at meetings of international health organizations like the WHO. However, </w:t>
      </w:r>
      <w:r w:rsidRPr="007572A3">
        <w:rPr>
          <w:rFonts w:ascii="Times New Roman" w:eastAsia="Times New Roman" w:hAnsi="Times New Roman" w:cs="Times New Roman"/>
          <w:highlight w:val="cyan"/>
          <w:u w:val="single"/>
        </w:rPr>
        <w:t>the BWC is</w:t>
      </w:r>
      <w:r w:rsidRPr="007572A3">
        <w:rPr>
          <w:rFonts w:ascii="Times New Roman" w:eastAsia="Times New Roman" w:hAnsi="Times New Roman" w:cs="Times New Roman"/>
          <w:u w:val="single"/>
        </w:rPr>
        <w:t xml:space="preserve"> increasingly being </w:t>
      </w:r>
      <w:r w:rsidRPr="007572A3">
        <w:rPr>
          <w:rFonts w:ascii="Times New Roman" w:eastAsia="Times New Roman" w:hAnsi="Times New Roman" w:cs="Times New Roman"/>
          <w:highlight w:val="cyan"/>
          <w:u w:val="single"/>
        </w:rPr>
        <w:t>used as a</w:t>
      </w:r>
      <w:r w:rsidRPr="007572A3">
        <w:rPr>
          <w:rFonts w:ascii="Times New Roman" w:eastAsia="Times New Roman" w:hAnsi="Times New Roman" w:cs="Times New Roman"/>
          <w:u w:val="single"/>
        </w:rPr>
        <w:t xml:space="preserve">n additional </w:t>
      </w:r>
      <w:r w:rsidRPr="007572A3">
        <w:rPr>
          <w:rFonts w:ascii="Times New Roman" w:eastAsia="Times New Roman" w:hAnsi="Times New Roman" w:cs="Times New Roman"/>
          <w:highlight w:val="cyan"/>
          <w:u w:val="single"/>
        </w:rPr>
        <w:t>forum for states</w:t>
      </w:r>
      <w:r w:rsidRPr="007572A3">
        <w:rPr>
          <w:rFonts w:ascii="Times New Roman" w:eastAsia="Times New Roman" w:hAnsi="Times New Roman" w:cs="Times New Roman"/>
          <w:u w:val="single"/>
        </w:rPr>
        <w:t xml:space="preserve"> and NGOs </w:t>
      </w:r>
      <w:r w:rsidRPr="007572A3">
        <w:rPr>
          <w:rFonts w:ascii="Times New Roman" w:eastAsia="Times New Roman" w:hAnsi="Times New Roman" w:cs="Times New Roman"/>
          <w:highlight w:val="cyan"/>
          <w:u w:val="single"/>
        </w:rPr>
        <w:t>to exchange information</w:t>
      </w:r>
      <w:r w:rsidRPr="007572A3">
        <w:rPr>
          <w:rFonts w:ascii="Times New Roman" w:eastAsia="Times New Roman" w:hAnsi="Times New Roman" w:cs="Times New Roman"/>
          <w:u w:val="single"/>
        </w:rPr>
        <w:t xml:space="preserve"> and ideas on detecting and responding to disease outbreaks, be they of natural or deliberate origin.</w:t>
      </w:r>
      <w:r w:rsidRPr="007572A3">
        <w:rPr>
          <w:rFonts w:ascii="Times New Roman" w:eastAsia="Times New Roman" w:hAnsi="Times New Roman" w:cs="Times New Roman"/>
          <w:sz w:val="16"/>
        </w:rPr>
        <w:t xml:space="preserve"> In addition to standard arms control provisions banning BW possession and proliferation, </w:t>
      </w:r>
      <w:r w:rsidRPr="007572A3">
        <w:rPr>
          <w:rFonts w:ascii="Times New Roman" w:eastAsia="Times New Roman" w:hAnsi="Times New Roman" w:cs="Times New Roman"/>
          <w:highlight w:val="cyan"/>
          <w:u w:val="single"/>
        </w:rPr>
        <w:t>Article X</w:t>
      </w:r>
      <w:r w:rsidRPr="007572A3">
        <w:rPr>
          <w:rFonts w:ascii="Times New Roman" w:eastAsia="Times New Roman" w:hAnsi="Times New Roman" w:cs="Times New Roman"/>
          <w:u w:val="single"/>
        </w:rPr>
        <w:t xml:space="preserve"> of the BWC </w:t>
      </w:r>
      <w:r w:rsidRPr="007572A3">
        <w:rPr>
          <w:rFonts w:ascii="Times New Roman" w:eastAsia="Times New Roman" w:hAnsi="Times New Roman" w:cs="Times New Roman"/>
          <w:highlight w:val="cyan"/>
          <w:u w:val="single"/>
        </w:rPr>
        <w:t>requires that member states ‘facilitate</w:t>
      </w:r>
      <w:r w:rsidRPr="007572A3">
        <w:rPr>
          <w:rFonts w:ascii="Times New Roman" w:eastAsia="Times New Roman" w:hAnsi="Times New Roman" w:cs="Times New Roman"/>
          <w:u w:val="single"/>
        </w:rPr>
        <w:t xml:space="preserve">, and have the right to participate in, </w:t>
      </w:r>
      <w:r w:rsidRPr="007572A3">
        <w:rPr>
          <w:rFonts w:ascii="Times New Roman" w:eastAsia="Times New Roman" w:hAnsi="Times New Roman" w:cs="Times New Roman"/>
          <w:highlight w:val="cyan"/>
          <w:u w:val="single"/>
        </w:rPr>
        <w:t>the</w:t>
      </w:r>
      <w:r w:rsidRPr="007572A3">
        <w:rPr>
          <w:rFonts w:ascii="Times New Roman" w:eastAsia="Times New Roman" w:hAnsi="Times New Roman" w:cs="Times New Roman"/>
          <w:u w:val="single"/>
        </w:rPr>
        <w:t xml:space="preserve"> fullest possible </w:t>
      </w:r>
      <w:r w:rsidRPr="007572A3">
        <w:rPr>
          <w:rFonts w:ascii="Times New Roman" w:eastAsia="Times New Roman" w:hAnsi="Times New Roman" w:cs="Times New Roman"/>
          <w:highlight w:val="cyan"/>
          <w:u w:val="single"/>
        </w:rPr>
        <w:t>exchange of equipment</w:t>
      </w:r>
      <w:r w:rsidRPr="007572A3">
        <w:rPr>
          <w:rFonts w:ascii="Times New Roman" w:eastAsia="Times New Roman" w:hAnsi="Times New Roman" w:cs="Times New Roman"/>
          <w:u w:val="single"/>
        </w:rPr>
        <w:t>, materials and scientific and technological information for the use of bacteriological (biological) agents and toxins for peaceful purposes’</w:t>
      </w:r>
      <w:r w:rsidRPr="007572A3">
        <w:rPr>
          <w:rFonts w:ascii="Times New Roman" w:eastAsia="Times New Roman" w:hAnsi="Times New Roman" w:cs="Times New Roman"/>
          <w:sz w:val="16"/>
        </w:rPr>
        <w:t xml:space="preserve"> (BWC 1972). At the Fourth BWC Review Conference in 1996, member states acknowledged ‘worldwide concern about new, emerging and re-emerging infectious diseases’ and regarded international responses to these as offering ‘opportunities for increased cooperation in the context of Article X application and of strengthening the Convention’ (BWC 1996: 25). The Conference welcomed efforts to establish a system of global monitoring of disease and encouraged member states to support WHO </w:t>
      </w:r>
      <w:proofErr w:type="spellStart"/>
      <w:r w:rsidRPr="007572A3">
        <w:rPr>
          <w:rFonts w:ascii="Times New Roman" w:eastAsia="Times New Roman" w:hAnsi="Times New Roman" w:cs="Times New Roman"/>
          <w:sz w:val="16"/>
        </w:rPr>
        <w:t>programmes</w:t>
      </w:r>
      <w:proofErr w:type="spellEnd"/>
      <w:r w:rsidRPr="007572A3">
        <w:rPr>
          <w:rFonts w:ascii="Times New Roman" w:eastAsia="Times New Roman" w:hAnsi="Times New Roman" w:cs="Times New Roman"/>
          <w:sz w:val="16"/>
        </w:rPr>
        <w:t xml:space="preserve"> ‘to strengthen national and local </w:t>
      </w:r>
      <w:proofErr w:type="spellStart"/>
      <w:r w:rsidRPr="007572A3">
        <w:rPr>
          <w:rFonts w:ascii="Times New Roman" w:eastAsia="Times New Roman" w:hAnsi="Times New Roman" w:cs="Times New Roman"/>
          <w:sz w:val="16"/>
        </w:rPr>
        <w:t>programmes</w:t>
      </w:r>
      <w:proofErr w:type="spellEnd"/>
      <w:r w:rsidRPr="007572A3">
        <w:rPr>
          <w:rFonts w:ascii="Times New Roman" w:eastAsia="Times New Roman" w:hAnsi="Times New Roman" w:cs="Times New Roman"/>
          <w:sz w:val="16"/>
        </w:rPr>
        <w:t xml:space="preserve"> of surveillance for infectious diseases and improve early notification, surveillance, control and response capabilities’ (BWC 1996: 25). </w:t>
      </w:r>
      <w:r w:rsidRPr="007572A3">
        <w:rPr>
          <w:rFonts w:ascii="Times New Roman" w:eastAsia="Times New Roman" w:hAnsi="Times New Roman" w:cs="Times New Roman"/>
          <w:u w:val="single"/>
        </w:rPr>
        <w:t>The 2004 meeting of BWC member states was an opportunity to focus on the details of potential public health capabilities that would be useful in the event of a major disease outbreak, however caused.</w:t>
      </w:r>
      <w:r w:rsidRPr="007572A3">
        <w:rPr>
          <w:rFonts w:ascii="Times New Roman" w:eastAsia="Times New Roman" w:hAnsi="Times New Roman" w:cs="Times New Roman"/>
          <w:sz w:val="16"/>
        </w:rPr>
        <w:t xml:space="preserve"> In one sense, states’ </w:t>
      </w:r>
      <w:r w:rsidRPr="007572A3">
        <w:rPr>
          <w:rFonts w:ascii="Times New Roman" w:eastAsia="Times New Roman" w:hAnsi="Times New Roman" w:cs="Times New Roman"/>
          <w:sz w:val="16"/>
        </w:rPr>
        <w:lastRenderedPageBreak/>
        <w:t xml:space="preserve">contributions to this meeting consisted simply of reports on what each was doing or would do for foreign policy, </w:t>
      </w:r>
      <w:proofErr w:type="gramStart"/>
      <w:r w:rsidRPr="007572A3">
        <w:rPr>
          <w:rFonts w:ascii="Times New Roman" w:eastAsia="Times New Roman" w:hAnsi="Times New Roman" w:cs="Times New Roman"/>
          <w:sz w:val="16"/>
        </w:rPr>
        <w:t>humanitarian</w:t>
      </w:r>
      <w:proofErr w:type="gramEnd"/>
      <w:r w:rsidRPr="007572A3">
        <w:rPr>
          <w:rFonts w:ascii="Times New Roman" w:eastAsia="Times New Roman" w:hAnsi="Times New Roman" w:cs="Times New Roman"/>
          <w:sz w:val="16"/>
        </w:rPr>
        <w:t xml:space="preserve"> or self-interest reasons. With respect to recent outbreaks of SARS and avian influenza in East Asia, for example, Japan reported that it had ‘strengthened national response measures, and during these outbreaks, provided medical equipment and medicines, as well as dispatching experts to affected countries’ (Japan 2004). Nevertheless, </w:t>
      </w:r>
      <w:r w:rsidRPr="007572A3">
        <w:rPr>
          <w:rFonts w:ascii="Times New Roman" w:eastAsia="Times New Roman" w:hAnsi="Times New Roman" w:cs="Times New Roman"/>
          <w:u w:val="single"/>
        </w:rPr>
        <w:t>it was genuinely helpful for individual states to learn more about foreign systems, institutions, laws, policies and capabilities for disease surveillance and response.</w:t>
      </w:r>
      <w:r w:rsidRPr="007572A3">
        <w:rPr>
          <w:rFonts w:ascii="Times New Roman" w:eastAsia="Times New Roman" w:hAnsi="Times New Roman" w:cs="Times New Roman"/>
          <w:sz w:val="16"/>
        </w:rPr>
        <w:t xml:space="preserve"> The message of the USA to other delegates was that the 2004 meeting was an opportunity ‘to share insights that will greatly improve the ability of the international community to respond to dangerous outbreaks of disease, whether naturally occurring or deliberate’ (United States 2004). The South Korean delegate noted (Republic of Korea 2004) that the meeting: ‘‘brought us a better understanding of the diverse systems and mechanisms for the surveillance, detection, diagnosis and combating of infectious diseases and for responding to, </w:t>
      </w:r>
      <w:proofErr w:type="gramStart"/>
      <w:r w:rsidRPr="007572A3">
        <w:rPr>
          <w:rFonts w:ascii="Times New Roman" w:eastAsia="Times New Roman" w:hAnsi="Times New Roman" w:cs="Times New Roman"/>
          <w:sz w:val="16"/>
        </w:rPr>
        <w:t>investigating</w:t>
      </w:r>
      <w:proofErr w:type="gramEnd"/>
      <w:r w:rsidRPr="007572A3">
        <w:rPr>
          <w:rFonts w:ascii="Times New Roman" w:eastAsia="Times New Roman" w:hAnsi="Times New Roman" w:cs="Times New Roman"/>
          <w:sz w:val="16"/>
        </w:rPr>
        <w:t xml:space="preserve"> and mitigating the effects of alleged use of biological weapons or suspicious outbreaks of disease. </w:t>
      </w:r>
      <w:proofErr w:type="gramStart"/>
      <w:r w:rsidRPr="007572A3">
        <w:rPr>
          <w:rFonts w:ascii="Times New Roman" w:eastAsia="Times New Roman" w:hAnsi="Times New Roman" w:cs="Times New Roman"/>
          <w:sz w:val="16"/>
        </w:rPr>
        <w:t>As a consequence</w:t>
      </w:r>
      <w:proofErr w:type="gramEnd"/>
      <w:r w:rsidRPr="007572A3">
        <w:rPr>
          <w:rFonts w:ascii="Times New Roman" w:eastAsia="Times New Roman" w:hAnsi="Times New Roman" w:cs="Times New Roman"/>
          <w:sz w:val="16"/>
        </w:rPr>
        <w:t xml:space="preserve">, we now know more clearly what has to be done and what remains to be done for the improved effectiveness of those systems and mechanisms.’’ Some states, however, were interested in receiving more than just information and ideas. Indonesia, for example, called for enhanced laboratory capacity in developing countries (Indonesia 2004), and Malaysia was adamant that ‘the outcome of all research regarding the surveillance, detection, diagnosis and combating of infectious diseases affecting humans, animals and plants should also be made available to all [BWC] states parties on a non-discriminatory </w:t>
      </w:r>
      <w:proofErr w:type="spellStart"/>
      <w:r w:rsidRPr="007572A3">
        <w:rPr>
          <w:rFonts w:ascii="Times New Roman" w:eastAsia="Times New Roman" w:hAnsi="Times New Roman" w:cs="Times New Roman"/>
          <w:sz w:val="16"/>
        </w:rPr>
        <w:t>basis’</w:t>
      </w:r>
      <w:proofErr w:type="spellEnd"/>
      <w:r w:rsidRPr="007572A3">
        <w:rPr>
          <w:rFonts w:ascii="Times New Roman" w:eastAsia="Times New Roman" w:hAnsi="Times New Roman" w:cs="Times New Roman"/>
          <w:sz w:val="16"/>
        </w:rPr>
        <w:t xml:space="preserve"> (Malaysia 2004). China called for wealthier BWC member states to fund improvements in disease surveillance and response in poorer states, and for assistance (in the form of technology, </w:t>
      </w:r>
      <w:proofErr w:type="gramStart"/>
      <w:r w:rsidRPr="007572A3">
        <w:rPr>
          <w:rFonts w:ascii="Times New Roman" w:eastAsia="Times New Roman" w:hAnsi="Times New Roman" w:cs="Times New Roman"/>
          <w:sz w:val="16"/>
        </w:rPr>
        <w:t>resources</w:t>
      </w:r>
      <w:proofErr w:type="gramEnd"/>
      <w:r w:rsidRPr="007572A3">
        <w:rPr>
          <w:rFonts w:ascii="Times New Roman" w:eastAsia="Times New Roman" w:hAnsi="Times New Roman" w:cs="Times New Roman"/>
          <w:sz w:val="16"/>
        </w:rPr>
        <w:t xml:space="preserve"> and information) to be provided ‘on the basis of equality, cooperation and mutual respect’ (BWC 2004: 21–2). China also suggested that BWC member states share their experiences in disease prevention and control by promoting technological cooperation and personnel exchanges (BWC 2004: 27). Some developed countries seemed receptive to such ideas, with the US representative remarking: ‘We too see utility in the provision of technical assistance... particularly in framing and/or expanding ... national systems of disease surveillance and response’ (United States 2004). Australia in turn took the view that the 2004 meeting of BWC member states had ‘usefully informed initiatives to improve disease surveillance and diagnostic laboratory capacity in the Asia-Pacific region’ (Australia 2004).</w:t>
      </w:r>
    </w:p>
    <w:p w14:paraId="67932883" w14:textId="77777777" w:rsidR="00F33B55" w:rsidRDefault="00F33B55" w:rsidP="00F33B55">
      <w:pPr>
        <w:rPr>
          <w:sz w:val="16"/>
        </w:rPr>
      </w:pPr>
    </w:p>
    <w:p w14:paraId="13862081" w14:textId="77777777" w:rsidR="00F33B55" w:rsidRPr="00DE3E31" w:rsidRDefault="00F33B55" w:rsidP="00F33B55">
      <w:pPr>
        <w:pStyle w:val="Heading4"/>
      </w:pPr>
      <w:r>
        <w:t>Bioweapons cause extinction and OW disease</w:t>
      </w:r>
    </w:p>
    <w:p w14:paraId="1B99B275" w14:textId="77777777" w:rsidR="00F33B55" w:rsidRPr="00792F46" w:rsidRDefault="00F33B55" w:rsidP="00F33B55">
      <w:r w:rsidRPr="00792F46">
        <w:rPr>
          <w:rStyle w:val="Style13ptBold"/>
        </w:rPr>
        <w:t>Ochs 02</w:t>
      </w:r>
      <w:r>
        <w:t xml:space="preserve"> [Richard, </w:t>
      </w:r>
      <w:r w:rsidRPr="00792F46">
        <w:t xml:space="preserve">MA in Natural Resource Management </w:t>
      </w:r>
      <w:r>
        <w:t>20</w:t>
      </w:r>
      <w:r w:rsidRPr="00792F46">
        <w:t xml:space="preserve">02 –from Rutgers University and Naturalist at Grand Teton National Park, “BIOLOGICAL WEAPONS MUST BE ABOLISHED IMMEDIATELY,” Jun 9, </w:t>
      </w:r>
      <w:hyperlink r:id="rId14" w:history="1">
        <w:r w:rsidRPr="001C2EAA">
          <w:rPr>
            <w:rStyle w:val="Hyperlink"/>
          </w:rPr>
          <w:t>http://www.freefromterror.net/other_articles/abolish.html Accessed 2/8/18</w:t>
        </w:r>
      </w:hyperlink>
      <w:r>
        <w:t xml:space="preserve">] </w:t>
      </w:r>
      <w:proofErr w:type="spellStart"/>
      <w:r>
        <w:t>BBro</w:t>
      </w:r>
      <w:proofErr w:type="spellEnd"/>
    </w:p>
    <w:p w14:paraId="725FF1D1" w14:textId="77777777" w:rsidR="00F33B55" w:rsidRDefault="00F33B55" w:rsidP="00F33B55">
      <w:pPr>
        <w:rPr>
          <w:sz w:val="16"/>
        </w:rPr>
      </w:pPr>
      <w:r w:rsidRPr="00AD6334">
        <w:rPr>
          <w:sz w:val="16"/>
        </w:rPr>
        <w:t xml:space="preserve">Of all the weapons of mass destruction, the genetically </w:t>
      </w:r>
      <w:r w:rsidRPr="00BB27D6">
        <w:rPr>
          <w:u w:val="single"/>
        </w:rPr>
        <w:t>engineered</w:t>
      </w:r>
      <w:r w:rsidRPr="00BB27D6">
        <w:rPr>
          <w:u w:val="single"/>
          <w:shd w:val="clear" w:color="auto" w:fill="C0C0C0"/>
        </w:rPr>
        <w:t xml:space="preserve"> </w:t>
      </w:r>
      <w:r w:rsidRPr="00CE44C3">
        <w:rPr>
          <w:b/>
          <w:highlight w:val="cyan"/>
          <w:u w:val="single"/>
          <w:shd w:val="clear" w:color="auto" w:fill="C0C0C0"/>
        </w:rPr>
        <w:t>biological weapons</w:t>
      </w:r>
      <w:r w:rsidRPr="00657CF1">
        <w:rPr>
          <w:sz w:val="16"/>
        </w:rPr>
        <w:t>,</w:t>
      </w:r>
      <w:r w:rsidRPr="00AD6334">
        <w:rPr>
          <w:sz w:val="16"/>
        </w:rPr>
        <w:t xml:space="preserve"> many without a known cure or vaccine, </w:t>
      </w:r>
      <w:r w:rsidRPr="00CE44C3">
        <w:rPr>
          <w:b/>
          <w:highlight w:val="cyan"/>
          <w:u w:val="single"/>
          <w:shd w:val="clear" w:color="auto" w:fill="C0C0C0"/>
        </w:rPr>
        <w:t>are an extreme danger</w:t>
      </w:r>
      <w:r w:rsidRPr="00CE44C3">
        <w:rPr>
          <w:highlight w:val="cyan"/>
          <w:u w:val="single"/>
          <w:shd w:val="clear" w:color="auto" w:fill="C0C0C0"/>
        </w:rPr>
        <w:t xml:space="preserve"> to </w:t>
      </w:r>
      <w:r w:rsidRPr="00657CF1">
        <w:rPr>
          <w:sz w:val="16"/>
        </w:rPr>
        <w:t>the</w:t>
      </w:r>
      <w:r w:rsidRPr="00AD6334">
        <w:rPr>
          <w:sz w:val="16"/>
        </w:rPr>
        <w:t xml:space="preserve"> continued survival of </w:t>
      </w:r>
      <w:r w:rsidRPr="00CE44C3">
        <w:rPr>
          <w:highlight w:val="cyan"/>
          <w:u w:val="single"/>
          <w:shd w:val="clear" w:color="auto" w:fill="C0C0C0"/>
        </w:rPr>
        <w:t>life on earth</w:t>
      </w:r>
      <w:r w:rsidRPr="00AD6334">
        <w:rPr>
          <w:sz w:val="16"/>
        </w:rPr>
        <w:t xml:space="preserve">. </w:t>
      </w:r>
      <w:r w:rsidRPr="00DE3E31">
        <w:rPr>
          <w:u w:val="single"/>
        </w:rPr>
        <w:t>Any perceived</w:t>
      </w:r>
      <w:r>
        <w:rPr>
          <w:u w:val="single"/>
        </w:rPr>
        <w:t xml:space="preserve"> </w:t>
      </w:r>
      <w:r w:rsidRPr="00AD6334">
        <w:rPr>
          <w:sz w:val="16"/>
        </w:rPr>
        <w:t xml:space="preserve">military </w:t>
      </w:r>
      <w:r w:rsidRPr="00DE3E31">
        <w:rPr>
          <w:u w:val="single"/>
        </w:rPr>
        <w:t>value</w:t>
      </w:r>
      <w:r>
        <w:rPr>
          <w:u w:val="single"/>
        </w:rPr>
        <w:t xml:space="preserve"> </w:t>
      </w:r>
      <w:r w:rsidRPr="00AD6334">
        <w:rPr>
          <w:sz w:val="16"/>
        </w:rPr>
        <w:t xml:space="preserve">or deterrence </w:t>
      </w:r>
      <w:r w:rsidRPr="00DE3E31">
        <w:rPr>
          <w:u w:val="single"/>
        </w:rPr>
        <w:t>pales in comparison to the</w:t>
      </w:r>
      <w:r w:rsidRPr="00AD6334">
        <w:rPr>
          <w:sz w:val="16"/>
        </w:rPr>
        <w:t xml:space="preserve"> great </w:t>
      </w:r>
      <w:r w:rsidRPr="00DE3E31">
        <w:rPr>
          <w:u w:val="single"/>
        </w:rPr>
        <w:t>risk these weapons pose</w:t>
      </w:r>
      <w:r>
        <w:rPr>
          <w:u w:val="single"/>
        </w:rPr>
        <w:t xml:space="preserve"> </w:t>
      </w:r>
      <w:r w:rsidRPr="00AD6334">
        <w:rPr>
          <w:sz w:val="16"/>
        </w:rPr>
        <w:t xml:space="preserve">just sitting in vials in laboratories.  While a "nuclear winter” resulting from a massive exchange of </w:t>
      </w:r>
      <w:r w:rsidRPr="00DE3E31">
        <w:rPr>
          <w:u w:val="single"/>
        </w:rPr>
        <w:t>nuclear weapons</w:t>
      </w:r>
      <w:r w:rsidRPr="00AD6334">
        <w:rPr>
          <w:sz w:val="16"/>
        </w:rPr>
        <w:t xml:space="preserve">, could also kill off most of life on earth and severely compromise the health of future generations, they </w:t>
      </w:r>
      <w:r w:rsidRPr="00DE3E31">
        <w:rPr>
          <w:u w:val="single"/>
        </w:rPr>
        <w:t>are easier to control</w:t>
      </w:r>
      <w:r w:rsidRPr="00AD6334">
        <w:rPr>
          <w:sz w:val="16"/>
        </w:rPr>
        <w:t xml:space="preserve">. </w:t>
      </w:r>
      <w:r w:rsidRPr="00CE44C3">
        <w:rPr>
          <w:highlight w:val="cyan"/>
          <w:u w:val="single"/>
          <w:shd w:val="clear" w:color="auto" w:fill="C0C0C0"/>
        </w:rPr>
        <w:t>Biological weapons</w:t>
      </w:r>
      <w:r w:rsidRPr="00AD6334">
        <w:rPr>
          <w:sz w:val="16"/>
        </w:rPr>
        <w:t xml:space="preserve">, on the other hand, </w:t>
      </w:r>
      <w:r w:rsidRPr="00CE44C3">
        <w:rPr>
          <w:highlight w:val="cyan"/>
          <w:u w:val="single"/>
          <w:shd w:val="clear" w:color="auto" w:fill="C0C0C0"/>
        </w:rPr>
        <w:t xml:space="preserve">can get out of control </w:t>
      </w:r>
      <w:r w:rsidRPr="00657CF1">
        <w:rPr>
          <w:sz w:val="16"/>
        </w:rPr>
        <w:t>very</w:t>
      </w:r>
      <w:r w:rsidRPr="00CE44C3">
        <w:rPr>
          <w:sz w:val="16"/>
          <w:highlight w:val="cyan"/>
        </w:rPr>
        <w:t xml:space="preserve"> </w:t>
      </w:r>
      <w:r w:rsidRPr="00CE44C3">
        <w:rPr>
          <w:highlight w:val="cyan"/>
          <w:u w:val="single"/>
          <w:shd w:val="clear" w:color="auto" w:fill="C0C0C0"/>
        </w:rPr>
        <w:t>easily</w:t>
      </w:r>
      <w:r w:rsidRPr="00AD6334">
        <w:rPr>
          <w:sz w:val="16"/>
        </w:rPr>
        <w:t xml:space="preserve">, as the recent anthrax attacks has demonstrated. There is no way to guarantee the security of these doomsday weapons because very tiny amounts can be stolen or accidentally released and then grow or be grown to horrendous proportions. </w:t>
      </w:r>
      <w:r w:rsidRPr="00CE44C3">
        <w:rPr>
          <w:b/>
          <w:highlight w:val="cyan"/>
          <w:u w:val="single"/>
          <w:shd w:val="clear" w:color="auto" w:fill="C0C0C0"/>
        </w:rPr>
        <w:t>The Black Death</w:t>
      </w:r>
      <w:r w:rsidRPr="00AD6334">
        <w:rPr>
          <w:sz w:val="16"/>
        </w:rPr>
        <w:t xml:space="preserve"> of the Middle Ages </w:t>
      </w:r>
      <w:r w:rsidRPr="00CE44C3">
        <w:rPr>
          <w:b/>
          <w:highlight w:val="cyan"/>
          <w:u w:val="single"/>
          <w:shd w:val="clear" w:color="auto" w:fill="C0C0C0"/>
        </w:rPr>
        <w:t>would be small</w:t>
      </w:r>
      <w:r w:rsidRPr="00CE44C3">
        <w:rPr>
          <w:highlight w:val="cyan"/>
          <w:u w:val="single"/>
          <w:shd w:val="clear" w:color="auto" w:fill="C0C0C0"/>
        </w:rPr>
        <w:t xml:space="preserve"> in comparison </w:t>
      </w:r>
      <w:r w:rsidRPr="005D5FFD">
        <w:rPr>
          <w:u w:val="single"/>
        </w:rPr>
        <w:t>to the potential damage bioweapons could cause</w:t>
      </w:r>
      <w:r w:rsidRPr="00AD6334">
        <w:rPr>
          <w:sz w:val="16"/>
        </w:rPr>
        <w:t xml:space="preserve">.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With nuclear and biological weapons, the killing will probably never end. Radioactive elements last tens of thousands of years and will keep causing cancers virtually forever. Potentially worse than that, bio-engineered agents by the hundreds with no known cure could wreck even greater calamity on </w:t>
      </w:r>
      <w:proofErr w:type="gramStart"/>
      <w:r w:rsidRPr="00AD6334">
        <w:rPr>
          <w:sz w:val="16"/>
        </w:rPr>
        <w:t>the human race</w:t>
      </w:r>
      <w:proofErr w:type="gramEnd"/>
      <w:r w:rsidRPr="00AD6334">
        <w:rPr>
          <w:sz w:val="16"/>
        </w:rPr>
        <w:t xml:space="preserve"> than could persistent radiation. AIDS and </w:t>
      </w:r>
      <w:proofErr w:type="spellStart"/>
      <w:r w:rsidRPr="00AD6334">
        <w:rPr>
          <w:sz w:val="16"/>
        </w:rPr>
        <w:t>ebola</w:t>
      </w:r>
      <w:proofErr w:type="spellEnd"/>
      <w:r w:rsidRPr="00AD6334">
        <w:rPr>
          <w:sz w:val="16"/>
        </w:rPr>
        <w:t xml:space="preserve"> viruses are just a small example of recently emerging plagues with no known cure or vaccine. Can we imagine hundreds of such plagues? HUMAN</w:t>
      </w:r>
      <w:r>
        <w:rPr>
          <w:sz w:val="16"/>
        </w:rPr>
        <w:t xml:space="preserve"> </w:t>
      </w:r>
      <w:r w:rsidRPr="00CE44C3">
        <w:rPr>
          <w:b/>
          <w:highlight w:val="cyan"/>
          <w:u w:val="single"/>
          <w:shd w:val="clear" w:color="auto" w:fill="C0C0C0"/>
        </w:rPr>
        <w:t>EXTINCTION IS</w:t>
      </w:r>
      <w:r w:rsidRPr="00481EDC">
        <w:rPr>
          <w:b/>
          <w:sz w:val="16"/>
        </w:rPr>
        <w:t xml:space="preserve"> </w:t>
      </w:r>
      <w:r w:rsidRPr="00AD6334">
        <w:rPr>
          <w:sz w:val="16"/>
        </w:rPr>
        <w:t xml:space="preserve">NOW </w:t>
      </w:r>
      <w:r w:rsidRPr="00CE44C3">
        <w:rPr>
          <w:b/>
          <w:highlight w:val="cyan"/>
          <w:u w:val="single"/>
          <w:shd w:val="clear" w:color="auto" w:fill="C0C0C0"/>
        </w:rPr>
        <w:t>POSSIBLE</w:t>
      </w:r>
      <w:r w:rsidRPr="00CE44C3">
        <w:rPr>
          <w:sz w:val="16"/>
          <w:highlight w:val="cyan"/>
        </w:rPr>
        <w:t>.</w:t>
      </w:r>
    </w:p>
    <w:p w14:paraId="65CCCB6C" w14:textId="77777777" w:rsidR="00F33B55" w:rsidRDefault="00F33B55" w:rsidP="00F33B55">
      <w:pPr>
        <w:pStyle w:val="Heading4"/>
      </w:pPr>
      <w:r>
        <w:lastRenderedPageBreak/>
        <w:t>Warming:</w:t>
      </w:r>
    </w:p>
    <w:p w14:paraId="5E9199FE" w14:textId="77777777" w:rsidR="00F33B55" w:rsidRDefault="00F33B55" w:rsidP="00F33B55">
      <w:pPr>
        <w:keepNext/>
        <w:keepLines/>
        <w:spacing w:before="200"/>
        <w:outlineLvl w:val="3"/>
        <w:rPr>
          <w:rFonts w:eastAsiaTheme="majorEastAsia" w:cstheme="majorBidi"/>
          <w:b/>
          <w:iCs/>
          <w:sz w:val="26"/>
        </w:rPr>
      </w:pPr>
      <w:r>
        <w:rPr>
          <w:rFonts w:eastAsiaTheme="majorEastAsia" w:cstheme="majorBidi"/>
          <w:b/>
          <w:iCs/>
          <w:sz w:val="26"/>
        </w:rPr>
        <w:t xml:space="preserve">No impact – </w:t>
      </w:r>
      <w:r w:rsidRPr="00DD2F61">
        <w:rPr>
          <w:rFonts w:eastAsiaTheme="majorEastAsia" w:cstheme="majorBidi"/>
          <w:b/>
          <w:iCs/>
          <w:sz w:val="26"/>
          <w:u w:val="single"/>
        </w:rPr>
        <w:t>adaptation</w:t>
      </w:r>
      <w:r>
        <w:rPr>
          <w:rFonts w:eastAsiaTheme="majorEastAsia" w:cstheme="majorBidi"/>
          <w:b/>
          <w:iCs/>
          <w:sz w:val="26"/>
        </w:rPr>
        <w:t xml:space="preserve"> and </w:t>
      </w:r>
      <w:r w:rsidRPr="00DD2F61">
        <w:rPr>
          <w:rFonts w:eastAsiaTheme="majorEastAsia" w:cstheme="majorBidi"/>
          <w:b/>
          <w:iCs/>
          <w:sz w:val="26"/>
          <w:u w:val="single"/>
        </w:rPr>
        <w:t>resilience</w:t>
      </w:r>
      <w:r>
        <w:rPr>
          <w:rFonts w:eastAsiaTheme="majorEastAsia" w:cstheme="majorBidi"/>
          <w:b/>
          <w:iCs/>
          <w:sz w:val="26"/>
        </w:rPr>
        <w:t xml:space="preserve"> </w:t>
      </w:r>
    </w:p>
    <w:p w14:paraId="12CD85DC" w14:textId="77777777" w:rsidR="00F33B55" w:rsidRPr="0009122A" w:rsidRDefault="00F33B55" w:rsidP="00F33B55">
      <w:r w:rsidRPr="0009122A">
        <w:rPr>
          <w:b/>
          <w:bCs/>
          <w:sz w:val="26"/>
        </w:rPr>
        <w:t>Hart 15</w:t>
      </w:r>
      <w:r w:rsidRPr="0009122A">
        <w:t xml:space="preserve"> – </w:t>
      </w:r>
      <w:r w:rsidRPr="0009122A">
        <w:rPr>
          <w:rStyle w:val="Style13ptBold"/>
        </w:rPr>
        <w:t>emeritus professor of international affairs at the Norman Paterson School of International Affairs at Carleton University in Ottawa, Canada</w:t>
      </w:r>
    </w:p>
    <w:p w14:paraId="71950191" w14:textId="77777777" w:rsidR="00F33B55" w:rsidRPr="0009122A" w:rsidRDefault="00F33B55" w:rsidP="00F33B55">
      <w:r w:rsidRPr="0009122A">
        <w:t>(Michael, former official in Canada’s Department of Foreign Affairs, former Fulbright-Woodrow Wilson Center Visiting Research, former Scholar-in-Residence in the School of International Service and a Senior Fellow in the Center for North American Studies at American University in Washington, MA from the University of Toronto, author, editor, or co-editor of more than a dozen books, “Hubris: The Troubling Science, Economics, and Politics of Climate Change”, google books)//</w:t>
      </w:r>
      <w:proofErr w:type="spellStart"/>
      <w:r w:rsidRPr="0009122A">
        <w:t>cmr</w:t>
      </w:r>
      <w:proofErr w:type="spellEnd"/>
      <w:r w:rsidRPr="0009122A">
        <w:t xml:space="preserve"> </w:t>
      </w:r>
    </w:p>
    <w:p w14:paraId="7C69FDCD" w14:textId="77777777" w:rsidR="00F33B55" w:rsidRDefault="00F33B55" w:rsidP="00F33B55">
      <w:pPr>
        <w:rPr>
          <w:u w:val="single"/>
        </w:rPr>
      </w:pPr>
      <w:r w:rsidRPr="00B73240">
        <w:rPr>
          <w:sz w:val="16"/>
        </w:rPr>
        <w:t xml:space="preserve">As already noted, </w:t>
      </w:r>
      <w:r w:rsidRPr="0009122A">
        <w:rPr>
          <w:u w:val="single"/>
        </w:rPr>
        <w:t xml:space="preserve">the </w:t>
      </w:r>
      <w:r w:rsidRPr="0026229A">
        <w:rPr>
          <w:highlight w:val="yellow"/>
          <w:u w:val="single"/>
        </w:rPr>
        <w:t xml:space="preserve">IPCC </w:t>
      </w:r>
      <w:r w:rsidRPr="00C831EF">
        <w:rPr>
          <w:u w:val="single"/>
        </w:rPr>
        <w:t>scenarios</w:t>
      </w:r>
      <w:r w:rsidRPr="00B73240">
        <w:rPr>
          <w:sz w:val="16"/>
        </w:rPr>
        <w:t xml:space="preserve"> themselves </w:t>
      </w:r>
      <w:r w:rsidRPr="0026229A">
        <w:rPr>
          <w:b/>
          <w:iCs/>
          <w:highlight w:val="yellow"/>
          <w:u w:val="single"/>
          <w:bdr w:val="single" w:sz="8" w:space="0" w:color="auto"/>
        </w:rPr>
        <w:t>are wildly alarmist</w:t>
      </w:r>
      <w:r w:rsidRPr="00B73240">
        <w:rPr>
          <w:sz w:val="16"/>
        </w:rPr>
        <w:t xml:space="preserve">, not only on the basic science but also </w:t>
      </w:r>
      <w:r w:rsidRPr="0009122A">
        <w:rPr>
          <w:u w:val="single"/>
        </w:rPr>
        <w:t>on the</w:t>
      </w:r>
      <w:r w:rsidRPr="00B73240">
        <w:rPr>
          <w:sz w:val="16"/>
        </w:rPr>
        <w:t xml:space="preserve"> </w:t>
      </w:r>
      <w:r w:rsidRPr="0009122A">
        <w:rPr>
          <w:b/>
          <w:iCs/>
          <w:u w:val="single"/>
          <w:bdr w:val="single" w:sz="8" w:space="0" w:color="auto"/>
        </w:rPr>
        <w:t>underlying</w:t>
      </w:r>
      <w:r w:rsidRPr="00B73240">
        <w:rPr>
          <w:sz w:val="16"/>
        </w:rPr>
        <w:t xml:space="preserve"> economic </w:t>
      </w:r>
      <w:r w:rsidRPr="0009122A">
        <w:rPr>
          <w:b/>
          <w:iCs/>
          <w:u w:val="single"/>
          <w:bdr w:val="single" w:sz="8" w:space="0" w:color="auto"/>
        </w:rPr>
        <w:t>assumptions</w:t>
      </w:r>
      <w:r w:rsidRPr="00B73240">
        <w:rPr>
          <w:sz w:val="16"/>
        </w:rPr>
        <w:t xml:space="preserve">, which in turn drive the alarmist impacts. </w:t>
      </w:r>
      <w:r w:rsidRPr="0009122A">
        <w:rPr>
          <w:u w:val="single"/>
        </w:rPr>
        <w:t>The result</w:t>
      </w:r>
      <w:r w:rsidRPr="00B73240">
        <w:rPr>
          <w:sz w:val="16"/>
        </w:rPr>
        <w:t xml:space="preserve"> </w:t>
      </w:r>
      <w:r w:rsidRPr="0009122A">
        <w:rPr>
          <w:b/>
          <w:iCs/>
          <w:u w:val="single"/>
          <w:bdr w:val="single" w:sz="8" w:space="0" w:color="auto"/>
        </w:rPr>
        <w:t>cannot withstand critical analysis</w:t>
      </w:r>
      <w:r w:rsidRPr="00B73240">
        <w:rPr>
          <w:sz w:val="16"/>
        </w:rPr>
        <w:t xml:space="preserve">. Economists Ian Castles and David Henderson, for example, show the extent to which the analysis is driven by the desire to reach predetermined outcomes.50 Other economists have similarly wondered what purpose was served by pursuing such unrealistic scenarios. It is hard to credit the defense put forward by Mike Hulme, one of the creators of the scenarios, that the IPCC is not engaged in forecasting the future but in creating “plausible” story lines of what might happen under various scenarios.51 </w:t>
      </w:r>
      <w:r w:rsidRPr="00646134">
        <w:rPr>
          <w:u w:val="single"/>
        </w:rPr>
        <w:t>Each</w:t>
      </w:r>
      <w:r w:rsidRPr="00B73240">
        <w:rPr>
          <w:sz w:val="16"/>
        </w:rPr>
        <w:t xml:space="preserve"> </w:t>
      </w:r>
      <w:r w:rsidRPr="00646134">
        <w:rPr>
          <w:b/>
          <w:iCs/>
          <w:u w:val="single"/>
          <w:bdr w:val="single" w:sz="8" w:space="0" w:color="auto"/>
        </w:rPr>
        <w:t>scare scenario</w:t>
      </w:r>
      <w:r w:rsidRPr="00B73240">
        <w:rPr>
          <w:sz w:val="16"/>
        </w:rPr>
        <w:t xml:space="preserve"> </w:t>
      </w:r>
      <w:r w:rsidRPr="00646134">
        <w:rPr>
          <w:u w:val="single"/>
        </w:rPr>
        <w:t xml:space="preserve">is </w:t>
      </w:r>
      <w:r w:rsidRPr="00D14E0C">
        <w:rPr>
          <w:u w:val="single"/>
        </w:rPr>
        <w:t xml:space="preserve">based on </w:t>
      </w:r>
      <w:r w:rsidRPr="0026229A">
        <w:rPr>
          <w:highlight w:val="yellow"/>
          <w:u w:val="single"/>
        </w:rPr>
        <w:t>linear projections without</w:t>
      </w:r>
      <w:r w:rsidRPr="00B73240">
        <w:rPr>
          <w:sz w:val="16"/>
          <w:highlight w:val="yellow"/>
        </w:rPr>
        <w:t xml:space="preserve"> </w:t>
      </w:r>
      <w:r w:rsidRPr="0026229A">
        <w:rPr>
          <w:b/>
          <w:iCs/>
          <w:highlight w:val="yellow"/>
          <w:u w:val="single"/>
          <w:bdr w:val="single" w:sz="8" w:space="0" w:color="auto"/>
        </w:rPr>
        <w:t>any reference to tech</w:t>
      </w:r>
      <w:r w:rsidRPr="0009122A">
        <w:rPr>
          <w:b/>
          <w:iCs/>
          <w:u w:val="single"/>
          <w:bdr w:val="single" w:sz="8" w:space="0" w:color="auto"/>
        </w:rPr>
        <w:t xml:space="preserve">nological developments </w:t>
      </w:r>
      <w:r w:rsidRPr="0026229A">
        <w:rPr>
          <w:b/>
          <w:iCs/>
          <w:highlight w:val="yellow"/>
          <w:u w:val="single"/>
          <w:bdr w:val="single" w:sz="8" w:space="0" w:color="auto"/>
        </w:rPr>
        <w:t>or adaptation</w:t>
      </w:r>
      <w:r w:rsidRPr="00B73240">
        <w:rPr>
          <w:sz w:val="16"/>
        </w:rPr>
        <w:t xml:space="preserve">. If, on a similar linear basis, our Victorian ancestors in the UK, worried about rapid urbanization and population growth in London, had made similar projections, they would have pointed to the looming crisis arising from reliance on horse-drawn carriages and omnibuses; they would have concluded that by the middle of the 20th century, London would be knee-deep in horse manure, and all of the southern counties would be required to grow the oats and hay to feed and bed the required number of horses. Technology progressed and London adapted. </w:t>
      </w:r>
      <w:r w:rsidRPr="00646134">
        <w:rPr>
          <w:b/>
          <w:iCs/>
          <w:u w:val="single"/>
          <w:bdr w:val="single" w:sz="8" w:space="0" w:color="auto"/>
        </w:rPr>
        <w:t>Why should the rest of humanity not be able to do likewise</w:t>
      </w:r>
      <w:r w:rsidRPr="00B73240">
        <w:rPr>
          <w:sz w:val="16"/>
        </w:rPr>
        <w:t xml:space="preserve"> </w:t>
      </w:r>
      <w:r w:rsidRPr="00646134">
        <w:rPr>
          <w:u w:val="single"/>
        </w:rPr>
        <w:t xml:space="preserve">in the face of </w:t>
      </w:r>
      <w:r w:rsidRPr="0026229A">
        <w:rPr>
          <w:highlight w:val="yellow"/>
          <w:u w:val="single"/>
        </w:rPr>
        <w:t>a trivial rise in temperature over</w:t>
      </w:r>
      <w:r w:rsidRPr="00646134">
        <w:rPr>
          <w:u w:val="single"/>
        </w:rPr>
        <w:t xml:space="preserve"> the course of </w:t>
      </w:r>
      <w:r w:rsidRPr="00646134">
        <w:rPr>
          <w:b/>
          <w:iCs/>
          <w:u w:val="single"/>
          <w:bdr w:val="single" w:sz="8" w:space="0" w:color="auto"/>
        </w:rPr>
        <w:t xml:space="preserve">more than </w:t>
      </w:r>
      <w:r w:rsidRPr="0026229A">
        <w:rPr>
          <w:b/>
          <w:iCs/>
          <w:highlight w:val="yellow"/>
          <w:u w:val="single"/>
          <w:bdr w:val="single" w:sz="8" w:space="0" w:color="auto"/>
        </w:rPr>
        <w:t>a century</w:t>
      </w:r>
      <w:r w:rsidRPr="00B73240">
        <w:rPr>
          <w:sz w:val="16"/>
        </w:rPr>
        <w:t xml:space="preserve">? </w:t>
      </w:r>
      <w:r w:rsidRPr="00646134">
        <w:rPr>
          <w:u w:val="single"/>
        </w:rPr>
        <w:t>The</w:t>
      </w:r>
      <w:r w:rsidRPr="0009122A">
        <w:rPr>
          <w:u w:val="single"/>
        </w:rPr>
        <w:t xml:space="preserve"> work on physical impacts is</w:t>
      </w:r>
      <w:r w:rsidRPr="00B73240">
        <w:rPr>
          <w:sz w:val="16"/>
        </w:rPr>
        <w:t xml:space="preserve"> </w:t>
      </w:r>
      <w:r w:rsidRPr="0009122A">
        <w:rPr>
          <w:b/>
          <w:iCs/>
          <w:u w:val="single"/>
          <w:bdr w:val="single" w:sz="8" w:space="0" w:color="auto"/>
        </w:rPr>
        <w:t>equally over the top</w:t>
      </w:r>
      <w:r w:rsidRPr="00B73240">
        <w:rPr>
          <w:sz w:val="16"/>
        </w:rPr>
        <w:t xml:space="preserve">. </w:t>
      </w:r>
      <w:r w:rsidRPr="0009122A">
        <w:rPr>
          <w:u w:val="single"/>
        </w:rPr>
        <w:t xml:space="preserve">All the </w:t>
      </w:r>
      <w:r w:rsidRPr="0026229A">
        <w:rPr>
          <w:highlight w:val="yellow"/>
          <w:u w:val="single"/>
        </w:rPr>
        <w:t>scenarios</w:t>
      </w:r>
      <w:r w:rsidRPr="0009122A">
        <w:rPr>
          <w:u w:val="single"/>
        </w:rPr>
        <w:t xml:space="preserve"> assume</w:t>
      </w:r>
      <w:r w:rsidRPr="00B73240">
        <w:rPr>
          <w:sz w:val="16"/>
        </w:rPr>
        <w:t xml:space="preserve"> </w:t>
      </w:r>
      <w:r w:rsidRPr="0009122A">
        <w:rPr>
          <w:b/>
          <w:iCs/>
          <w:u w:val="single"/>
          <w:bdr w:val="single" w:sz="8" w:space="0" w:color="auto"/>
        </w:rPr>
        <w:t>only negative impacts</w:t>
      </w:r>
      <w:r w:rsidRPr="00B73240">
        <w:rPr>
          <w:sz w:val="16"/>
        </w:rPr>
        <w:t xml:space="preserve">, </w:t>
      </w:r>
      <w:r w:rsidRPr="0009122A">
        <w:rPr>
          <w:u w:val="single"/>
        </w:rPr>
        <w:t>ignore the reality of</w:t>
      </w:r>
      <w:r w:rsidRPr="00B73240">
        <w:rPr>
          <w:sz w:val="16"/>
        </w:rPr>
        <w:t xml:space="preserve"> </w:t>
      </w:r>
      <w:r w:rsidRPr="0009122A">
        <w:rPr>
          <w:b/>
          <w:iCs/>
          <w:u w:val="single"/>
          <w:bdr w:val="single" w:sz="8" w:space="0" w:color="auto"/>
        </w:rPr>
        <w:t>adaptation</w:t>
      </w:r>
      <w:r w:rsidRPr="00B73240">
        <w:rPr>
          <w:sz w:val="16"/>
        </w:rPr>
        <w:t xml:space="preserve">, </w:t>
      </w:r>
      <w:r w:rsidRPr="0009122A">
        <w:rPr>
          <w:u w:val="single"/>
        </w:rPr>
        <w:t xml:space="preserve">and </w:t>
      </w:r>
      <w:r w:rsidRPr="0026229A">
        <w:rPr>
          <w:highlight w:val="yellow"/>
          <w:u w:val="single"/>
        </w:rPr>
        <w:t>attribute</w:t>
      </w:r>
      <w:r w:rsidRPr="0009122A">
        <w:rPr>
          <w:u w:val="single"/>
        </w:rPr>
        <w:t xml:space="preserve"> </w:t>
      </w:r>
      <w:proofErr w:type="gramStart"/>
      <w:r w:rsidRPr="0009122A">
        <w:rPr>
          <w:b/>
          <w:iCs/>
          <w:u w:val="single"/>
          <w:bdr w:val="single" w:sz="8" w:space="0" w:color="auto"/>
        </w:rPr>
        <w:t xml:space="preserve">any and </w:t>
      </w:r>
      <w:r w:rsidRPr="0026229A">
        <w:rPr>
          <w:b/>
          <w:iCs/>
          <w:highlight w:val="yellow"/>
          <w:u w:val="single"/>
          <w:bdr w:val="single" w:sz="8" w:space="0" w:color="auto"/>
        </w:rPr>
        <w:t>all</w:t>
      </w:r>
      <w:proofErr w:type="gramEnd"/>
      <w:r w:rsidRPr="0026229A">
        <w:rPr>
          <w:b/>
          <w:iCs/>
          <w:highlight w:val="yellow"/>
          <w:u w:val="single"/>
          <w:bdr w:val="single" w:sz="8" w:space="0" w:color="auto"/>
        </w:rPr>
        <w:t xml:space="preserve"> things bad</w:t>
      </w:r>
      <w:r w:rsidRPr="0026229A">
        <w:rPr>
          <w:highlight w:val="yellow"/>
          <w:u w:val="single"/>
        </w:rPr>
        <w:t xml:space="preserve"> to</w:t>
      </w:r>
      <w:r w:rsidRPr="0009122A">
        <w:rPr>
          <w:u w:val="single"/>
        </w:rPr>
        <w:t xml:space="preserve"> global </w:t>
      </w:r>
      <w:r w:rsidRPr="0026229A">
        <w:rPr>
          <w:highlight w:val="yellow"/>
          <w:u w:val="single"/>
        </w:rPr>
        <w:t>warming</w:t>
      </w:r>
      <w:r w:rsidRPr="00B73240">
        <w:rPr>
          <w:sz w:val="16"/>
        </w:rPr>
        <w:t xml:space="preserve">. </w:t>
      </w:r>
      <w:r w:rsidRPr="0009122A">
        <w:rPr>
          <w:u w:val="single"/>
        </w:rPr>
        <w:t>Assuming the GHG theory to be correct means that its impact would be most evident at night and during the winter</w:t>
      </w:r>
      <w:r w:rsidRPr="00B73240">
        <w:rPr>
          <w:sz w:val="16"/>
        </w:rPr>
        <w:t xml:space="preserve"> in reducing atmospheric heat loss to outer space.52 It would have greater impact in increasing minimum temperatures than in increasing maximum temperatures. Secondary </w:t>
      </w:r>
      <w:r w:rsidRPr="0009122A">
        <w:rPr>
          <w:u w:val="single"/>
        </w:rPr>
        <w:t>studies</w:t>
      </w:r>
      <w:r w:rsidRPr="00B73240">
        <w:rPr>
          <w:sz w:val="16"/>
        </w:rPr>
        <w:t xml:space="preserve">, however, generally </w:t>
      </w:r>
      <w:r w:rsidRPr="0009122A">
        <w:rPr>
          <w:b/>
          <w:iCs/>
          <w:u w:val="single"/>
          <w:bdr w:val="single" w:sz="8" w:space="0" w:color="auto"/>
        </w:rPr>
        <w:t>ignore this facet</w:t>
      </w:r>
      <w:r w:rsidRPr="00B73240">
        <w:rPr>
          <w:sz w:val="16"/>
        </w:rPr>
        <w:t xml:space="preserve"> of the hypothesis. </w:t>
      </w:r>
      <w:r w:rsidRPr="0009122A">
        <w:rPr>
          <w:u w:val="single"/>
        </w:rPr>
        <w:t>The IPCC believes that a warmer world will harm human health</w:t>
      </w:r>
      <w:r w:rsidRPr="00B73240">
        <w:rPr>
          <w:sz w:val="16"/>
        </w:rPr>
        <w:t xml:space="preserve"> </w:t>
      </w:r>
      <w:r w:rsidRPr="0009122A">
        <w:rPr>
          <w:u w:val="single"/>
        </w:rPr>
        <w:t>due</w:t>
      </w:r>
      <w:r w:rsidRPr="00B73240">
        <w:rPr>
          <w:sz w:val="16"/>
        </w:rPr>
        <w:t xml:space="preserve">, for example, </w:t>
      </w:r>
      <w:r w:rsidRPr="0009122A">
        <w:rPr>
          <w:u w:val="single"/>
        </w:rPr>
        <w:t xml:space="preserve">to increased </w:t>
      </w:r>
      <w:r w:rsidRPr="00BB27D6">
        <w:rPr>
          <w:u w:val="single"/>
        </w:rPr>
        <w:t xml:space="preserve">disease, malnutrition, </w:t>
      </w:r>
      <w:proofErr w:type="gramStart"/>
      <w:r w:rsidRPr="00BB27D6">
        <w:rPr>
          <w:u w:val="single"/>
        </w:rPr>
        <w:t>heat-waves</w:t>
      </w:r>
      <w:proofErr w:type="gramEnd"/>
      <w:r w:rsidRPr="00BB27D6">
        <w:rPr>
          <w:u w:val="single"/>
        </w:rPr>
        <w:t>, floods, storms</w:t>
      </w:r>
      <w:r w:rsidRPr="0009122A">
        <w:rPr>
          <w:u w:val="single"/>
        </w:rPr>
        <w:t>, and cardiovascular incidents</w:t>
      </w:r>
      <w:r w:rsidRPr="00B73240">
        <w:rPr>
          <w:sz w:val="16"/>
        </w:rPr>
        <w:t xml:space="preserve">. As already </w:t>
      </w:r>
      <w:proofErr w:type="gramStart"/>
      <w:r w:rsidRPr="00B73240">
        <w:rPr>
          <w:sz w:val="16"/>
        </w:rPr>
        <w:t>noted</w:t>
      </w:r>
      <w:proofErr w:type="gramEnd"/>
      <w:r w:rsidRPr="00B73240">
        <w:rPr>
          <w:sz w:val="16"/>
        </w:rPr>
        <w:t xml:space="preserve"> </w:t>
      </w:r>
      <w:r w:rsidRPr="0026229A">
        <w:rPr>
          <w:b/>
          <w:iCs/>
          <w:highlight w:val="yellow"/>
          <w:u w:val="single"/>
          <w:bdr w:val="single" w:sz="8" w:space="0" w:color="auto"/>
        </w:rPr>
        <w:t>there is no basis for</w:t>
      </w:r>
      <w:r w:rsidRPr="0009122A">
        <w:rPr>
          <w:b/>
          <w:iCs/>
          <w:u w:val="single"/>
          <w:bdr w:val="single" w:sz="8" w:space="0" w:color="auto"/>
        </w:rPr>
        <w:t xml:space="preserve"> the claim about </w:t>
      </w:r>
      <w:r w:rsidRPr="0026229A">
        <w:rPr>
          <w:b/>
          <w:iCs/>
          <w:highlight w:val="yellow"/>
          <w:u w:val="single"/>
          <w:bdr w:val="single" w:sz="8" w:space="0" w:color="auto"/>
        </w:rPr>
        <w:t>severe-weather</w:t>
      </w:r>
      <w:r w:rsidRPr="0009122A">
        <w:rPr>
          <w:b/>
          <w:iCs/>
          <w:u w:val="single"/>
          <w:bdr w:val="single" w:sz="8" w:space="0" w:color="auto"/>
        </w:rPr>
        <w:t xml:space="preserve">-related </w:t>
      </w:r>
      <w:r w:rsidRPr="0026229A">
        <w:rPr>
          <w:b/>
          <w:iCs/>
          <w:highlight w:val="yellow"/>
          <w:u w:val="single"/>
          <w:bdr w:val="single" w:sz="8" w:space="0" w:color="auto"/>
        </w:rPr>
        <w:t>threats</w:t>
      </w:r>
      <w:r w:rsidRPr="0009122A">
        <w:rPr>
          <w:b/>
          <w:iCs/>
          <w:u w:val="single"/>
          <w:bdr w:val="single" w:sz="8" w:space="0" w:color="auto"/>
        </w:rPr>
        <w:t xml:space="preserve"> or malnutrition</w:t>
      </w:r>
      <w:r w:rsidRPr="00B73240">
        <w:rPr>
          <w:sz w:val="16"/>
        </w:rPr>
        <w:t xml:space="preserve">. The claim about heat-related deaths gained a boost during the summer of 2003 because of the tragedy of some 15,000 alleged heat-related deaths in France as elderly people stayed behind in city apartments without air conditioning while their children enjoyed the heat at the </w:t>
      </w:r>
      <w:proofErr w:type="gramStart"/>
      <w:r w:rsidRPr="00B73240">
        <w:rPr>
          <w:sz w:val="16"/>
        </w:rPr>
        <w:t>sea shore</w:t>
      </w:r>
      <w:proofErr w:type="gramEnd"/>
      <w:r w:rsidRPr="00B73240">
        <w:rPr>
          <w:sz w:val="16"/>
        </w:rPr>
        <w:t xml:space="preserve"> during the August vacation. Epidemiological studies of so-called "excess" deaths resulting from heat waves are abused to get the desired results. Similar studies of the impact of cold spells show that they are far more lethal than heat waves and that it is much easier to adapt to heat than to cold.53 More fundamentally, this, like most of the alarmist literature, ignores the basics of the AGW hypothesis: the world will not see an exponential increase in summer, daytime heat (and thus more heat waves), but a decrease in night-time and winter cooling, particularly at higher latitudes and altitudes. Based on the AGW hypothesis, Canada, China, Korea, Northern Europe, Australia, New Zealand, South Africa, Chile, and Argentina will see warmer winters and warmer nights. There are clear benefits to such a development, even if there may also be problems, but the AGW </w:t>
      </w:r>
      <w:r w:rsidRPr="00B73240">
        <w:rPr>
          <w:sz w:val="16"/>
        </w:rPr>
        <w:lastRenderedPageBreak/>
        <w:t xml:space="preserve">industry tends to ignore the positive aspects of their alarmist scenarios. The feared </w:t>
      </w:r>
      <w:r w:rsidRPr="0026229A">
        <w:rPr>
          <w:highlight w:val="yellow"/>
          <w:u w:val="single"/>
        </w:rPr>
        <w:t xml:space="preserve">spread </w:t>
      </w:r>
      <w:r w:rsidRPr="00646134">
        <w:rPr>
          <w:u w:val="single"/>
        </w:rPr>
        <w:t>of malaria</w:t>
      </w:r>
      <w:r w:rsidRPr="00B73240">
        <w:rPr>
          <w:sz w:val="16"/>
        </w:rPr>
        <w:t xml:space="preserve">, a </w:t>
      </w:r>
      <w:proofErr w:type="gramStart"/>
      <w:r w:rsidRPr="00B73240">
        <w:rPr>
          <w:sz w:val="16"/>
        </w:rPr>
        <w:t>much repeated</w:t>
      </w:r>
      <w:proofErr w:type="gramEnd"/>
      <w:r w:rsidRPr="00B73240">
        <w:rPr>
          <w:sz w:val="16"/>
        </w:rPr>
        <w:t xml:space="preserve"> claim, </w:t>
      </w:r>
      <w:r w:rsidRPr="0026229A">
        <w:rPr>
          <w:highlight w:val="yellow"/>
          <w:u w:val="single"/>
        </w:rPr>
        <w:t>is</w:t>
      </w:r>
      <w:r w:rsidRPr="0009122A">
        <w:rPr>
          <w:u w:val="single"/>
        </w:rPr>
        <w:t xml:space="preserve"> largely </w:t>
      </w:r>
      <w:r w:rsidRPr="0026229A">
        <w:rPr>
          <w:highlight w:val="yellow"/>
          <w:u w:val="single"/>
        </w:rPr>
        <w:t>unrelated to climate</w:t>
      </w:r>
      <w:r w:rsidRPr="00B73240">
        <w:rPr>
          <w:sz w:val="16"/>
        </w:rPr>
        <w:t xml:space="preserve">. </w:t>
      </w:r>
      <w:r w:rsidRPr="0009122A">
        <w:rPr>
          <w:u w:val="single"/>
        </w:rPr>
        <w:t xml:space="preserve">Malaria’s </w:t>
      </w:r>
      <w:r w:rsidRPr="00BB27D6">
        <w:rPr>
          <w:u w:val="single"/>
        </w:rPr>
        <w:t>worst recorded outbreak</w:t>
      </w:r>
      <w:r w:rsidRPr="00BB27D6">
        <w:rPr>
          <w:sz w:val="16"/>
        </w:rPr>
        <w:t xml:space="preserve"> </w:t>
      </w:r>
      <w:r w:rsidRPr="00BB27D6">
        <w:rPr>
          <w:b/>
          <w:iCs/>
          <w:u w:val="single"/>
          <w:bdr w:val="single" w:sz="8" w:space="0" w:color="auto"/>
        </w:rPr>
        <w:t>was in Siberia long before there was any discussion of AGW</w:t>
      </w:r>
      <w:r w:rsidRPr="00BB27D6">
        <w:rPr>
          <w:sz w:val="16"/>
        </w:rPr>
        <w:t>.</w:t>
      </w:r>
      <w:r w:rsidRPr="00B73240">
        <w:rPr>
          <w:sz w:val="16"/>
        </w:rPr>
        <w:t xml:space="preserve"> Similarly, the building of the Rideau Canal in Ottawa in the 1820s was severely hampered by outbreaks of malaria due to the proximity of mosquito-infested wetlands in the area. Malaria remains widespread in tropical countries today in part because of the UN’s lengthy embargo on the use of DDT, the legacy of an earlier alarmist disaster. Temperature is but one factor, and a minor one at that, in the multiple factors that affect the rise or decline in the presence of disease-spreading mosquitoes. Wealthier western countries have pursued public health strategies that have reduced the incidence of the dis- ease in their countries. Entomologist Paul Reiter, widely recognized as the leading specialist on malaria vectors and a contributor to some of the early work of the IPCC, was aghast to learn how his careful and systematic analysis of the potential impacts had been twisted in ways that he could not endorse. In a recent paper, he concludes: “Simplistic reasoning on the future prevalence of malaria is ill-founded; malaria is not limited by climate in most temperate regions, nor in the tropics, and in nearly all cases, ’new' malaria at high altitudes is well below the maximum altitudinal limits for transmission. Future changes in climate may alter the prevalence and incidence of the disease, but obsessive emphasis on ’global warming' as a dominant parameter is indefensible; the principal determinants are linked to ecological and societal change, politics and economics.”54 </w:t>
      </w:r>
      <w:r w:rsidRPr="0026229A">
        <w:rPr>
          <w:b/>
          <w:iCs/>
          <w:highlight w:val="yellow"/>
          <w:u w:val="single"/>
          <w:bdr w:val="single" w:sz="8" w:space="0" w:color="auto"/>
        </w:rPr>
        <w:t>Catastrophic species loss</w:t>
      </w:r>
      <w:r w:rsidRPr="00B73240">
        <w:rPr>
          <w:sz w:val="16"/>
        </w:rPr>
        <w:t xml:space="preserve"> </w:t>
      </w:r>
      <w:r w:rsidRPr="0009122A">
        <w:rPr>
          <w:u w:val="single"/>
        </w:rPr>
        <w:t xml:space="preserve">similarly </w:t>
      </w:r>
      <w:r w:rsidRPr="00BB27D6">
        <w:rPr>
          <w:u w:val="single"/>
        </w:rPr>
        <w:t>has</w:t>
      </w:r>
      <w:r w:rsidRPr="00BB27D6">
        <w:rPr>
          <w:sz w:val="16"/>
        </w:rPr>
        <w:t xml:space="preserve"> </w:t>
      </w:r>
      <w:r w:rsidRPr="00BB27D6">
        <w:rPr>
          <w:b/>
          <w:iCs/>
          <w:u w:val="single"/>
          <w:bdr w:val="single" w:sz="8" w:space="0" w:color="auto"/>
        </w:rPr>
        <w:t xml:space="preserve">little foundation </w:t>
      </w:r>
      <w:r w:rsidRPr="0009122A">
        <w:rPr>
          <w:b/>
          <w:iCs/>
          <w:u w:val="single"/>
          <w:bdr w:val="single" w:sz="8" w:space="0" w:color="auto"/>
        </w:rPr>
        <w:t>in past experience</w:t>
      </w:r>
      <w:r w:rsidRPr="00B73240">
        <w:rPr>
          <w:sz w:val="16"/>
        </w:rPr>
        <w:t xml:space="preserve">.55 </w:t>
      </w:r>
      <w:r w:rsidRPr="0009122A">
        <w:rPr>
          <w:u w:val="single"/>
        </w:rPr>
        <w:t>Even if the GHG hypothesis were to be correct</w:t>
      </w:r>
      <w:r w:rsidRPr="00B73240">
        <w:rPr>
          <w:sz w:val="16"/>
        </w:rPr>
        <w:t xml:space="preserve">, </w:t>
      </w:r>
      <w:r w:rsidRPr="0009122A">
        <w:rPr>
          <w:b/>
          <w:iCs/>
          <w:u w:val="single"/>
          <w:bdr w:val="single" w:sz="8" w:space="0" w:color="auto"/>
        </w:rPr>
        <w:t xml:space="preserve">its </w:t>
      </w:r>
      <w:r w:rsidRPr="0026229A">
        <w:rPr>
          <w:b/>
          <w:iCs/>
          <w:highlight w:val="yellow"/>
          <w:u w:val="single"/>
          <w:bdr w:val="single" w:sz="8" w:space="0" w:color="auto"/>
        </w:rPr>
        <w:t>impact would be slow</w:t>
      </w:r>
      <w:r w:rsidRPr="00B73240">
        <w:rPr>
          <w:sz w:val="16"/>
        </w:rPr>
        <w:t xml:space="preserve">, </w:t>
      </w:r>
      <w:r w:rsidRPr="0026229A">
        <w:rPr>
          <w:b/>
          <w:iCs/>
          <w:highlight w:val="yellow"/>
          <w:u w:val="single"/>
          <w:bdr w:val="single" w:sz="8" w:space="0" w:color="auto"/>
        </w:rPr>
        <w:t xml:space="preserve">providing </w:t>
      </w:r>
      <w:r w:rsidRPr="00D14E0C">
        <w:rPr>
          <w:b/>
          <w:iCs/>
          <w:u w:val="single"/>
          <w:bdr w:val="single" w:sz="8" w:space="0" w:color="auto"/>
        </w:rPr>
        <w:t>significant</w:t>
      </w:r>
      <w:r w:rsidRPr="0009122A">
        <w:rPr>
          <w:b/>
          <w:iCs/>
          <w:u w:val="single"/>
          <w:bdr w:val="single" w:sz="8" w:space="0" w:color="auto"/>
        </w:rPr>
        <w:t xml:space="preserve"> scope and </w:t>
      </w:r>
      <w:r w:rsidRPr="0026229A">
        <w:rPr>
          <w:b/>
          <w:iCs/>
          <w:highlight w:val="yellow"/>
          <w:u w:val="single"/>
          <w:bdr w:val="single" w:sz="8" w:space="0" w:color="auto"/>
        </w:rPr>
        <w:t>opportunity for adaptation</w:t>
      </w:r>
      <w:r w:rsidRPr="00B73240">
        <w:rPr>
          <w:sz w:val="16"/>
        </w:rPr>
        <w:t xml:space="preserve">, </w:t>
      </w:r>
      <w:r w:rsidRPr="0009122A">
        <w:rPr>
          <w:u w:val="single"/>
        </w:rPr>
        <w:t>including by ﬂora and fauna</w:t>
      </w:r>
      <w:r w:rsidRPr="00B73240">
        <w:rPr>
          <w:sz w:val="16"/>
        </w:rPr>
        <w:t xml:space="preserve">. One of the more irresponsible claims was made by a group of UK </w:t>
      </w:r>
      <w:r w:rsidRPr="0009122A">
        <w:rPr>
          <w:u w:val="single"/>
        </w:rPr>
        <w:t>modelers</w:t>
      </w:r>
      <w:r w:rsidRPr="00B73240">
        <w:rPr>
          <w:sz w:val="16"/>
        </w:rPr>
        <w:t xml:space="preserve"> who </w:t>
      </w:r>
      <w:r w:rsidRPr="0009122A">
        <w:rPr>
          <w:u w:val="single"/>
        </w:rPr>
        <w:t>fed wildly improbable scenarios and data into their computers and produced the much-touted claim of massive species loss</w:t>
      </w:r>
      <w:r w:rsidRPr="00B73240">
        <w:rPr>
          <w:sz w:val="16"/>
        </w:rPr>
        <w:t xml:space="preserve"> by the end of the century. </w:t>
      </w:r>
      <w:r w:rsidRPr="0009122A">
        <w:rPr>
          <w:u w:val="single"/>
        </w:rPr>
        <w:t>There are literally</w:t>
      </w:r>
      <w:r w:rsidRPr="00B73240">
        <w:rPr>
          <w:sz w:val="16"/>
        </w:rPr>
        <w:t xml:space="preserve"> </w:t>
      </w:r>
      <w:r w:rsidRPr="0009122A">
        <w:rPr>
          <w:b/>
          <w:iCs/>
          <w:u w:val="single"/>
          <w:bdr w:val="single" w:sz="8" w:space="0" w:color="auto"/>
        </w:rPr>
        <w:t>thousands of websites</w:t>
      </w:r>
      <w:r w:rsidRPr="00B73240">
        <w:rPr>
          <w:sz w:val="16"/>
        </w:rPr>
        <w:t xml:space="preserve"> </w:t>
      </w:r>
      <w:r w:rsidRPr="0009122A">
        <w:rPr>
          <w:b/>
          <w:iCs/>
          <w:u w:val="single"/>
          <w:bdr w:val="single" w:sz="8" w:space="0" w:color="auto"/>
        </w:rPr>
        <w:t>devoted to spreading alarm about species loss</w:t>
      </w:r>
      <w:r w:rsidRPr="00B73240">
        <w:rPr>
          <w:sz w:val="16"/>
        </w:rPr>
        <w:t xml:space="preserve"> and biodiversity. </w:t>
      </w:r>
      <w:r w:rsidRPr="0009122A">
        <w:rPr>
          <w:u w:val="single"/>
        </w:rPr>
        <w:t>Global warming is</w:t>
      </w:r>
      <w:r w:rsidRPr="00B73240">
        <w:rPr>
          <w:sz w:val="16"/>
        </w:rPr>
        <w:t xml:space="preserve"> </w:t>
      </w:r>
      <w:r w:rsidRPr="0009122A">
        <w:rPr>
          <w:b/>
          <w:iCs/>
          <w:u w:val="single"/>
          <w:bdr w:val="single" w:sz="8" w:space="0" w:color="auto"/>
        </w:rPr>
        <w:t>but one of many claimed human threats to the planet’s biodiversity</w:t>
      </w:r>
      <w:r w:rsidRPr="00B73240">
        <w:rPr>
          <w:sz w:val="16"/>
        </w:rPr>
        <w:t xml:space="preserve">. </w:t>
      </w:r>
      <w:r w:rsidRPr="0009122A">
        <w:rPr>
          <w:u w:val="single"/>
        </w:rPr>
        <w:t>The claims,</w:t>
      </w:r>
      <w:r w:rsidRPr="00B73240">
        <w:rPr>
          <w:sz w:val="16"/>
        </w:rPr>
        <w:t xml:space="preserve"> fortunately, </w:t>
      </w:r>
      <w:r w:rsidRPr="0009122A">
        <w:rPr>
          <w:u w:val="single"/>
        </w:rPr>
        <w:t>are largely hype</w:t>
      </w:r>
      <w:r w:rsidRPr="00B73240">
        <w:rPr>
          <w:sz w:val="16"/>
        </w:rPr>
        <w:t xml:space="preserve">, based on computer models and the estimate by Harvard naturalist Edward O. Wilson that 27,000 to 100,000 species are lost annually - a figure he advanced purely hypothetically but which has become one of the most persistent of environmental urban myths. The fact is that </w:t>
      </w:r>
      <w:r w:rsidRPr="0009122A">
        <w:rPr>
          <w:u w:val="single"/>
        </w:rPr>
        <w:t>scientists</w:t>
      </w:r>
      <w:r w:rsidRPr="00B73240">
        <w:rPr>
          <w:sz w:val="16"/>
        </w:rPr>
        <w:t xml:space="preserve"> </w:t>
      </w:r>
      <w:r w:rsidRPr="0009122A">
        <w:rPr>
          <w:b/>
          <w:iCs/>
          <w:u w:val="single"/>
          <w:bdr w:val="single" w:sz="8" w:space="0" w:color="auto"/>
        </w:rPr>
        <w:t>have no idea of the extent of the world's ﬂora and fauna</w:t>
      </w:r>
      <w:r w:rsidRPr="00B73240">
        <w:rPr>
          <w:sz w:val="16"/>
        </w:rPr>
        <w:t xml:space="preserve">, with estimates ranging from five million to 100 million species, and that </w:t>
      </w:r>
      <w:r w:rsidRPr="0009122A">
        <w:rPr>
          <w:u w:val="single"/>
        </w:rPr>
        <w:t>there are no reliable data about the rate of loss</w:t>
      </w:r>
      <w:r w:rsidRPr="00B73240">
        <w:rPr>
          <w:sz w:val="16"/>
        </w:rPr>
        <w:t xml:space="preserve">. By some estimates, </w:t>
      </w:r>
      <w:r w:rsidRPr="00BB27D6">
        <w:rPr>
          <w:u w:val="single"/>
        </w:rPr>
        <w:t>95 percent of the species that ever existed have been lost over the eons</w:t>
      </w:r>
      <w:r w:rsidRPr="00B73240">
        <w:rPr>
          <w:sz w:val="16"/>
        </w:rPr>
        <w:t xml:space="preserve">, most before humans became major players in altering their environment. A much more credible estimate of recent species loss comes from a surprising source, the UN Environmental Program. It reports that known </w:t>
      </w:r>
      <w:r w:rsidRPr="0026229A">
        <w:rPr>
          <w:b/>
          <w:iCs/>
          <w:highlight w:val="yellow"/>
          <w:u w:val="single"/>
          <w:bdr w:val="single" w:sz="8" w:space="0" w:color="auto"/>
        </w:rPr>
        <w:t>species loss is</w:t>
      </w:r>
      <w:r w:rsidRPr="0009122A">
        <w:rPr>
          <w:b/>
          <w:iCs/>
          <w:u w:val="single"/>
          <w:bdr w:val="single" w:sz="8" w:space="0" w:color="auto"/>
        </w:rPr>
        <w:t xml:space="preserve"> slowing reaching </w:t>
      </w:r>
      <w:r w:rsidRPr="0026229A">
        <w:rPr>
          <w:b/>
          <w:iCs/>
          <w:highlight w:val="yellow"/>
          <w:u w:val="single"/>
          <w:bdr w:val="single" w:sz="8" w:space="0" w:color="auto"/>
        </w:rPr>
        <w:t>its lowest</w:t>
      </w:r>
      <w:r w:rsidRPr="0009122A">
        <w:rPr>
          <w:b/>
          <w:iCs/>
          <w:u w:val="single"/>
          <w:bdr w:val="single" w:sz="8" w:space="0" w:color="auto"/>
        </w:rPr>
        <w:t xml:space="preserve"> level </w:t>
      </w:r>
      <w:r w:rsidRPr="0026229A">
        <w:rPr>
          <w:b/>
          <w:iCs/>
          <w:highlight w:val="yellow"/>
          <w:u w:val="single"/>
          <w:bdr w:val="single" w:sz="8" w:space="0" w:color="auto"/>
        </w:rPr>
        <w:t>in 500 years</w:t>
      </w:r>
      <w:r w:rsidRPr="00B73240">
        <w:rPr>
          <w:sz w:val="16"/>
        </w:rPr>
        <w:t xml:space="preserve"> in the last three decades of the 20th century, with some 20 reported extinctions despite increasing pressure on the biosphere from growing human population and industrialization.57 The alarmist community has also introduced the scientifically unknown concept of "locally extinct,” often meaning little more than that </w:t>
      </w:r>
      <w:r w:rsidRPr="0009122A">
        <w:rPr>
          <w:u w:val="single"/>
        </w:rPr>
        <w:t xml:space="preserve">a </w:t>
      </w:r>
      <w:r w:rsidRPr="0026229A">
        <w:rPr>
          <w:highlight w:val="yellow"/>
          <w:u w:val="single"/>
        </w:rPr>
        <w:t>species</w:t>
      </w:r>
      <w:r w:rsidRPr="0009122A">
        <w:rPr>
          <w:u w:val="single"/>
        </w:rPr>
        <w:t xml:space="preserve"> of plant or animal has </w:t>
      </w:r>
      <w:r w:rsidRPr="0026229A">
        <w:rPr>
          <w:highlight w:val="yellow"/>
          <w:u w:val="single"/>
        </w:rPr>
        <w:t>respond</w:t>
      </w:r>
      <w:r w:rsidRPr="0009122A">
        <w:rPr>
          <w:u w:val="single"/>
        </w:rPr>
        <w:t xml:space="preserve">ed to adverse conditions </w:t>
      </w:r>
      <w:r w:rsidRPr="0026229A">
        <w:rPr>
          <w:highlight w:val="yellow"/>
          <w:u w:val="single"/>
        </w:rPr>
        <w:t>by moving</w:t>
      </w:r>
      <w:r w:rsidRPr="0009122A">
        <w:rPr>
          <w:u w:val="single"/>
        </w:rPr>
        <w:t xml:space="preserve"> to more hospitable circumstances</w:t>
      </w:r>
      <w:r w:rsidRPr="00B73240">
        <w:rPr>
          <w:sz w:val="16"/>
        </w:rPr>
        <w:t xml:space="preserve">, e.g., birds or butterflies becoming more numerous north of their range and disappearing at its extreme southern extent. Idso et al. conclude: “Many </w:t>
      </w:r>
      <w:r w:rsidRPr="0026229A">
        <w:rPr>
          <w:highlight w:val="yellow"/>
          <w:u w:val="single"/>
        </w:rPr>
        <w:t>species have shown the ability to</w:t>
      </w:r>
      <w:r w:rsidRPr="00B73240">
        <w:rPr>
          <w:sz w:val="16"/>
          <w:highlight w:val="yellow"/>
        </w:rPr>
        <w:t xml:space="preserve"> </w:t>
      </w:r>
      <w:r w:rsidRPr="0026229A">
        <w:rPr>
          <w:b/>
          <w:iCs/>
          <w:highlight w:val="yellow"/>
          <w:u w:val="single"/>
          <w:bdr w:val="single" w:sz="8" w:space="0" w:color="auto"/>
        </w:rPr>
        <w:t>adapt rapidly</w:t>
      </w:r>
      <w:r w:rsidRPr="0009122A">
        <w:rPr>
          <w:b/>
          <w:iCs/>
          <w:u w:val="single"/>
          <w:bdr w:val="single" w:sz="8" w:space="0" w:color="auto"/>
        </w:rPr>
        <w:t xml:space="preserve"> to changes in climate</w:t>
      </w:r>
      <w:r w:rsidRPr="00B73240">
        <w:rPr>
          <w:sz w:val="16"/>
        </w:rPr>
        <w:t xml:space="preserve">. </w:t>
      </w:r>
      <w:r w:rsidRPr="0009122A">
        <w:rPr>
          <w:u w:val="single"/>
        </w:rPr>
        <w:t>Claims that global warming threatens</w:t>
      </w:r>
      <w:r w:rsidRPr="00B73240">
        <w:rPr>
          <w:sz w:val="16"/>
        </w:rPr>
        <w:t xml:space="preserve"> large numbers of species with </w:t>
      </w:r>
      <w:r w:rsidRPr="0009122A">
        <w:rPr>
          <w:b/>
          <w:iCs/>
          <w:u w:val="single"/>
          <w:bdr w:val="single" w:sz="8" w:space="0" w:color="auto"/>
        </w:rPr>
        <w:t>extinction</w:t>
      </w:r>
      <w:r w:rsidRPr="00B73240">
        <w:rPr>
          <w:sz w:val="16"/>
        </w:rPr>
        <w:t xml:space="preserve"> </w:t>
      </w:r>
      <w:r w:rsidRPr="0009122A">
        <w:rPr>
          <w:u w:val="single"/>
        </w:rPr>
        <w:t>typically rest on</w:t>
      </w:r>
      <w:r w:rsidRPr="00B73240">
        <w:rPr>
          <w:sz w:val="16"/>
        </w:rPr>
        <w:t xml:space="preserve"> a false definition of extinction (the loss of a particular population rather than </w:t>
      </w:r>
      <w:proofErr w:type="spellStart"/>
      <w:r w:rsidRPr="00B73240">
        <w:rPr>
          <w:sz w:val="16"/>
        </w:rPr>
        <w:t>en</w:t>
      </w:r>
      <w:proofErr w:type="spellEnd"/>
      <w:r w:rsidRPr="00B73240">
        <w:rPr>
          <w:sz w:val="16"/>
        </w:rPr>
        <w:t xml:space="preserve">- tire species) and </w:t>
      </w:r>
      <w:r w:rsidRPr="0009122A">
        <w:rPr>
          <w:b/>
          <w:iCs/>
          <w:u w:val="single"/>
          <w:bdr w:val="single" w:sz="8" w:space="0" w:color="auto"/>
        </w:rPr>
        <w:t>speculation rather than real-world evidence</w:t>
      </w:r>
      <w:r w:rsidRPr="00B73240">
        <w:rPr>
          <w:sz w:val="16"/>
        </w:rPr>
        <w:t xml:space="preserve">. </w:t>
      </w:r>
      <w:r w:rsidRPr="0009122A">
        <w:rPr>
          <w:u w:val="single"/>
        </w:rPr>
        <w:t xml:space="preserve">The </w:t>
      </w:r>
      <w:r w:rsidRPr="00646134">
        <w:rPr>
          <w:u w:val="single"/>
        </w:rPr>
        <w:t>world’s species have proven</w:t>
      </w:r>
      <w:r w:rsidRPr="00B73240">
        <w:rPr>
          <w:sz w:val="16"/>
        </w:rPr>
        <w:t xml:space="preserve"> </w:t>
      </w:r>
      <w:r w:rsidRPr="00646134">
        <w:rPr>
          <w:b/>
          <w:iCs/>
          <w:u w:val="single"/>
          <w:bdr w:val="single" w:sz="8" w:space="0" w:color="auto"/>
        </w:rPr>
        <w:t>very resilient</w:t>
      </w:r>
      <w:r w:rsidRPr="00B73240">
        <w:rPr>
          <w:sz w:val="16"/>
        </w:rPr>
        <w:t xml:space="preserve">, </w:t>
      </w:r>
      <w:r w:rsidRPr="00646134">
        <w:rPr>
          <w:u w:val="single"/>
        </w:rPr>
        <w:t>having survived past natural climate cycles that involved much greater warming and higher C02 concentrations than exist today or are likely to exist in the coming centuries?”</w:t>
      </w:r>
    </w:p>
    <w:p w14:paraId="093A917E" w14:textId="77777777" w:rsidR="00F33B55" w:rsidRDefault="00F33B55" w:rsidP="00F33B55">
      <w:pPr>
        <w:pStyle w:val="Heading4"/>
        <w:rPr>
          <w:rFonts w:ascii="Times New Roman" w:hAnsi="Times New Roman" w:cs="Times New Roman"/>
          <w:sz w:val="24"/>
        </w:rPr>
      </w:pPr>
      <w:r>
        <w:lastRenderedPageBreak/>
        <w:t>Warming Key to stop an Ice age</w:t>
      </w:r>
    </w:p>
    <w:p w14:paraId="26EC5788" w14:textId="77777777" w:rsidR="00F33B55" w:rsidRDefault="00F33B55" w:rsidP="00F33B55">
      <w:pPr>
        <w:pStyle w:val="NormalWeb"/>
        <w:spacing w:before="0" w:beforeAutospacing="0" w:after="160" w:afterAutospacing="0"/>
      </w:pPr>
      <w:r>
        <w:rPr>
          <w:color w:val="000000"/>
        </w:rPr>
        <w:t xml:space="preserve">Alex </w:t>
      </w:r>
      <w:r>
        <w:rPr>
          <w:b/>
          <w:bCs/>
          <w:color w:val="000000"/>
          <w:sz w:val="26"/>
          <w:szCs w:val="26"/>
        </w:rPr>
        <w:t>Morales</w:t>
      </w:r>
      <w:r>
        <w:rPr>
          <w:color w:val="000000"/>
        </w:rPr>
        <w:t>, 1-13-</w:t>
      </w:r>
      <w:r>
        <w:rPr>
          <w:b/>
          <w:bCs/>
          <w:color w:val="000000"/>
          <w:sz w:val="26"/>
          <w:szCs w:val="26"/>
        </w:rPr>
        <w:t>2016</w:t>
      </w:r>
      <w:r>
        <w:rPr>
          <w:color w:val="000000"/>
        </w:rPr>
        <w:t>, "The Good News on Global Warming: We've Delayed the Next Ice Age," Bloomberg, http://www.bloomberg.com/news/articles/2016-01-13/the-good-news-on-global-warming-we-ve-delayed-the-next-ice-age</w:t>
      </w:r>
    </w:p>
    <w:p w14:paraId="53E6BE31" w14:textId="77777777" w:rsidR="00F33B55" w:rsidRPr="00BB27D6" w:rsidRDefault="00F33B55" w:rsidP="00F33B55">
      <w:pPr>
        <w:spacing w:line="240" w:lineRule="auto"/>
        <w:rPr>
          <w:rFonts w:ascii="Times New Roman" w:eastAsia="Times New Roman" w:hAnsi="Times New Roman" w:cs="Times New Roman"/>
        </w:rPr>
      </w:pPr>
      <w:r w:rsidRPr="00BB27D6">
        <w:rPr>
          <w:rFonts w:eastAsia="Times New Roman"/>
          <w:color w:val="000000"/>
          <w:sz w:val="16"/>
          <w:szCs w:val="16"/>
        </w:rPr>
        <w:t xml:space="preserve">Global warming caused by fossil fuel </w:t>
      </w:r>
      <w:r w:rsidRPr="00BB27D6">
        <w:rPr>
          <w:rFonts w:eastAsia="Times New Roman"/>
          <w:color w:val="000000"/>
          <w:sz w:val="22"/>
          <w:szCs w:val="22"/>
          <w:u w:val="single"/>
        </w:rPr>
        <w:t>emissions</w:t>
      </w:r>
      <w:r w:rsidRPr="00BB27D6">
        <w:rPr>
          <w:rFonts w:eastAsia="Times New Roman"/>
          <w:color w:val="000000"/>
          <w:sz w:val="16"/>
          <w:szCs w:val="16"/>
        </w:rPr>
        <w:t xml:space="preserve"> is blamed by scientists for intensifying storms, raising sea </w:t>
      </w:r>
      <w:proofErr w:type="gramStart"/>
      <w:r w:rsidRPr="00BB27D6">
        <w:rPr>
          <w:rFonts w:eastAsia="Times New Roman"/>
          <w:color w:val="000000"/>
          <w:sz w:val="16"/>
          <w:szCs w:val="16"/>
        </w:rPr>
        <w:t>levels</w:t>
      </w:r>
      <w:proofErr w:type="gramEnd"/>
      <w:r w:rsidRPr="00BB27D6">
        <w:rPr>
          <w:rFonts w:eastAsia="Times New Roman"/>
          <w:color w:val="000000"/>
          <w:sz w:val="16"/>
          <w:szCs w:val="16"/>
        </w:rPr>
        <w:t xml:space="preserve"> and prolonging droughts. Now there’s growing evidence of a positive effect: we may </w:t>
      </w:r>
      <w:r w:rsidRPr="00BB27D6">
        <w:rPr>
          <w:rFonts w:eastAsia="Times New Roman"/>
          <w:color w:val="000000"/>
          <w:sz w:val="22"/>
          <w:szCs w:val="22"/>
          <w:u w:val="single"/>
        </w:rPr>
        <w:t xml:space="preserve">have delayed </w:t>
      </w:r>
      <w:r w:rsidRPr="00BB27D6">
        <w:rPr>
          <w:rFonts w:eastAsia="Times New Roman"/>
          <w:color w:val="000000"/>
          <w:sz w:val="22"/>
          <w:szCs w:val="22"/>
          <w:highlight w:val="cyan"/>
          <w:u w:val="single"/>
        </w:rPr>
        <w:t>the next ice age</w:t>
      </w:r>
      <w:r w:rsidRPr="00BB27D6">
        <w:rPr>
          <w:rFonts w:eastAsia="Times New Roman"/>
          <w:color w:val="000000"/>
          <w:sz w:val="16"/>
          <w:szCs w:val="16"/>
        </w:rPr>
        <w:t xml:space="preserve"> by 100,000 years or more. QUICKTAKE Climate Change </w:t>
      </w:r>
      <w:r w:rsidRPr="00BB27D6">
        <w:rPr>
          <w:rFonts w:eastAsia="Times New Roman"/>
          <w:color w:val="000000"/>
          <w:sz w:val="22"/>
          <w:szCs w:val="22"/>
          <w:u w:val="single"/>
        </w:rPr>
        <w:t xml:space="preserve">The conditions necessary for the onset of a new ice age were </w:t>
      </w:r>
      <w:r w:rsidRPr="00BB27D6">
        <w:rPr>
          <w:rFonts w:eastAsia="Times New Roman"/>
          <w:color w:val="000000"/>
          <w:sz w:val="22"/>
          <w:szCs w:val="22"/>
          <w:highlight w:val="cyan"/>
          <w:u w:val="single"/>
        </w:rPr>
        <w:t>narrowly missed</w:t>
      </w:r>
      <w:r w:rsidRPr="00BB27D6">
        <w:rPr>
          <w:rFonts w:eastAsia="Times New Roman"/>
          <w:color w:val="000000"/>
          <w:sz w:val="22"/>
          <w:szCs w:val="22"/>
          <w:u w:val="single"/>
        </w:rPr>
        <w:t xml:space="preserve"> at the beginning of the Industrial Revolution </w:t>
      </w:r>
      <w:r w:rsidRPr="00BB27D6">
        <w:rPr>
          <w:rFonts w:eastAsia="Times New Roman"/>
          <w:color w:val="000000"/>
          <w:sz w:val="22"/>
          <w:szCs w:val="22"/>
          <w:highlight w:val="cyan"/>
          <w:u w:val="single"/>
        </w:rPr>
        <w:t>in the 1800</w:t>
      </w:r>
      <w:r w:rsidRPr="00BB27D6">
        <w:rPr>
          <w:rFonts w:eastAsia="Times New Roman"/>
          <w:color w:val="000000"/>
          <w:sz w:val="16"/>
          <w:szCs w:val="16"/>
          <w:highlight w:val="cyan"/>
        </w:rPr>
        <w:t>s</w:t>
      </w:r>
      <w:r w:rsidRPr="00BB27D6">
        <w:rPr>
          <w:rFonts w:eastAsia="Times New Roman"/>
          <w:color w:val="000000"/>
          <w:sz w:val="22"/>
          <w:szCs w:val="22"/>
          <w:u w:val="single"/>
        </w:rPr>
        <w:t>, researchers at the Potsdam Institute for Climate Impact Research near Berlin wrote Wednesday in the journal Nature</w:t>
      </w:r>
      <w:r w:rsidRPr="00BB27D6">
        <w:rPr>
          <w:rFonts w:eastAsia="Times New Roman"/>
          <w:color w:val="000000"/>
          <w:sz w:val="16"/>
          <w:szCs w:val="16"/>
        </w:rPr>
        <w:t xml:space="preserve">. </w:t>
      </w:r>
      <w:r w:rsidRPr="00BB27D6">
        <w:rPr>
          <w:rFonts w:eastAsia="Times New Roman"/>
          <w:color w:val="000000"/>
          <w:sz w:val="22"/>
          <w:szCs w:val="22"/>
          <w:u w:val="single"/>
        </w:rPr>
        <w:t xml:space="preserve">Since then, </w:t>
      </w:r>
      <w:r w:rsidRPr="00BB27D6">
        <w:rPr>
          <w:rFonts w:eastAsia="Times New Roman"/>
          <w:color w:val="000000"/>
          <w:sz w:val="22"/>
          <w:szCs w:val="22"/>
          <w:highlight w:val="cyan"/>
          <w:u w:val="single"/>
        </w:rPr>
        <w:t>rising emissions</w:t>
      </w:r>
      <w:r w:rsidRPr="00BB27D6">
        <w:rPr>
          <w:rFonts w:eastAsia="Times New Roman"/>
          <w:color w:val="000000"/>
          <w:sz w:val="22"/>
          <w:szCs w:val="22"/>
          <w:u w:val="single"/>
        </w:rPr>
        <w:t xml:space="preserve"> of heat-trapping CO2 from burning oil, coal and gas </w:t>
      </w:r>
      <w:r w:rsidRPr="00BB27D6">
        <w:rPr>
          <w:rFonts w:eastAsia="Times New Roman"/>
          <w:color w:val="000000"/>
          <w:sz w:val="22"/>
          <w:szCs w:val="22"/>
          <w:highlight w:val="cyan"/>
          <w:u w:val="single"/>
        </w:rPr>
        <w:t>have made the spread of</w:t>
      </w:r>
      <w:r w:rsidRPr="00BB27D6">
        <w:rPr>
          <w:rFonts w:eastAsia="Times New Roman"/>
          <w:color w:val="000000"/>
          <w:sz w:val="22"/>
          <w:szCs w:val="22"/>
          <w:u w:val="single"/>
        </w:rPr>
        <w:t xml:space="preserve"> the world’s </w:t>
      </w:r>
      <w:r w:rsidRPr="00BB27D6">
        <w:rPr>
          <w:rFonts w:eastAsia="Times New Roman"/>
          <w:color w:val="000000"/>
          <w:sz w:val="22"/>
          <w:szCs w:val="22"/>
          <w:highlight w:val="cyan"/>
          <w:u w:val="single"/>
        </w:rPr>
        <w:t>ice sheets</w:t>
      </w:r>
      <w:r w:rsidRPr="00BB27D6">
        <w:rPr>
          <w:rFonts w:eastAsia="Times New Roman"/>
          <w:color w:val="000000"/>
          <w:sz w:val="22"/>
          <w:szCs w:val="22"/>
          <w:u w:val="single"/>
        </w:rPr>
        <w:t xml:space="preserve"> even </w:t>
      </w:r>
      <w:r w:rsidRPr="00BB27D6">
        <w:rPr>
          <w:rFonts w:eastAsia="Times New Roman"/>
          <w:color w:val="000000"/>
          <w:sz w:val="22"/>
          <w:szCs w:val="22"/>
          <w:highlight w:val="cyan"/>
          <w:u w:val="single"/>
        </w:rPr>
        <w:t>less likely</w:t>
      </w:r>
      <w:r w:rsidRPr="00BB27D6">
        <w:rPr>
          <w:rFonts w:eastAsia="Times New Roman"/>
          <w:color w:val="000000"/>
          <w:sz w:val="22"/>
          <w:szCs w:val="22"/>
          <w:u w:val="single"/>
        </w:rPr>
        <w:t xml:space="preserve">, they said. </w:t>
      </w:r>
      <w:r w:rsidRPr="00BB27D6">
        <w:rPr>
          <w:rFonts w:eastAsia="Times New Roman"/>
          <w:color w:val="000000"/>
          <w:sz w:val="16"/>
          <w:szCs w:val="16"/>
        </w:rPr>
        <w:t>“</w:t>
      </w:r>
      <w:r w:rsidRPr="00BB27D6">
        <w:rPr>
          <w:rFonts w:eastAsia="Times New Roman"/>
          <w:color w:val="000000"/>
          <w:sz w:val="22"/>
          <w:szCs w:val="22"/>
          <w:u w:val="single"/>
        </w:rPr>
        <w:t>This study further confirms what we’ve suspected for some time, that the carbon dioxide humans have added to the atmosphere will alter the climate of the planet for tens to hundreds of thousands of years, and has canceled the next ice age,</w:t>
      </w:r>
      <w:r w:rsidRPr="00BB27D6">
        <w:rPr>
          <w:rFonts w:eastAsia="Times New Roman"/>
          <w:color w:val="000000"/>
          <w:sz w:val="16"/>
          <w:szCs w:val="16"/>
        </w:rPr>
        <w:t>” said Andrew Watson, a professor of Earth sciences at the University of Exeter in southwest England who wasn’t involved in the research. "</w:t>
      </w:r>
      <w:r w:rsidRPr="00BB27D6">
        <w:rPr>
          <w:rFonts w:eastAsia="Times New Roman"/>
          <w:color w:val="000000"/>
          <w:sz w:val="22"/>
          <w:szCs w:val="22"/>
          <w:u w:val="single"/>
        </w:rPr>
        <w:t>Humans now effectively control the climate of the planet."</w:t>
      </w:r>
      <w:r w:rsidRPr="00BB27D6">
        <w:rPr>
          <w:rFonts w:eastAsia="Times New Roman"/>
          <w:color w:val="000000"/>
          <w:sz w:val="16"/>
          <w:szCs w:val="16"/>
        </w:rPr>
        <w:t xml:space="preserve"> </w:t>
      </w:r>
      <w:r w:rsidRPr="00BB27D6">
        <w:rPr>
          <w:rFonts w:eastAsia="Times New Roman"/>
          <w:color w:val="000000"/>
          <w:sz w:val="22"/>
          <w:szCs w:val="22"/>
          <w:u w:val="single"/>
        </w:rPr>
        <w:t>The study reveals new findings on the relationship between insolation, a measure of the Sun’s energy reaching the planet, levels of carbon dioxide in the atmosphere, and the spread of ice sheets that characterize an ice age.</w:t>
      </w:r>
      <w:r w:rsidRPr="00BB27D6">
        <w:rPr>
          <w:rFonts w:eastAsia="Times New Roman"/>
          <w:color w:val="000000"/>
          <w:sz w:val="16"/>
          <w:szCs w:val="16"/>
        </w:rPr>
        <w:t xml:space="preserve"> The researchers in Germany were able to use computer models to replicate the last eight glacial cycles and provide predictions on when the next might occur. The scientists found that even without further output of heat-trapping gases, the next ice age probably wouldn’t set in for another 50,000 years. That would make the current so-called inter-glacial period “unusually long,” according to the lead author, Andrey </w:t>
      </w:r>
      <w:proofErr w:type="spellStart"/>
      <w:r w:rsidRPr="00BB27D6">
        <w:rPr>
          <w:rFonts w:eastAsia="Times New Roman"/>
          <w:color w:val="000000"/>
          <w:sz w:val="16"/>
          <w:szCs w:val="16"/>
        </w:rPr>
        <w:t>Ganopolski</w:t>
      </w:r>
      <w:proofErr w:type="spellEnd"/>
      <w:r w:rsidRPr="00BB27D6">
        <w:rPr>
          <w:rFonts w:eastAsia="Times New Roman"/>
          <w:color w:val="000000"/>
          <w:sz w:val="16"/>
          <w:szCs w:val="16"/>
        </w:rPr>
        <w:t xml:space="preserve">. “However, </w:t>
      </w:r>
      <w:r w:rsidRPr="00BB27D6">
        <w:rPr>
          <w:rFonts w:eastAsia="Times New Roman"/>
          <w:color w:val="000000"/>
          <w:sz w:val="22"/>
          <w:szCs w:val="22"/>
          <w:u w:val="single"/>
        </w:rPr>
        <w:t xml:space="preserve">our study also shows that relatively moderate additional anthropogenic </w:t>
      </w:r>
      <w:r w:rsidRPr="00BB27D6">
        <w:rPr>
          <w:rFonts w:eastAsia="Times New Roman"/>
          <w:color w:val="000000"/>
          <w:sz w:val="22"/>
          <w:szCs w:val="22"/>
          <w:highlight w:val="cyan"/>
          <w:u w:val="single"/>
        </w:rPr>
        <w:t>CO2-emissions</w:t>
      </w:r>
      <w:r w:rsidRPr="00BB27D6">
        <w:rPr>
          <w:rFonts w:eastAsia="Times New Roman"/>
          <w:color w:val="000000"/>
          <w:sz w:val="22"/>
          <w:szCs w:val="22"/>
          <w:u w:val="single"/>
        </w:rPr>
        <w:t xml:space="preserve"> from burning oil, coal and gas are already </w:t>
      </w:r>
      <w:r w:rsidRPr="00BB27D6">
        <w:rPr>
          <w:rFonts w:eastAsia="Times New Roman"/>
          <w:b/>
          <w:bCs/>
          <w:color w:val="000000"/>
          <w:sz w:val="22"/>
          <w:szCs w:val="22"/>
          <w:highlight w:val="cyan"/>
          <w:u w:val="single"/>
        </w:rPr>
        <w:t>sufficient to postpone the next ice age</w:t>
      </w:r>
      <w:r w:rsidRPr="00BB27D6">
        <w:rPr>
          <w:rFonts w:eastAsia="Times New Roman"/>
          <w:color w:val="000000"/>
          <w:sz w:val="22"/>
          <w:szCs w:val="22"/>
          <w:u w:val="single"/>
        </w:rPr>
        <w:t xml:space="preserve"> for another 50,000 years,” which would mean the next one probably won’t start for 100,000 years, he said. “The bottom line is that we are basically skipping a whole glacial cycle, which is unprecedented</w:t>
      </w:r>
      <w:r w:rsidRPr="00BB27D6">
        <w:rPr>
          <w:rFonts w:eastAsia="Times New Roman"/>
          <w:color w:val="000000"/>
          <w:sz w:val="16"/>
          <w:szCs w:val="16"/>
        </w:rPr>
        <w:t>.</w:t>
      </w:r>
    </w:p>
    <w:p w14:paraId="561B4A12" w14:textId="77777777" w:rsidR="00F33B55" w:rsidRPr="00BB27D6" w:rsidRDefault="00F33B55" w:rsidP="00F33B55">
      <w:pPr>
        <w:spacing w:after="0" w:line="240" w:lineRule="auto"/>
        <w:rPr>
          <w:rFonts w:ascii="Times New Roman" w:eastAsia="Times New Roman" w:hAnsi="Times New Roman" w:cs="Times New Roman"/>
        </w:rPr>
      </w:pPr>
    </w:p>
    <w:p w14:paraId="6FF5806F" w14:textId="77777777" w:rsidR="00F33B55" w:rsidRDefault="00F33B55" w:rsidP="00F33B55"/>
    <w:p w14:paraId="384D11BE" w14:textId="77777777" w:rsidR="00F33B55" w:rsidRDefault="00F33B55" w:rsidP="00F33B55">
      <w:pPr>
        <w:pStyle w:val="Heading4"/>
        <w:spacing w:before="240" w:after="40"/>
      </w:pPr>
      <w:r>
        <w:rPr>
          <w:rFonts w:cs="Calibri"/>
          <w:color w:val="000000"/>
        </w:rPr>
        <w:t>Extinction</w:t>
      </w:r>
    </w:p>
    <w:p w14:paraId="7FAE83C1" w14:textId="77777777" w:rsidR="00F33B55" w:rsidRDefault="00F33B55" w:rsidP="00F33B55">
      <w:pPr>
        <w:pStyle w:val="NormalWeb"/>
        <w:spacing w:before="0" w:beforeAutospacing="0" w:after="160" w:afterAutospacing="0"/>
      </w:pPr>
      <w:r>
        <w:rPr>
          <w:color w:val="000000"/>
        </w:rPr>
        <w:t xml:space="preserve">David </w:t>
      </w:r>
      <w:r>
        <w:rPr>
          <w:b/>
          <w:bCs/>
          <w:color w:val="000000"/>
          <w:sz w:val="26"/>
          <w:szCs w:val="26"/>
        </w:rPr>
        <w:t>Deming 2009</w:t>
      </w:r>
      <w:r>
        <w:rPr>
          <w:color w:val="000000"/>
        </w:rPr>
        <w:t xml:space="preserve"> (geophysicist and associate professor of Arts and Sciences at the University of Oklahoma) The Coming Ice Age, 5/13/09, http://www.americanthinker.com/2009/05/the_coming_ice_age.html</w:t>
      </w:r>
    </w:p>
    <w:p w14:paraId="65018C3B" w14:textId="77777777" w:rsidR="00F33B55" w:rsidRPr="00BB27D6" w:rsidRDefault="00F33B55" w:rsidP="00F33B55">
      <w:pPr>
        <w:spacing w:after="0" w:line="240" w:lineRule="auto"/>
        <w:rPr>
          <w:rFonts w:ascii="Times New Roman" w:eastAsia="Times New Roman" w:hAnsi="Times New Roman" w:cs="Times New Roman"/>
        </w:rPr>
      </w:pPr>
      <w:r w:rsidRPr="00BB27D6">
        <w:rPr>
          <w:rFonts w:eastAsia="Times New Roman"/>
          <w:color w:val="000000"/>
          <w:sz w:val="16"/>
          <w:szCs w:val="16"/>
        </w:rPr>
        <w:t xml:space="preserve">In northern Europe, </w:t>
      </w:r>
      <w:r w:rsidRPr="00BB27D6">
        <w:rPr>
          <w:rFonts w:eastAsia="Times New Roman"/>
          <w:color w:val="000000"/>
          <w:sz w:val="22"/>
          <w:szCs w:val="22"/>
          <w:u w:val="single"/>
        </w:rPr>
        <w:t xml:space="preserve">the Little Ice Age kicked off with the Great Famine of 1315. Crops failed due to cold temperatures and incessant rain. Desperate and starving, parents ate their children, and people dug up corpses from graves for food. </w:t>
      </w:r>
      <w:r w:rsidRPr="00BB27D6">
        <w:rPr>
          <w:rFonts w:eastAsia="Times New Roman"/>
          <w:color w:val="000000"/>
          <w:sz w:val="16"/>
          <w:szCs w:val="16"/>
        </w:rPr>
        <w:t xml:space="preserve">In jails, inmates instantly set upon new prisoners and ate them alive. </w:t>
      </w:r>
      <w:r w:rsidRPr="00BB27D6">
        <w:rPr>
          <w:rFonts w:eastAsia="Times New Roman"/>
          <w:color w:val="000000"/>
          <w:sz w:val="22"/>
          <w:szCs w:val="22"/>
          <w:u w:val="single"/>
        </w:rPr>
        <w:t xml:space="preserve">The Great Famine was followed by the Black Death, the greatest disaster ever to hit </w:t>
      </w:r>
      <w:proofErr w:type="gramStart"/>
      <w:r w:rsidRPr="00BB27D6">
        <w:rPr>
          <w:rFonts w:eastAsia="Times New Roman"/>
          <w:color w:val="000000"/>
          <w:sz w:val="22"/>
          <w:szCs w:val="22"/>
          <w:u w:val="single"/>
        </w:rPr>
        <w:t>the human race</w:t>
      </w:r>
      <w:proofErr w:type="gramEnd"/>
      <w:r w:rsidRPr="00BB27D6">
        <w:rPr>
          <w:rFonts w:eastAsia="Times New Roman"/>
          <w:color w:val="000000"/>
          <w:sz w:val="16"/>
          <w:szCs w:val="16"/>
        </w:rPr>
        <w:t xml:space="preserve">. One-third of </w:t>
      </w:r>
      <w:proofErr w:type="gramStart"/>
      <w:r w:rsidRPr="00BB27D6">
        <w:rPr>
          <w:rFonts w:eastAsia="Times New Roman"/>
          <w:color w:val="000000"/>
          <w:sz w:val="16"/>
          <w:szCs w:val="16"/>
        </w:rPr>
        <w:t>the human race</w:t>
      </w:r>
      <w:proofErr w:type="gramEnd"/>
      <w:r w:rsidRPr="00BB27D6">
        <w:rPr>
          <w:rFonts w:eastAsia="Times New Roman"/>
          <w:color w:val="000000"/>
          <w:sz w:val="16"/>
          <w:szCs w:val="16"/>
        </w:rPr>
        <w:t xml:space="preserve"> died; terror and anarchy prevailed. </w:t>
      </w:r>
      <w:r w:rsidRPr="00BB27D6">
        <w:rPr>
          <w:rFonts w:eastAsia="Times New Roman"/>
          <w:color w:val="000000"/>
          <w:sz w:val="22"/>
          <w:szCs w:val="22"/>
          <w:u w:val="single"/>
          <w:shd w:val="clear" w:color="auto" w:fill="00FF00"/>
        </w:rPr>
        <w:t>Human civilization</w:t>
      </w:r>
      <w:r w:rsidRPr="00BB27D6">
        <w:rPr>
          <w:rFonts w:eastAsia="Times New Roman"/>
          <w:color w:val="000000"/>
          <w:sz w:val="22"/>
          <w:szCs w:val="22"/>
          <w:u w:val="single"/>
        </w:rPr>
        <w:t xml:space="preserve"> as we know it</w:t>
      </w:r>
      <w:r w:rsidRPr="00BB27D6">
        <w:rPr>
          <w:rFonts w:eastAsia="Times New Roman"/>
          <w:color w:val="000000"/>
          <w:sz w:val="22"/>
          <w:szCs w:val="22"/>
        </w:rPr>
        <w:t xml:space="preserve"> </w:t>
      </w:r>
      <w:r w:rsidRPr="00BB27D6">
        <w:rPr>
          <w:rFonts w:eastAsia="Times New Roman"/>
          <w:color w:val="000000"/>
          <w:sz w:val="22"/>
          <w:szCs w:val="22"/>
          <w:u w:val="single"/>
          <w:shd w:val="clear" w:color="auto" w:fill="00FF00"/>
        </w:rPr>
        <w:t>is only possible in a warm interglacial climate</w:t>
      </w:r>
      <w:r w:rsidRPr="00BB27D6">
        <w:rPr>
          <w:rFonts w:eastAsia="Times New Roman"/>
          <w:color w:val="000000"/>
          <w:sz w:val="16"/>
          <w:szCs w:val="16"/>
        </w:rPr>
        <w:t>. Short of a catastrophic asteroid impact</w:t>
      </w:r>
      <w:r w:rsidRPr="00BB27D6">
        <w:rPr>
          <w:rFonts w:eastAsia="Times New Roman"/>
          <w:b/>
          <w:bCs/>
          <w:color w:val="000000"/>
          <w:sz w:val="22"/>
          <w:szCs w:val="22"/>
          <w:u w:val="single"/>
        </w:rPr>
        <w:t xml:space="preserve">, the greatest threat to </w:t>
      </w:r>
      <w:proofErr w:type="gramStart"/>
      <w:r w:rsidRPr="00BB27D6">
        <w:rPr>
          <w:rFonts w:eastAsia="Times New Roman"/>
          <w:b/>
          <w:bCs/>
          <w:color w:val="000000"/>
          <w:sz w:val="22"/>
          <w:szCs w:val="22"/>
          <w:u w:val="single"/>
        </w:rPr>
        <w:t>the human race</w:t>
      </w:r>
      <w:proofErr w:type="gramEnd"/>
      <w:r w:rsidRPr="00BB27D6">
        <w:rPr>
          <w:rFonts w:eastAsia="Times New Roman"/>
          <w:b/>
          <w:bCs/>
          <w:color w:val="000000"/>
          <w:sz w:val="22"/>
          <w:szCs w:val="22"/>
          <w:u w:val="single"/>
        </w:rPr>
        <w:t xml:space="preserve"> is the onset of another ice age</w:t>
      </w:r>
      <w:r w:rsidRPr="00BB27D6">
        <w:rPr>
          <w:rFonts w:eastAsia="Times New Roman"/>
          <w:color w:val="000000"/>
          <w:sz w:val="22"/>
          <w:szCs w:val="22"/>
        </w:rPr>
        <w:t xml:space="preserve">. </w:t>
      </w:r>
      <w:r w:rsidRPr="00BB27D6">
        <w:rPr>
          <w:rFonts w:eastAsia="Times New Roman"/>
          <w:color w:val="000000"/>
          <w:sz w:val="22"/>
          <w:szCs w:val="22"/>
          <w:u w:val="single"/>
        </w:rPr>
        <w:t>The oscillation between ice ages and interglacial periods is the dominant feature of Earth's climate for the last million years. But the computer models that predict significant global warming from carbon dioxide cannot reproduce these temperature changes</w:t>
      </w:r>
      <w:r w:rsidRPr="00BB27D6">
        <w:rPr>
          <w:rFonts w:eastAsia="Times New Roman"/>
          <w:color w:val="000000"/>
          <w:sz w:val="16"/>
          <w:szCs w:val="16"/>
        </w:rPr>
        <w:t xml:space="preserve">. This failure to reproduce the most significant aspect of terrestrial climate reveals an incomplete understanding of the climate system, if not a nearly complete ignorance. </w:t>
      </w:r>
      <w:r w:rsidRPr="00BB27D6">
        <w:rPr>
          <w:rFonts w:eastAsia="Times New Roman"/>
          <w:color w:val="000000"/>
          <w:sz w:val="22"/>
          <w:szCs w:val="22"/>
          <w:u w:val="single"/>
        </w:rPr>
        <w:t xml:space="preserve">Global warming predictions by meteorologists are based on speculative, untested, and poorly constrained computer models. But our knowledge of ice ages is based on a wide variety of reliable data, including cores from </w:t>
      </w:r>
      <w:r w:rsidRPr="00BB27D6">
        <w:rPr>
          <w:rFonts w:eastAsia="Times New Roman"/>
          <w:color w:val="000000"/>
          <w:sz w:val="22"/>
          <w:szCs w:val="22"/>
          <w:u w:val="single"/>
        </w:rPr>
        <w:lastRenderedPageBreak/>
        <w:t>the Greenland and Antarctic ice sheets</w:t>
      </w:r>
      <w:r w:rsidRPr="00BB27D6">
        <w:rPr>
          <w:rFonts w:eastAsia="Times New Roman"/>
          <w:color w:val="000000"/>
          <w:sz w:val="16"/>
          <w:szCs w:val="16"/>
        </w:rPr>
        <w:t xml:space="preserve">. In this case, it would be perspicacious to listen to the geologists, not the meteorologists. </w:t>
      </w:r>
      <w:r w:rsidRPr="00BB27D6">
        <w:rPr>
          <w:rFonts w:eastAsia="Times New Roman"/>
          <w:color w:val="000000"/>
          <w:sz w:val="22"/>
          <w:szCs w:val="22"/>
          <w:u w:val="single"/>
        </w:rPr>
        <w:t>By reducing our production of carbon dioxide, we risk hastening the advent of the next ice age</w:t>
      </w:r>
      <w:r w:rsidRPr="00BB27D6">
        <w:rPr>
          <w:rFonts w:eastAsia="Times New Roman"/>
          <w:color w:val="000000"/>
          <w:sz w:val="16"/>
          <w:szCs w:val="16"/>
        </w:rPr>
        <w:t xml:space="preserve">. Even more foolhardy and dangerous is the Obama administration's announcement that they may try to cool the planet through geoengineering. </w:t>
      </w:r>
      <w:r w:rsidRPr="00BB27D6">
        <w:rPr>
          <w:rFonts w:eastAsia="Times New Roman"/>
          <w:color w:val="000000"/>
          <w:sz w:val="22"/>
          <w:szCs w:val="22"/>
          <w:u w:val="single"/>
        </w:rPr>
        <w:t xml:space="preserve">Such a move in the middle of a cooling trend could provoke the irreversible onset of an ice age. </w:t>
      </w:r>
      <w:r w:rsidRPr="00BB27D6">
        <w:rPr>
          <w:rFonts w:eastAsia="Times New Roman"/>
          <w:b/>
          <w:bCs/>
          <w:color w:val="000000"/>
          <w:sz w:val="22"/>
          <w:szCs w:val="22"/>
          <w:u w:val="single"/>
        </w:rPr>
        <w:t xml:space="preserve">It is not hyperbole to state that </w:t>
      </w:r>
      <w:r w:rsidRPr="00BB27D6">
        <w:rPr>
          <w:rFonts w:eastAsia="Times New Roman"/>
          <w:b/>
          <w:bCs/>
          <w:color w:val="000000"/>
          <w:sz w:val="22"/>
          <w:szCs w:val="22"/>
          <w:u w:val="single"/>
          <w:shd w:val="clear" w:color="auto" w:fill="00FF00"/>
        </w:rPr>
        <w:t>such a climatic change would mean the end of</w:t>
      </w:r>
      <w:r w:rsidRPr="00BB27D6">
        <w:rPr>
          <w:rFonts w:eastAsia="Times New Roman"/>
          <w:b/>
          <w:bCs/>
          <w:color w:val="000000"/>
          <w:sz w:val="22"/>
          <w:szCs w:val="22"/>
          <w:u w:val="single"/>
        </w:rPr>
        <w:t xml:space="preserve"> human </w:t>
      </w:r>
      <w:r w:rsidRPr="00BB27D6">
        <w:rPr>
          <w:rFonts w:eastAsia="Times New Roman"/>
          <w:b/>
          <w:bCs/>
          <w:color w:val="000000"/>
          <w:sz w:val="22"/>
          <w:szCs w:val="22"/>
          <w:u w:val="single"/>
          <w:shd w:val="clear" w:color="auto" w:fill="00FF00"/>
        </w:rPr>
        <w:t>civilization</w:t>
      </w:r>
      <w:r w:rsidRPr="00BB27D6">
        <w:rPr>
          <w:rFonts w:eastAsia="Times New Roman"/>
          <w:b/>
          <w:bCs/>
          <w:color w:val="000000"/>
          <w:sz w:val="22"/>
          <w:szCs w:val="22"/>
          <w:u w:val="single"/>
        </w:rPr>
        <w:t xml:space="preserve"> as we know it</w:t>
      </w:r>
      <w:r w:rsidRPr="00BB27D6">
        <w:rPr>
          <w:rFonts w:eastAsia="Times New Roman"/>
          <w:b/>
          <w:bCs/>
          <w:color w:val="000000"/>
          <w:sz w:val="22"/>
          <w:szCs w:val="22"/>
          <w:u w:val="single"/>
          <w:shd w:val="clear" w:color="auto" w:fill="00FF00"/>
        </w:rPr>
        <w:t>.</w:t>
      </w:r>
      <w:r w:rsidRPr="00BB27D6">
        <w:rPr>
          <w:rFonts w:eastAsia="Times New Roman"/>
          <w:color w:val="000000"/>
          <w:sz w:val="22"/>
          <w:szCs w:val="22"/>
          <w:shd w:val="clear" w:color="auto" w:fill="00FF00"/>
        </w:rPr>
        <w:t xml:space="preserve"> </w:t>
      </w:r>
      <w:r w:rsidRPr="00BB27D6">
        <w:rPr>
          <w:rFonts w:eastAsia="Times New Roman"/>
          <w:color w:val="000000"/>
          <w:sz w:val="22"/>
          <w:szCs w:val="22"/>
          <w:u w:val="single"/>
          <w:shd w:val="clear" w:color="auto" w:fill="00FF00"/>
        </w:rPr>
        <w:t>Earth's climate is controlled by the Sun</w:t>
      </w:r>
      <w:r w:rsidRPr="00BB27D6">
        <w:rPr>
          <w:rFonts w:eastAsia="Times New Roman"/>
          <w:color w:val="000000"/>
          <w:sz w:val="22"/>
          <w:szCs w:val="22"/>
          <w:u w:val="single"/>
        </w:rPr>
        <w:t xml:space="preserve">. </w:t>
      </w:r>
      <w:r w:rsidRPr="00BB27D6">
        <w:rPr>
          <w:rFonts w:eastAsia="Times New Roman"/>
          <w:color w:val="000000"/>
          <w:sz w:val="16"/>
          <w:szCs w:val="16"/>
        </w:rPr>
        <w:t xml:space="preserve">In comparison, </w:t>
      </w:r>
      <w:r w:rsidRPr="00BB27D6">
        <w:rPr>
          <w:rFonts w:eastAsia="Times New Roman"/>
          <w:color w:val="000000"/>
          <w:sz w:val="22"/>
          <w:szCs w:val="22"/>
          <w:u w:val="single"/>
        </w:rPr>
        <w:t>every other factor is trivial.</w:t>
      </w:r>
      <w:r w:rsidRPr="00BB27D6">
        <w:rPr>
          <w:rFonts w:eastAsia="Times New Roman"/>
          <w:color w:val="000000"/>
          <w:sz w:val="16"/>
          <w:szCs w:val="16"/>
        </w:rPr>
        <w:t xml:space="preserve"> The coldest part of the Little Ice Age during the latter half of the seventeenth century was marked by the nearly complete absence of sunspots. And the Sun now appears to be entering a new period of quiescence. August of 2008 was the first month since the year 1913 that no sunspots were observed. As I write, </w:t>
      </w:r>
      <w:r w:rsidRPr="00BB27D6">
        <w:rPr>
          <w:rFonts w:eastAsia="Times New Roman"/>
          <w:color w:val="000000"/>
          <w:sz w:val="22"/>
          <w:szCs w:val="22"/>
          <w:u w:val="single"/>
        </w:rPr>
        <w:t xml:space="preserve">the sun remains quiet. We are in a cooling trend. </w:t>
      </w:r>
      <w:r w:rsidRPr="00BB27D6">
        <w:rPr>
          <w:rFonts w:eastAsia="Times New Roman"/>
          <w:color w:val="000000"/>
          <w:sz w:val="16"/>
          <w:szCs w:val="16"/>
        </w:rPr>
        <w:t xml:space="preserve">The areal extent of global sea ice is above the twenty-year mean. </w:t>
      </w:r>
      <w:r w:rsidRPr="00BB27D6">
        <w:rPr>
          <w:rFonts w:eastAsia="Times New Roman"/>
          <w:color w:val="000000"/>
          <w:sz w:val="22"/>
          <w:szCs w:val="22"/>
          <w:u w:val="single"/>
        </w:rPr>
        <w:t xml:space="preserve">We have heard much of the dangers of global warming due to carbon dioxide. But </w:t>
      </w:r>
      <w:r w:rsidRPr="00BB27D6">
        <w:rPr>
          <w:rFonts w:eastAsia="Times New Roman"/>
          <w:color w:val="000000"/>
          <w:sz w:val="22"/>
          <w:szCs w:val="22"/>
          <w:u w:val="single"/>
          <w:shd w:val="clear" w:color="auto" w:fill="00FF00"/>
        </w:rPr>
        <w:t xml:space="preserve">the </w:t>
      </w:r>
      <w:r w:rsidRPr="00BB27D6">
        <w:rPr>
          <w:rFonts w:eastAsia="Times New Roman"/>
          <w:color w:val="000000"/>
          <w:sz w:val="22"/>
          <w:szCs w:val="22"/>
          <w:u w:val="single"/>
        </w:rPr>
        <w:t>potential</w:t>
      </w:r>
      <w:r w:rsidRPr="00BB27D6">
        <w:rPr>
          <w:rFonts w:eastAsia="Times New Roman"/>
          <w:color w:val="000000"/>
          <w:sz w:val="22"/>
          <w:szCs w:val="22"/>
          <w:u w:val="single"/>
          <w:shd w:val="clear" w:color="auto" w:fill="00FF00"/>
        </w:rPr>
        <w:t xml:space="preserve"> danger of</w:t>
      </w:r>
      <w:r w:rsidRPr="00BB27D6">
        <w:rPr>
          <w:rFonts w:eastAsia="Times New Roman"/>
          <w:color w:val="000000"/>
          <w:sz w:val="22"/>
          <w:szCs w:val="22"/>
        </w:rPr>
        <w:t xml:space="preserve"> </w:t>
      </w:r>
      <w:r w:rsidRPr="00BB27D6">
        <w:rPr>
          <w:rFonts w:eastAsia="Times New Roman"/>
          <w:color w:val="000000"/>
          <w:sz w:val="22"/>
          <w:szCs w:val="22"/>
          <w:u w:val="single"/>
        </w:rPr>
        <w:t>any potential</w:t>
      </w:r>
      <w:r w:rsidRPr="00BB27D6">
        <w:rPr>
          <w:rFonts w:eastAsia="Times New Roman"/>
          <w:color w:val="000000"/>
          <w:sz w:val="22"/>
          <w:szCs w:val="22"/>
        </w:rPr>
        <w:t xml:space="preserve"> </w:t>
      </w:r>
      <w:r w:rsidRPr="00BB27D6">
        <w:rPr>
          <w:rFonts w:eastAsia="Times New Roman"/>
          <w:color w:val="000000"/>
          <w:sz w:val="22"/>
          <w:szCs w:val="22"/>
          <w:u w:val="single"/>
        </w:rPr>
        <w:t>anthropogenic</w:t>
      </w:r>
      <w:r w:rsidRPr="00BB27D6">
        <w:rPr>
          <w:rFonts w:eastAsia="Times New Roman"/>
          <w:color w:val="000000"/>
          <w:sz w:val="22"/>
          <w:szCs w:val="22"/>
          <w:u w:val="single"/>
          <w:shd w:val="clear" w:color="auto" w:fill="00FF00"/>
        </w:rPr>
        <w:t xml:space="preserve"> warming is trivial compared to</w:t>
      </w:r>
      <w:r w:rsidRPr="00BB27D6">
        <w:rPr>
          <w:rFonts w:eastAsia="Times New Roman"/>
          <w:color w:val="000000"/>
          <w:sz w:val="22"/>
          <w:szCs w:val="22"/>
        </w:rPr>
        <w:t xml:space="preserve"> </w:t>
      </w:r>
      <w:r w:rsidRPr="00BB27D6">
        <w:rPr>
          <w:rFonts w:eastAsia="Times New Roman"/>
          <w:color w:val="000000"/>
          <w:sz w:val="22"/>
          <w:szCs w:val="22"/>
          <w:u w:val="single"/>
        </w:rPr>
        <w:t xml:space="preserve">the risk of entering </w:t>
      </w:r>
      <w:r w:rsidRPr="00BB27D6">
        <w:rPr>
          <w:rFonts w:eastAsia="Times New Roman"/>
          <w:color w:val="000000"/>
          <w:sz w:val="22"/>
          <w:szCs w:val="22"/>
          <w:u w:val="single"/>
          <w:shd w:val="clear" w:color="auto" w:fill="00FF00"/>
        </w:rPr>
        <w:t>a new ice age</w:t>
      </w:r>
      <w:r w:rsidRPr="00BB27D6">
        <w:rPr>
          <w:rFonts w:eastAsia="Times New Roman"/>
          <w:color w:val="000000"/>
          <w:sz w:val="16"/>
          <w:szCs w:val="16"/>
        </w:rPr>
        <w:t>. Public policy decisions should be based on a realistic appraisal</w:t>
      </w:r>
    </w:p>
    <w:p w14:paraId="076D9CDD" w14:textId="77777777" w:rsidR="00F33B55" w:rsidRPr="00BB27D6" w:rsidRDefault="00F33B55" w:rsidP="00F33B55">
      <w:pPr>
        <w:spacing w:after="0" w:line="240" w:lineRule="auto"/>
        <w:rPr>
          <w:rFonts w:ascii="Times New Roman" w:eastAsia="Times New Roman" w:hAnsi="Times New Roman" w:cs="Times New Roman"/>
        </w:rPr>
      </w:pPr>
    </w:p>
    <w:p w14:paraId="13276D34" w14:textId="77777777" w:rsidR="00F33B55" w:rsidRDefault="00F33B55" w:rsidP="00F33B55">
      <w:pPr>
        <w:pStyle w:val="Heading4"/>
      </w:pPr>
      <w:r>
        <w:t>Covid strengthening Quebec nationalism - we’re on the brink now</w:t>
      </w:r>
    </w:p>
    <w:p w14:paraId="6A953017" w14:textId="77777777" w:rsidR="00F33B55" w:rsidRDefault="00F33B55" w:rsidP="00F33B55">
      <w:pPr>
        <w:pStyle w:val="NormalWeb"/>
        <w:spacing w:before="0" w:beforeAutospacing="0" w:after="0" w:afterAutospacing="0"/>
      </w:pPr>
      <w:r w:rsidRPr="003A638A">
        <w:rPr>
          <w:rStyle w:val="Style13ptBold"/>
        </w:rPr>
        <w:t>Girard 20.</w:t>
      </w:r>
      <w:r>
        <w:rPr>
          <w:color w:val="000000"/>
        </w:rPr>
        <w:t xml:space="preserve"> Louis Girard, 7-31-2020, "Quebec </w:t>
      </w:r>
      <w:proofErr w:type="spellStart"/>
      <w:r>
        <w:rPr>
          <w:color w:val="000000"/>
        </w:rPr>
        <w:t>Solidaire</w:t>
      </w:r>
      <w:proofErr w:type="spellEnd"/>
      <w:r>
        <w:rPr>
          <w:color w:val="000000"/>
        </w:rPr>
        <w:t xml:space="preserve"> joins with the hard-right in promoting economic nationalism", International Committee of the Fourth International, https://www.wsws.org/en/articles/2020/07/31/qsca-j31.html //SW</w:t>
      </w:r>
    </w:p>
    <w:p w14:paraId="7862D824" w14:textId="77777777" w:rsidR="00F33B55" w:rsidRPr="003A638A" w:rsidRDefault="00F33B55" w:rsidP="00F33B55">
      <w:pPr>
        <w:spacing w:before="240" w:after="40"/>
      </w:pPr>
      <w:r w:rsidRPr="003A638A">
        <w:rPr>
          <w:color w:val="000000"/>
          <w:sz w:val="16"/>
          <w:szCs w:val="16"/>
        </w:rPr>
        <w:t xml:space="preserve">The World Socialist Web Site recently exposed how Quebec </w:t>
      </w:r>
      <w:proofErr w:type="spellStart"/>
      <w:r w:rsidRPr="003A638A">
        <w:rPr>
          <w:color w:val="000000"/>
          <w:sz w:val="16"/>
          <w:szCs w:val="16"/>
        </w:rPr>
        <w:t>Solidaire</w:t>
      </w:r>
      <w:proofErr w:type="spellEnd"/>
      <w:r w:rsidRPr="003A638A">
        <w:rPr>
          <w:color w:val="000000"/>
          <w:sz w:val="16"/>
          <w:szCs w:val="16"/>
        </w:rPr>
        <w:t xml:space="preserve"> (QS)—a pseudo-left party that holds ten seats in the 125-member Quebec National Assembly—has supported Canadian authorities’ disastrous handling of the COVID-19 </w:t>
      </w:r>
      <w:proofErr w:type="gramStart"/>
      <w:r w:rsidRPr="003A638A">
        <w:rPr>
          <w:color w:val="000000"/>
          <w:sz w:val="16"/>
          <w:szCs w:val="16"/>
        </w:rPr>
        <w:t>pandemic, and</w:t>
      </w:r>
      <w:proofErr w:type="gramEnd"/>
      <w:r w:rsidRPr="003A638A">
        <w:rPr>
          <w:color w:val="000000"/>
          <w:sz w:val="16"/>
          <w:szCs w:val="16"/>
        </w:rPr>
        <w:t xml:space="preserve"> facilitated their efforts to compel a premature return to work that puts corporate profits before human lives. (See: Quebec </w:t>
      </w:r>
      <w:proofErr w:type="spellStart"/>
      <w:r w:rsidRPr="003A638A">
        <w:rPr>
          <w:color w:val="000000"/>
          <w:sz w:val="16"/>
          <w:szCs w:val="16"/>
        </w:rPr>
        <w:t>Solidaire</w:t>
      </w:r>
      <w:proofErr w:type="spellEnd"/>
      <w:r w:rsidRPr="003A638A">
        <w:rPr>
          <w:color w:val="000000"/>
          <w:sz w:val="16"/>
          <w:szCs w:val="16"/>
        </w:rPr>
        <w:t xml:space="preserve"> backs Canadian elite’s disastrous handling of COVID-19 </w:t>
      </w:r>
      <w:proofErr w:type="gramStart"/>
      <w:r w:rsidRPr="003A638A">
        <w:rPr>
          <w:color w:val="000000"/>
          <w:sz w:val="16"/>
          <w:szCs w:val="16"/>
        </w:rPr>
        <w:t xml:space="preserve">pandemic)  </w:t>
      </w:r>
      <w:r w:rsidRPr="003A638A">
        <w:rPr>
          <w:color w:val="000000"/>
          <w:sz w:val="22"/>
          <w:szCs w:val="22"/>
          <w:u w:val="single"/>
        </w:rPr>
        <w:t>The</w:t>
      </w:r>
      <w:proofErr w:type="gramEnd"/>
      <w:r w:rsidRPr="003A638A">
        <w:rPr>
          <w:color w:val="000000"/>
          <w:sz w:val="22"/>
          <w:szCs w:val="22"/>
          <w:u w:val="single"/>
        </w:rPr>
        <w:t xml:space="preserve"> </w:t>
      </w:r>
      <w:r w:rsidRPr="003A638A">
        <w:rPr>
          <w:color w:val="000000"/>
          <w:sz w:val="22"/>
          <w:szCs w:val="22"/>
          <w:highlight w:val="cyan"/>
          <w:u w:val="single"/>
        </w:rPr>
        <w:t>coronavirus</w:t>
      </w:r>
      <w:r w:rsidRPr="003A638A">
        <w:rPr>
          <w:color w:val="000000"/>
          <w:sz w:val="22"/>
          <w:szCs w:val="22"/>
          <w:u w:val="single"/>
        </w:rPr>
        <w:t xml:space="preserve"> crisis has also </w:t>
      </w:r>
      <w:r w:rsidRPr="003A638A">
        <w:rPr>
          <w:color w:val="000000"/>
          <w:sz w:val="22"/>
          <w:szCs w:val="22"/>
          <w:highlight w:val="cyan"/>
          <w:u w:val="single"/>
        </w:rPr>
        <w:t>provided QS with</w:t>
      </w:r>
      <w:r w:rsidRPr="003A638A">
        <w:rPr>
          <w:color w:val="000000"/>
          <w:sz w:val="22"/>
          <w:szCs w:val="22"/>
          <w:u w:val="single"/>
        </w:rPr>
        <w:t xml:space="preserve"> an opportunity to join forces with the province’s right-wing populist, “Quebec First</w:t>
      </w:r>
      <w:r w:rsidRPr="003A638A">
        <w:rPr>
          <w:color w:val="000000"/>
          <w:sz w:val="16"/>
          <w:szCs w:val="16"/>
        </w:rPr>
        <w:t xml:space="preserve">” CAQ (Coalition Avenir Québec) </w:t>
      </w:r>
      <w:r w:rsidRPr="003A638A">
        <w:rPr>
          <w:color w:val="000000"/>
          <w:sz w:val="22"/>
          <w:szCs w:val="22"/>
          <w:u w:val="single"/>
        </w:rPr>
        <w:t xml:space="preserve">government in promoting </w:t>
      </w:r>
      <w:r w:rsidRPr="003A638A">
        <w:rPr>
          <w:color w:val="000000"/>
          <w:sz w:val="22"/>
          <w:szCs w:val="22"/>
          <w:highlight w:val="cyan"/>
          <w:u w:val="single"/>
        </w:rPr>
        <w:t>a reactionary</w:t>
      </w:r>
      <w:r w:rsidRPr="003A638A">
        <w:rPr>
          <w:color w:val="000000"/>
          <w:sz w:val="22"/>
          <w:szCs w:val="22"/>
          <w:u w:val="single"/>
        </w:rPr>
        <w:t xml:space="preserve"> economic nationalist </w:t>
      </w:r>
      <w:r w:rsidRPr="003A638A">
        <w:rPr>
          <w:color w:val="000000"/>
          <w:sz w:val="22"/>
          <w:szCs w:val="22"/>
          <w:highlight w:val="cyan"/>
          <w:u w:val="single"/>
        </w:rPr>
        <w:t>agenda</w:t>
      </w:r>
      <w:r w:rsidRPr="003A638A">
        <w:rPr>
          <w:color w:val="000000"/>
          <w:sz w:val="22"/>
          <w:szCs w:val="22"/>
          <w:u w:val="single"/>
        </w:rPr>
        <w:t>.</w:t>
      </w:r>
      <w:r w:rsidRPr="003A638A">
        <w:rPr>
          <w:color w:val="000000"/>
          <w:sz w:val="16"/>
          <w:szCs w:val="16"/>
        </w:rPr>
        <w:t xml:space="preserve">  Quebec </w:t>
      </w:r>
      <w:proofErr w:type="spellStart"/>
      <w:r w:rsidRPr="003A638A">
        <w:rPr>
          <w:color w:val="000000"/>
          <w:sz w:val="16"/>
          <w:szCs w:val="16"/>
        </w:rPr>
        <w:t>Solidaire</w:t>
      </w:r>
      <w:proofErr w:type="spellEnd"/>
      <w:r w:rsidRPr="003A638A">
        <w:rPr>
          <w:color w:val="000000"/>
          <w:sz w:val="16"/>
          <w:szCs w:val="16"/>
        </w:rPr>
        <w:t xml:space="preserve"> enthusiastically applauded the CAQ government's “Blue basket” initiative, a website promoting “Quebec made” products. The “Blue basket” is based on the principle, spelled out by Quebec Premier Francois Legault, that “we should be self-sufficient for goods that are essential.”</w:t>
      </w:r>
      <w:r w:rsidRPr="003A638A">
        <w:rPr>
          <w:color w:val="000000"/>
          <w:sz w:val="22"/>
          <w:szCs w:val="22"/>
          <w:u w:val="single"/>
        </w:rPr>
        <w:t xml:space="preserve"> QS, for its part, </w:t>
      </w:r>
      <w:r w:rsidRPr="003A638A">
        <w:rPr>
          <w:color w:val="000000"/>
          <w:sz w:val="22"/>
          <w:szCs w:val="22"/>
          <w:highlight w:val="cyan"/>
          <w:u w:val="single"/>
        </w:rPr>
        <w:t>calls on the CAQ government “to</w:t>
      </w:r>
      <w:r w:rsidRPr="003A638A">
        <w:rPr>
          <w:color w:val="000000"/>
          <w:sz w:val="22"/>
          <w:szCs w:val="22"/>
          <w:u w:val="single"/>
        </w:rPr>
        <w:t xml:space="preserve"> set an example by investing in our local businesses,” and advocates that it “</w:t>
      </w:r>
      <w:r w:rsidRPr="003A638A">
        <w:rPr>
          <w:color w:val="000000"/>
          <w:sz w:val="22"/>
          <w:szCs w:val="22"/>
          <w:highlight w:val="cyan"/>
          <w:u w:val="single"/>
        </w:rPr>
        <w:t>replace</w:t>
      </w:r>
      <w:r w:rsidRPr="003A638A">
        <w:rPr>
          <w:color w:val="000000"/>
          <w:sz w:val="22"/>
          <w:szCs w:val="22"/>
          <w:u w:val="single"/>
        </w:rPr>
        <w:t xml:space="preserve"> 40 percent” of the </w:t>
      </w:r>
      <w:r w:rsidRPr="003A638A">
        <w:rPr>
          <w:color w:val="000000"/>
          <w:sz w:val="22"/>
          <w:szCs w:val="22"/>
          <w:highlight w:val="cyan"/>
          <w:u w:val="single"/>
        </w:rPr>
        <w:t>purchases</w:t>
      </w:r>
      <w:r w:rsidRPr="003A638A">
        <w:rPr>
          <w:color w:val="000000"/>
          <w:sz w:val="22"/>
          <w:szCs w:val="22"/>
          <w:u w:val="single"/>
        </w:rPr>
        <w:t xml:space="preserve"> Quebec departments and agencies make </w:t>
      </w:r>
      <w:r w:rsidRPr="003A638A">
        <w:rPr>
          <w:color w:val="000000"/>
          <w:sz w:val="22"/>
          <w:szCs w:val="22"/>
          <w:highlight w:val="cyan"/>
          <w:u w:val="single"/>
        </w:rPr>
        <w:t>from out-of-province</w:t>
      </w:r>
      <w:r w:rsidRPr="003A638A">
        <w:rPr>
          <w:color w:val="000000"/>
          <w:sz w:val="22"/>
          <w:szCs w:val="22"/>
          <w:u w:val="single"/>
        </w:rPr>
        <w:t xml:space="preserve"> firms “with local purchases within four years.”  Quebec </w:t>
      </w:r>
      <w:proofErr w:type="spellStart"/>
      <w:r w:rsidRPr="003A638A">
        <w:rPr>
          <w:color w:val="000000"/>
          <w:sz w:val="22"/>
          <w:szCs w:val="22"/>
          <w:u w:val="single"/>
        </w:rPr>
        <w:t>Solidaire</w:t>
      </w:r>
      <w:proofErr w:type="spellEnd"/>
      <w:r w:rsidRPr="003A638A">
        <w:rPr>
          <w:color w:val="000000"/>
          <w:sz w:val="22"/>
          <w:szCs w:val="22"/>
          <w:u w:val="single"/>
        </w:rPr>
        <w:t xml:space="preserve"> has also responded positively to the CAQ’s proposal that Quebec become self-sufficient in medical equipment. QS advocates Quebec take “control of our medical supply” and create a new Quebec government agency, Pharma-Québec. </w:t>
      </w:r>
      <w:r w:rsidRPr="003A638A">
        <w:rPr>
          <w:color w:val="000000"/>
          <w:sz w:val="16"/>
          <w:szCs w:val="16"/>
        </w:rPr>
        <w:t xml:space="preserve">This it claims would allow for a coronavirus vaccine to “be produced here in Quebec as soon as it is ready, with the sole objective of making it quickly accessible to the Quebec population.”  At a time when the COVID-19 pandemic is threatening millions of lives around the world, demonstrating the need for a science-based, </w:t>
      </w:r>
      <w:proofErr w:type="gramStart"/>
      <w:r w:rsidRPr="003A638A">
        <w:rPr>
          <w:color w:val="000000"/>
          <w:sz w:val="16"/>
          <w:szCs w:val="16"/>
        </w:rPr>
        <w:t>internationally-coordinated</w:t>
      </w:r>
      <w:proofErr w:type="gramEnd"/>
      <w:r w:rsidRPr="003A638A">
        <w:rPr>
          <w:color w:val="000000"/>
          <w:sz w:val="16"/>
          <w:szCs w:val="16"/>
        </w:rPr>
        <w:t xml:space="preserve"> response, Quebec </w:t>
      </w:r>
      <w:proofErr w:type="spellStart"/>
      <w:r w:rsidRPr="003A638A">
        <w:rPr>
          <w:color w:val="000000"/>
          <w:sz w:val="16"/>
          <w:szCs w:val="16"/>
        </w:rPr>
        <w:t>Solidaire</w:t>
      </w:r>
      <w:proofErr w:type="spellEnd"/>
      <w:r w:rsidRPr="003A638A">
        <w:rPr>
          <w:color w:val="000000"/>
          <w:sz w:val="16"/>
          <w:szCs w:val="16"/>
        </w:rPr>
        <w:t xml:space="preserve"> is trumpeting its nationalist egoism and parochialism.  </w:t>
      </w:r>
      <w:r w:rsidRPr="003A638A">
        <w:rPr>
          <w:color w:val="000000"/>
          <w:sz w:val="22"/>
          <w:szCs w:val="22"/>
          <w:u w:val="single"/>
        </w:rPr>
        <w:t>Its reactionary utopia of “buying locally” and “</w:t>
      </w:r>
      <w:r w:rsidRPr="003A638A">
        <w:rPr>
          <w:color w:val="000000"/>
          <w:sz w:val="22"/>
          <w:szCs w:val="22"/>
          <w:highlight w:val="cyan"/>
          <w:u w:val="single"/>
        </w:rPr>
        <w:t>developing a Quebec vaccine</w:t>
      </w:r>
      <w:r w:rsidRPr="003A638A">
        <w:rPr>
          <w:color w:val="000000"/>
          <w:sz w:val="22"/>
          <w:szCs w:val="22"/>
          <w:u w:val="single"/>
        </w:rPr>
        <w:t xml:space="preserve">” exclusively for Quebeckers is </w:t>
      </w:r>
      <w:r w:rsidRPr="003A638A">
        <w:rPr>
          <w:color w:val="000000"/>
          <w:sz w:val="22"/>
          <w:szCs w:val="22"/>
          <w:highlight w:val="cyan"/>
          <w:u w:val="single"/>
        </w:rPr>
        <w:t>part of pronounced shift</w:t>
      </w:r>
      <w:r w:rsidRPr="003A638A">
        <w:rPr>
          <w:color w:val="000000"/>
          <w:sz w:val="22"/>
          <w:szCs w:val="22"/>
          <w:u w:val="single"/>
        </w:rPr>
        <w:t xml:space="preserve"> by ruling elites in Canada, the United </w:t>
      </w:r>
      <w:proofErr w:type="gramStart"/>
      <w:r w:rsidRPr="003A638A">
        <w:rPr>
          <w:color w:val="000000"/>
          <w:sz w:val="22"/>
          <w:szCs w:val="22"/>
          <w:u w:val="single"/>
        </w:rPr>
        <w:t>States</w:t>
      </w:r>
      <w:proofErr w:type="gramEnd"/>
      <w:r w:rsidRPr="003A638A">
        <w:rPr>
          <w:color w:val="000000"/>
          <w:sz w:val="22"/>
          <w:szCs w:val="22"/>
          <w:u w:val="single"/>
        </w:rPr>
        <w:t xml:space="preserve"> and the world over towards national protectionism, intensified strategic competition, and virulent chauvinism.</w:t>
      </w:r>
      <w:r w:rsidRPr="003A638A">
        <w:rPr>
          <w:color w:val="000000"/>
          <w:sz w:val="16"/>
          <w:szCs w:val="16"/>
        </w:rPr>
        <w:t xml:space="preserve">  This includes all sections of the political establishment—from Trump and the ultra-right to pseudo-left parties such as Quebec </w:t>
      </w:r>
      <w:proofErr w:type="spellStart"/>
      <w:r w:rsidRPr="003A638A">
        <w:rPr>
          <w:color w:val="000000"/>
          <w:sz w:val="16"/>
          <w:szCs w:val="16"/>
        </w:rPr>
        <w:t>Solidaire</w:t>
      </w:r>
      <w:proofErr w:type="spellEnd"/>
      <w:r w:rsidRPr="003A638A">
        <w:rPr>
          <w:color w:val="000000"/>
          <w:sz w:val="16"/>
          <w:szCs w:val="16"/>
        </w:rPr>
        <w:t xml:space="preserve"> and the German Left Party, as well as the traditional parties of government, liberal, conservative, and social-democratic.  </w:t>
      </w:r>
      <w:r w:rsidRPr="003A638A">
        <w:rPr>
          <w:color w:val="000000"/>
          <w:sz w:val="22"/>
          <w:szCs w:val="22"/>
          <w:u w:val="single"/>
        </w:rPr>
        <w:t xml:space="preserve">These forces are </w:t>
      </w:r>
      <w:r w:rsidRPr="003A638A">
        <w:rPr>
          <w:color w:val="000000"/>
          <w:sz w:val="22"/>
          <w:szCs w:val="22"/>
          <w:highlight w:val="cyan"/>
          <w:u w:val="single"/>
        </w:rPr>
        <w:t>exploiting the</w:t>
      </w:r>
      <w:r w:rsidRPr="003A638A">
        <w:rPr>
          <w:color w:val="000000"/>
          <w:sz w:val="22"/>
          <w:szCs w:val="22"/>
          <w:u w:val="single"/>
        </w:rPr>
        <w:t xml:space="preserve"> health and socio-economic catas</w:t>
      </w:r>
      <w:r w:rsidRPr="003A638A">
        <w:rPr>
          <w:color w:val="000000"/>
          <w:sz w:val="22"/>
          <w:szCs w:val="22"/>
          <w:highlight w:val="cyan"/>
          <w:u w:val="single"/>
        </w:rPr>
        <w:t>trophe triggered by the COVID-19 pandemic</w:t>
      </w:r>
      <w:r w:rsidRPr="003A638A">
        <w:rPr>
          <w:color w:val="000000"/>
          <w:sz w:val="22"/>
          <w:szCs w:val="22"/>
          <w:u w:val="single"/>
        </w:rPr>
        <w:t xml:space="preserve"> to promote protectionism, including local production of “strategic resources,” and the strengthening of the state</w:t>
      </w:r>
      <w:r w:rsidRPr="003A638A">
        <w:rPr>
          <w:color w:val="000000"/>
          <w:sz w:val="16"/>
          <w:szCs w:val="16"/>
        </w:rPr>
        <w:t>—based on the spurious claim that dependence on the import of N95 masks and other medical supplies has been a major factor in the pandemic’s deadly impact. </w:t>
      </w:r>
    </w:p>
    <w:p w14:paraId="030ACB9A" w14:textId="77777777" w:rsidR="00F33B55" w:rsidRPr="003A638A" w:rsidRDefault="00F33B55" w:rsidP="00F33B55"/>
    <w:p w14:paraId="5031836C" w14:textId="77777777" w:rsidR="00F33B55" w:rsidRDefault="00F33B55" w:rsidP="00F33B55">
      <w:pPr>
        <w:pStyle w:val="Heading4"/>
      </w:pPr>
      <w:r>
        <w:lastRenderedPageBreak/>
        <w:t xml:space="preserve">Economic causes Quebec secession – causes </w:t>
      </w:r>
      <w:r>
        <w:rPr>
          <w:u w:val="single"/>
        </w:rPr>
        <w:t>great power war</w:t>
      </w:r>
      <w:r>
        <w:t xml:space="preserve"> AND </w:t>
      </w:r>
      <w:r>
        <w:rPr>
          <w:u w:val="single"/>
        </w:rPr>
        <w:t>global secessionism</w:t>
      </w:r>
      <w:r>
        <w:t>.</w:t>
      </w:r>
    </w:p>
    <w:p w14:paraId="168BB416" w14:textId="77777777" w:rsidR="00F33B55" w:rsidRDefault="00F33B55" w:rsidP="00F33B55">
      <w:pPr>
        <w:pStyle w:val="NormalWeb"/>
        <w:spacing w:before="0" w:beforeAutospacing="0" w:after="160" w:afterAutospacing="0"/>
      </w:pPr>
      <w:r>
        <w:rPr>
          <w:color w:val="000000"/>
        </w:rPr>
        <w:t xml:space="preserve">Daniel </w:t>
      </w:r>
      <w:r>
        <w:rPr>
          <w:b/>
          <w:bCs/>
          <w:color w:val="000000"/>
          <w:sz w:val="26"/>
          <w:szCs w:val="26"/>
        </w:rPr>
        <w:t>Matthews 14</w:t>
      </w:r>
      <w:r>
        <w:rPr>
          <w:color w:val="000000"/>
        </w:rPr>
        <w:t>. Naval Gunfire Liaison Officer for III MEF. 2014. “THE QUEBEC WARS”</w:t>
      </w:r>
      <w:hyperlink r:id="rId15" w:history="1">
        <w:r>
          <w:rPr>
            <w:rStyle w:val="Hyperlink"/>
            <w:color w:val="000000"/>
          </w:rPr>
          <w:t xml:space="preserve"> </w:t>
        </w:r>
        <w:r>
          <w:rPr>
            <w:rStyle w:val="Hyperlink"/>
            <w:color w:val="954F72"/>
          </w:rPr>
          <w:t>http://cimsec.org/quebec-wars/11757</w:t>
        </w:r>
      </w:hyperlink>
      <w:r>
        <w:rPr>
          <w:color w:val="000000"/>
        </w:rPr>
        <w:t xml:space="preserve"> http://cimsec.org/quebec-wars/11757</w:t>
      </w:r>
    </w:p>
    <w:p w14:paraId="08885F0D" w14:textId="77777777" w:rsidR="00F33B55" w:rsidRDefault="00F33B55" w:rsidP="00F33B55">
      <w:pPr>
        <w:pStyle w:val="NormalWeb"/>
        <w:spacing w:before="0" w:beforeAutospacing="0" w:after="160" w:afterAutospacing="0"/>
      </w:pPr>
      <w:r>
        <w:rPr>
          <w:color w:val="000000"/>
          <w:u w:val="single"/>
        </w:rPr>
        <w:t xml:space="preserve">Thought of Canada being the region where the </w:t>
      </w:r>
      <w:r>
        <w:rPr>
          <w:b/>
          <w:bCs/>
          <w:color w:val="000000"/>
          <w:u w:val="single"/>
        </w:rPr>
        <w:t xml:space="preserve">sparks </w:t>
      </w:r>
      <w:r>
        <w:rPr>
          <w:b/>
          <w:bCs/>
          <w:color w:val="000000"/>
          <w:u w:val="single"/>
          <w:shd w:val="clear" w:color="auto" w:fill="00FF00"/>
        </w:rPr>
        <w:t>for World War III</w:t>
      </w:r>
      <w:r>
        <w:rPr>
          <w:b/>
          <w:bCs/>
          <w:color w:val="000000"/>
          <w:u w:val="single"/>
        </w:rPr>
        <w:t xml:space="preserve"> will be struck</w:t>
      </w:r>
      <w:r>
        <w:rPr>
          <w:color w:val="000000"/>
          <w:sz w:val="16"/>
          <w:szCs w:val="16"/>
        </w:rPr>
        <w:t xml:space="preserve"> </w:t>
      </w:r>
      <w:r>
        <w:rPr>
          <w:color w:val="000000"/>
          <w:u w:val="single"/>
        </w:rPr>
        <w:t>may not seem likely, but there is one area where a foreign</w:t>
      </w:r>
      <w:r>
        <w:rPr>
          <w:color w:val="000000"/>
          <w:sz w:val="16"/>
          <w:szCs w:val="16"/>
        </w:rPr>
        <w:t xml:space="preserve"> </w:t>
      </w:r>
      <w:r>
        <w:rPr>
          <w:b/>
          <w:bCs/>
          <w:color w:val="000000"/>
          <w:u w:val="single"/>
        </w:rPr>
        <w:t>foe could surprise the West: Quebec</w:t>
      </w:r>
      <w:r>
        <w:rPr>
          <w:color w:val="000000"/>
          <w:u w:val="single"/>
        </w:rPr>
        <w:t xml:space="preserve">. </w:t>
      </w:r>
      <w:r>
        <w:rPr>
          <w:color w:val="000000"/>
          <w:u w:val="single"/>
          <w:shd w:val="clear" w:color="auto" w:fill="00FF00"/>
        </w:rPr>
        <w:t>If Quebec were to secede</w:t>
      </w:r>
      <w:r>
        <w:rPr>
          <w:color w:val="000000"/>
          <w:sz w:val="16"/>
          <w:szCs w:val="16"/>
        </w:rPr>
        <w:t xml:space="preserve"> from Canada, </w:t>
      </w:r>
      <w:r>
        <w:rPr>
          <w:color w:val="000000"/>
          <w:u w:val="single"/>
        </w:rPr>
        <w:t>two unsettling possibilities could occur.</w:t>
      </w:r>
      <w:r>
        <w:rPr>
          <w:color w:val="000000"/>
          <w:sz w:val="16"/>
          <w:szCs w:val="16"/>
        </w:rPr>
        <w:t xml:space="preserve"> The first is that </w:t>
      </w:r>
      <w:r>
        <w:rPr>
          <w:b/>
          <w:bCs/>
          <w:color w:val="000000"/>
          <w:u w:val="single"/>
          <w:shd w:val="clear" w:color="auto" w:fill="00FF00"/>
        </w:rPr>
        <w:t>Canada could go to war</w:t>
      </w:r>
      <w:r>
        <w:rPr>
          <w:b/>
          <w:bCs/>
          <w:color w:val="000000"/>
          <w:u w:val="single"/>
        </w:rPr>
        <w:t xml:space="preserve"> with its wayward province</w:t>
      </w:r>
      <w:r>
        <w:rPr>
          <w:color w:val="000000"/>
          <w:sz w:val="16"/>
          <w:szCs w:val="16"/>
        </w:rPr>
        <w:t xml:space="preserve">. The second is that </w:t>
      </w:r>
      <w:r>
        <w:rPr>
          <w:b/>
          <w:bCs/>
          <w:color w:val="000000"/>
          <w:u w:val="single"/>
        </w:rPr>
        <w:t xml:space="preserve">some power like </w:t>
      </w:r>
      <w:r>
        <w:rPr>
          <w:b/>
          <w:bCs/>
          <w:color w:val="000000"/>
          <w:u w:val="single"/>
          <w:shd w:val="clear" w:color="auto" w:fill="00FF00"/>
        </w:rPr>
        <w:t>China or Russia could build</w:t>
      </w:r>
      <w:r>
        <w:rPr>
          <w:b/>
          <w:bCs/>
          <w:color w:val="000000"/>
          <w:u w:val="single"/>
        </w:rPr>
        <w:t xml:space="preserve"> an </w:t>
      </w:r>
      <w:r>
        <w:rPr>
          <w:b/>
          <w:bCs/>
          <w:color w:val="000000"/>
          <w:u w:val="single"/>
          <w:shd w:val="clear" w:color="auto" w:fill="00FF00"/>
        </w:rPr>
        <w:t>alliance with Quebec</w:t>
      </w:r>
      <w:r>
        <w:rPr>
          <w:color w:val="000000"/>
          <w:sz w:val="16"/>
          <w:szCs w:val="16"/>
        </w:rPr>
        <w:t xml:space="preserve">. While such possibilities are unlikely, there are means of defense. The Canadian Civil War </w:t>
      </w:r>
      <w:r>
        <w:rPr>
          <w:color w:val="000000"/>
          <w:u w:val="single"/>
        </w:rPr>
        <w:t>If Quebec were to secede</w:t>
      </w:r>
      <w:r>
        <w:rPr>
          <w:color w:val="000000"/>
          <w:sz w:val="16"/>
          <w:szCs w:val="16"/>
        </w:rPr>
        <w:t xml:space="preserve"> from Canada, </w:t>
      </w:r>
      <w:r>
        <w:rPr>
          <w:color w:val="000000"/>
          <w:u w:val="single"/>
        </w:rPr>
        <w:t>there are several points that could</w:t>
      </w:r>
      <w:r>
        <w:rPr>
          <w:color w:val="000000"/>
          <w:sz w:val="16"/>
          <w:szCs w:val="16"/>
        </w:rPr>
        <w:t xml:space="preserve"> </w:t>
      </w:r>
      <w:r>
        <w:rPr>
          <w:b/>
          <w:bCs/>
          <w:color w:val="000000"/>
          <w:u w:val="single"/>
        </w:rPr>
        <w:t>spark a civil war between the two</w:t>
      </w:r>
      <w:r>
        <w:rPr>
          <w:color w:val="000000"/>
          <w:sz w:val="16"/>
          <w:szCs w:val="16"/>
        </w:rPr>
        <w:t xml:space="preserve">. The least likely </w:t>
      </w:r>
      <w:proofErr w:type="gramStart"/>
      <w:r>
        <w:rPr>
          <w:color w:val="000000"/>
          <w:sz w:val="16"/>
          <w:szCs w:val="16"/>
        </w:rPr>
        <w:t>would be</w:t>
      </w:r>
      <w:proofErr w:type="gramEnd"/>
      <w:r>
        <w:rPr>
          <w:color w:val="000000"/>
          <w:sz w:val="16"/>
          <w:szCs w:val="16"/>
        </w:rPr>
        <w:t xml:space="preserve"> national pride. </w:t>
      </w:r>
      <w:r>
        <w:rPr>
          <w:color w:val="000000"/>
          <w:u w:val="single"/>
        </w:rPr>
        <w:t xml:space="preserve">There are several </w:t>
      </w:r>
      <w:r>
        <w:rPr>
          <w:b/>
          <w:bCs/>
          <w:color w:val="000000"/>
          <w:u w:val="single"/>
          <w:shd w:val="clear" w:color="auto" w:fill="00FF00"/>
        </w:rPr>
        <w:t>economic reasons</w:t>
      </w:r>
      <w:r>
        <w:rPr>
          <w:b/>
          <w:bCs/>
          <w:color w:val="000000"/>
          <w:u w:val="single"/>
        </w:rPr>
        <w:t xml:space="preserve"> that </w:t>
      </w:r>
      <w:r>
        <w:rPr>
          <w:b/>
          <w:bCs/>
          <w:color w:val="000000"/>
          <w:u w:val="single"/>
          <w:shd w:val="clear" w:color="auto" w:fill="00FF00"/>
        </w:rPr>
        <w:t>could provide the tinder for war.</w:t>
      </w:r>
      <w:r>
        <w:rPr>
          <w:color w:val="000000"/>
          <w:sz w:val="16"/>
          <w:szCs w:val="16"/>
        </w:rPr>
        <w:t xml:space="preserve"> Quebec controls the mouth of the St. Lawrence River, and Quebec could use that control to wage economic war with Western Canada. In addition, Quebec possesses significant reserves of natural resources that currently contribute to the North American economy on a free basis. An independent Quebec would change that. Finally, Canada proper would become a split country, with a third of Canadian provinces being geographically separated from the Capital. </w:t>
      </w:r>
      <w:proofErr w:type="gramStart"/>
      <w:r>
        <w:rPr>
          <w:color w:val="000000"/>
          <w:sz w:val="16"/>
          <w:szCs w:val="16"/>
        </w:rPr>
        <w:t>In light of the fact that</w:t>
      </w:r>
      <w:proofErr w:type="gramEnd"/>
      <w:r>
        <w:rPr>
          <w:color w:val="000000"/>
          <w:sz w:val="16"/>
          <w:szCs w:val="16"/>
        </w:rPr>
        <w:t xml:space="preserve"> no state wants to be divided, and Canada already has several fluttering independence movements, the urge to prevent further dissolution will be strong. While it is true that Canada does not have a large military, and Quebec has none, it is not impossible for war to break out. The Quebec separatists have used violence before, most notably with the murder of Quebec </w:t>
      </w:r>
      <w:proofErr w:type="spellStart"/>
      <w:r>
        <w:rPr>
          <w:color w:val="000000"/>
          <w:sz w:val="16"/>
          <w:szCs w:val="16"/>
        </w:rPr>
        <w:t>Labour</w:t>
      </w:r>
      <w:proofErr w:type="spellEnd"/>
      <w:r>
        <w:rPr>
          <w:color w:val="000000"/>
          <w:sz w:val="16"/>
          <w:szCs w:val="16"/>
        </w:rPr>
        <w:t xml:space="preserve"> Minister Pierre Laporte, and it would be easy for a semi-independent Quebec to buy arms on the international market. If Canada did get involved in civil war with Quebec, there are several options open to both sides if the war drags on. Canada could invoke Article 5 of the NATO treaty, which could split NATO as France has traditionally expressed support for Francophone Quebec. It is unlikely Britain would be unconcerned with a core Commonwealth state being embroiled in civil war; especially depending on how the vote for Scottish independence goes this year. The United States would be committed, as they are deeply intertwined with Canada at every level.</w:t>
      </w:r>
      <w:r>
        <w:rPr>
          <w:color w:val="000000"/>
          <w:u w:val="single"/>
        </w:rPr>
        <w:t xml:space="preserve"> States like </w:t>
      </w:r>
      <w:r>
        <w:rPr>
          <w:color w:val="000000"/>
          <w:u w:val="single"/>
          <w:shd w:val="clear" w:color="auto" w:fill="00FF00"/>
        </w:rPr>
        <w:t xml:space="preserve">Russia, China, or Iran could use the </w:t>
      </w:r>
      <w:r>
        <w:rPr>
          <w:b/>
          <w:bCs/>
          <w:color w:val="000000"/>
          <w:u w:val="single"/>
          <w:shd w:val="clear" w:color="auto" w:fill="00FF00"/>
        </w:rPr>
        <w:t>distraction</w:t>
      </w:r>
      <w:r>
        <w:rPr>
          <w:color w:val="000000"/>
          <w:u w:val="single"/>
        </w:rPr>
        <w:t xml:space="preserve"> of a civil war in the very center of the Anglosphere </w:t>
      </w:r>
      <w:r>
        <w:rPr>
          <w:color w:val="000000"/>
          <w:u w:val="single"/>
          <w:shd w:val="clear" w:color="auto" w:fill="00FF00"/>
        </w:rPr>
        <w:t xml:space="preserve">to </w:t>
      </w:r>
      <w:r>
        <w:rPr>
          <w:b/>
          <w:bCs/>
          <w:color w:val="000000"/>
          <w:u w:val="single"/>
          <w:shd w:val="clear" w:color="auto" w:fill="00FF00"/>
        </w:rPr>
        <w:t>press their boundaries</w:t>
      </w:r>
      <w:r>
        <w:rPr>
          <w:b/>
          <w:bCs/>
          <w:color w:val="000000"/>
          <w:u w:val="single"/>
        </w:rPr>
        <w:t xml:space="preserve"> with the Western Alliance</w:t>
      </w:r>
      <w:r>
        <w:rPr>
          <w:color w:val="000000"/>
          <w:sz w:val="16"/>
          <w:szCs w:val="16"/>
        </w:rPr>
        <w:t xml:space="preserve">. Furthermore, </w:t>
      </w:r>
      <w:r>
        <w:rPr>
          <w:color w:val="000000"/>
          <w:u w:val="single"/>
        </w:rPr>
        <w:t xml:space="preserve">they could start supporting the Quebec rebels, </w:t>
      </w:r>
      <w:r>
        <w:rPr>
          <w:color w:val="000000"/>
          <w:sz w:val="16"/>
          <w:szCs w:val="16"/>
        </w:rPr>
        <w:t xml:space="preserve">either directly or through third party means. If the war was presaged by an internationally recognized referendum, then Russia or China could take the position that they are upholding international </w:t>
      </w:r>
      <w:proofErr w:type="gramStart"/>
      <w:r>
        <w:rPr>
          <w:color w:val="000000"/>
          <w:sz w:val="16"/>
          <w:szCs w:val="16"/>
        </w:rPr>
        <w:t>norms, and</w:t>
      </w:r>
      <w:proofErr w:type="gramEnd"/>
      <w:r>
        <w:rPr>
          <w:color w:val="000000"/>
          <w:sz w:val="16"/>
          <w:szCs w:val="16"/>
        </w:rPr>
        <w:t xml:space="preserve"> paint the Western states in a negative light. </w:t>
      </w:r>
      <w:r>
        <w:rPr>
          <w:color w:val="000000"/>
          <w:u w:val="single"/>
        </w:rPr>
        <w:t>Attempts at arming the rebels</w:t>
      </w:r>
      <w:r>
        <w:rPr>
          <w:color w:val="000000"/>
          <w:sz w:val="16"/>
          <w:szCs w:val="16"/>
        </w:rPr>
        <w:t xml:space="preserve"> or openly supporting them </w:t>
      </w:r>
      <w:r>
        <w:rPr>
          <w:color w:val="000000"/>
          <w:u w:val="single"/>
        </w:rPr>
        <w:t>would directly</w:t>
      </w:r>
      <w:r>
        <w:rPr>
          <w:color w:val="000000"/>
          <w:sz w:val="16"/>
          <w:szCs w:val="16"/>
        </w:rPr>
        <w:t xml:space="preserve"> </w:t>
      </w:r>
      <w:r>
        <w:rPr>
          <w:b/>
          <w:bCs/>
          <w:color w:val="000000"/>
          <w:u w:val="single"/>
        </w:rPr>
        <w:t>threaten the fundamental security of the United States,</w:t>
      </w:r>
      <w:r>
        <w:rPr>
          <w:color w:val="000000"/>
          <w:sz w:val="16"/>
          <w:szCs w:val="16"/>
        </w:rPr>
        <w:t xml:space="preserve"> </w:t>
      </w:r>
      <w:r>
        <w:rPr>
          <w:color w:val="000000"/>
          <w:u w:val="single"/>
        </w:rPr>
        <w:t xml:space="preserve">as it would </w:t>
      </w:r>
      <w:r>
        <w:rPr>
          <w:b/>
          <w:bCs/>
          <w:color w:val="000000"/>
          <w:u w:val="single"/>
        </w:rPr>
        <w:t>provide a foothold on the continent from which hostile states could threaten the United States</w:t>
      </w:r>
      <w:r>
        <w:rPr>
          <w:color w:val="000000"/>
          <w:sz w:val="16"/>
          <w:szCs w:val="16"/>
        </w:rPr>
        <w:t xml:space="preserve">. The Bear and the Dragon in Quebec While the first scenario of a successful Quebec independence movement immediately descending into world war is unlikely, the far more dangerous one of an independent Quebec making allies with states hostile to the West is possible. </w:t>
      </w:r>
      <w:r>
        <w:rPr>
          <w:color w:val="000000"/>
          <w:u w:val="single"/>
        </w:rPr>
        <w:t xml:space="preserve">An independent Quebec would have the full ability to make alliances with foreign powers, </w:t>
      </w:r>
      <w:r>
        <w:rPr>
          <w:color w:val="000000"/>
          <w:sz w:val="16"/>
          <w:szCs w:val="16"/>
        </w:rPr>
        <w:t xml:space="preserve">and it is unlikely they would be readily welcomed into NATO, NAFTA, or other treaties with the Western powers. </w:t>
      </w:r>
      <w:r>
        <w:rPr>
          <w:color w:val="000000"/>
          <w:u w:val="single"/>
        </w:rPr>
        <w:t>Canada would put pressure on any attempts to allow Quebec a seat at the table, and European countries would be wary</w:t>
      </w:r>
      <w:r>
        <w:rPr>
          <w:color w:val="000000"/>
          <w:sz w:val="16"/>
          <w:szCs w:val="16"/>
        </w:rPr>
        <w:t xml:space="preserve"> of </w:t>
      </w:r>
      <w:r>
        <w:rPr>
          <w:color w:val="000000"/>
          <w:u w:val="single"/>
        </w:rPr>
        <w:t xml:space="preserve">admitting </w:t>
      </w:r>
      <w:r>
        <w:rPr>
          <w:color w:val="000000"/>
          <w:u w:val="single"/>
          <w:shd w:val="clear" w:color="auto" w:fill="00FF00"/>
        </w:rPr>
        <w:t>Quebec</w:t>
      </w:r>
      <w:r>
        <w:rPr>
          <w:color w:val="000000"/>
          <w:u w:val="single"/>
        </w:rPr>
        <w:t>,</w:t>
      </w:r>
      <w:r>
        <w:rPr>
          <w:color w:val="000000"/>
          <w:sz w:val="16"/>
          <w:szCs w:val="16"/>
        </w:rPr>
        <w:t xml:space="preserve"> </w:t>
      </w:r>
      <w:r>
        <w:rPr>
          <w:b/>
          <w:bCs/>
          <w:color w:val="000000"/>
          <w:u w:val="single"/>
        </w:rPr>
        <w:t xml:space="preserve">as it </w:t>
      </w:r>
      <w:r>
        <w:rPr>
          <w:b/>
          <w:bCs/>
          <w:color w:val="000000"/>
          <w:u w:val="single"/>
          <w:shd w:val="clear" w:color="auto" w:fill="00FF00"/>
        </w:rPr>
        <w:t>could fuel separatist movements within</w:t>
      </w:r>
      <w:r>
        <w:rPr>
          <w:b/>
          <w:bCs/>
          <w:color w:val="000000"/>
          <w:u w:val="single"/>
        </w:rPr>
        <w:t xml:space="preserve"> their own </w:t>
      </w:r>
      <w:r>
        <w:rPr>
          <w:b/>
          <w:bCs/>
          <w:color w:val="000000"/>
          <w:u w:val="single"/>
          <w:shd w:val="clear" w:color="auto" w:fill="00FF00"/>
        </w:rPr>
        <w:t>countries</w:t>
      </w:r>
      <w:r>
        <w:rPr>
          <w:b/>
          <w:bCs/>
          <w:color w:val="000000"/>
          <w:u w:val="single"/>
        </w:rPr>
        <w:t>.</w:t>
      </w:r>
      <w:r>
        <w:rPr>
          <w:color w:val="000000"/>
          <w:sz w:val="16"/>
          <w:szCs w:val="16"/>
        </w:rPr>
        <w:t xml:space="preserve">   In addition, the United States would not want the possibility of Canada dissolving, even if most of the providences would likely join the United States. This method of amalgamation would be undesirable, if for no other reason than there is no guarantee that each section of Canada would join the US, and a unified Canada is better for the US than a series of states on its northern border. The dissolution of Canada could also embolden separatist movements in the United States.   Given the internal danger to Western countries an independent Quebec would present, it is likely </w:t>
      </w:r>
      <w:r>
        <w:rPr>
          <w:color w:val="000000"/>
          <w:u w:val="single"/>
        </w:rPr>
        <w:t>that Quebec would be forced to look for friends elsewhere</w:t>
      </w:r>
      <w:r>
        <w:rPr>
          <w:color w:val="000000"/>
          <w:sz w:val="16"/>
          <w:szCs w:val="16"/>
        </w:rPr>
        <w:t xml:space="preserve">. </w:t>
      </w:r>
      <w:r>
        <w:rPr>
          <w:color w:val="000000"/>
          <w:u w:val="single"/>
        </w:rPr>
        <w:t>Russia and China are the most likely candidates</w:t>
      </w:r>
      <w:r>
        <w:rPr>
          <w:color w:val="000000"/>
          <w:sz w:val="16"/>
          <w:szCs w:val="16"/>
        </w:rPr>
        <w:t xml:space="preserve">. Both countries would be interested in the natural resources of Quebec. </w:t>
      </w:r>
      <w:r>
        <w:rPr>
          <w:color w:val="000000"/>
          <w:u w:val="single"/>
        </w:rPr>
        <w:t>China and Russia would also both enjoy the prospects of helping to develop Quebec’s Arctic resources.</w:t>
      </w:r>
      <w:r>
        <w:rPr>
          <w:color w:val="000000"/>
          <w:sz w:val="16"/>
          <w:szCs w:val="16"/>
        </w:rPr>
        <w:t xml:space="preserve"> In addition, </w:t>
      </w:r>
      <w:r>
        <w:rPr>
          <w:color w:val="000000"/>
          <w:u w:val="single"/>
        </w:rPr>
        <w:t>the possibility of a military alliance</w:t>
      </w:r>
      <w:r>
        <w:rPr>
          <w:color w:val="000000"/>
          <w:sz w:val="16"/>
          <w:szCs w:val="16"/>
        </w:rPr>
        <w:t xml:space="preserve"> with Quebec </w:t>
      </w:r>
      <w:r>
        <w:rPr>
          <w:color w:val="000000"/>
          <w:u w:val="single"/>
        </w:rPr>
        <w:t>would present an</w:t>
      </w:r>
      <w:r>
        <w:rPr>
          <w:color w:val="000000"/>
          <w:sz w:val="16"/>
          <w:szCs w:val="16"/>
        </w:rPr>
        <w:t xml:space="preserve"> </w:t>
      </w:r>
      <w:r>
        <w:rPr>
          <w:color w:val="000000"/>
          <w:u w:val="single"/>
        </w:rPr>
        <w:t xml:space="preserve">opportunity </w:t>
      </w:r>
      <w:proofErr w:type="gramStart"/>
      <w:r>
        <w:rPr>
          <w:color w:val="000000"/>
          <w:u w:val="single"/>
        </w:rPr>
        <w:t>not present</w:t>
      </w:r>
      <w:proofErr w:type="gramEnd"/>
      <w:r>
        <w:rPr>
          <w:color w:val="000000"/>
          <w:u w:val="single"/>
        </w:rPr>
        <w:t xml:space="preserve"> since Alaska became part of the United States</w:t>
      </w:r>
      <w:r>
        <w:rPr>
          <w:b/>
          <w:bCs/>
          <w:color w:val="000000"/>
          <w:u w:val="single"/>
        </w:rPr>
        <w:t xml:space="preserve">; a land connection to the United States. </w:t>
      </w:r>
      <w:r>
        <w:rPr>
          <w:color w:val="000000"/>
          <w:sz w:val="16"/>
          <w:szCs w:val="16"/>
        </w:rPr>
        <w:t xml:space="preserve">  Right </w:t>
      </w:r>
      <w:proofErr w:type="gramStart"/>
      <w:r>
        <w:rPr>
          <w:color w:val="000000"/>
          <w:sz w:val="16"/>
          <w:szCs w:val="16"/>
        </w:rPr>
        <w:t>now</w:t>
      </w:r>
      <w:proofErr w:type="gramEnd"/>
      <w:r>
        <w:rPr>
          <w:color w:val="000000"/>
          <w:sz w:val="16"/>
          <w:szCs w:val="16"/>
        </w:rPr>
        <w:t xml:space="preserve"> the Anglosphere is protected by its island status, with no major hostile powers sharing a land border with any member. An independent Quebec would be courted by hostile powers to allow such a chance thought. Russia would view it as retaliation for NATO expanding into the Baltics, Poland, and developing close relations with Ukraine and Georgia. China would view it as a chance to have a mirror for the US alliances in China’s First Island Chain, with the </w:t>
      </w:r>
      <w:proofErr w:type="gramStart"/>
      <w:r>
        <w:rPr>
          <w:color w:val="000000"/>
          <w:sz w:val="16"/>
          <w:szCs w:val="16"/>
        </w:rPr>
        <w:t>added bonus</w:t>
      </w:r>
      <w:proofErr w:type="gramEnd"/>
      <w:r>
        <w:rPr>
          <w:color w:val="000000"/>
          <w:sz w:val="16"/>
          <w:szCs w:val="16"/>
        </w:rPr>
        <w:t xml:space="preserve"> of a large land connection to the American heartland, as opposed to the slender one that the </w:t>
      </w:r>
      <w:r>
        <w:rPr>
          <w:color w:val="000000"/>
          <w:sz w:val="16"/>
          <w:szCs w:val="16"/>
        </w:rPr>
        <w:lastRenderedPageBreak/>
        <w:t xml:space="preserve">US has against China on the Korean peninsula. </w:t>
      </w:r>
      <w:r>
        <w:rPr>
          <w:color w:val="000000"/>
          <w:u w:val="single"/>
        </w:rPr>
        <w:t xml:space="preserve">The presence of </w:t>
      </w:r>
      <w:r>
        <w:rPr>
          <w:color w:val="000000"/>
          <w:u w:val="single"/>
          <w:shd w:val="clear" w:color="auto" w:fill="00FF00"/>
        </w:rPr>
        <w:t xml:space="preserve">a near-peer competitor with </w:t>
      </w:r>
      <w:r>
        <w:rPr>
          <w:b/>
          <w:bCs/>
          <w:color w:val="000000"/>
          <w:u w:val="single"/>
          <w:shd w:val="clear" w:color="auto" w:fill="00FF00"/>
        </w:rPr>
        <w:t>bases on</w:t>
      </w:r>
      <w:r>
        <w:rPr>
          <w:color w:val="000000"/>
          <w:u w:val="single"/>
        </w:rPr>
        <w:t xml:space="preserve"> the </w:t>
      </w:r>
      <w:r>
        <w:rPr>
          <w:b/>
          <w:bCs/>
          <w:color w:val="000000"/>
          <w:u w:val="single"/>
          <w:shd w:val="clear" w:color="auto" w:fill="00FF00"/>
        </w:rPr>
        <w:t>North America</w:t>
      </w:r>
      <w:r>
        <w:rPr>
          <w:color w:val="000000"/>
          <w:u w:val="single"/>
        </w:rPr>
        <w:t>n heartland would</w:t>
      </w:r>
      <w:r>
        <w:rPr>
          <w:color w:val="000000"/>
          <w:sz w:val="16"/>
          <w:szCs w:val="16"/>
        </w:rPr>
        <w:t xml:space="preserve"> </w:t>
      </w:r>
      <w:r>
        <w:rPr>
          <w:color w:val="000000"/>
          <w:u w:val="single"/>
        </w:rPr>
        <w:t>greatly reduce the flexibility of Western countries as they exert their influence on the world</w:t>
      </w:r>
      <w:r>
        <w:rPr>
          <w:color w:val="000000"/>
          <w:sz w:val="16"/>
          <w:szCs w:val="16"/>
        </w:rPr>
        <w:t xml:space="preserve">. </w:t>
      </w:r>
      <w:r>
        <w:rPr>
          <w:color w:val="000000"/>
          <w:u w:val="single"/>
        </w:rPr>
        <w:t>Such a situation would be more bothersome to the United States</w:t>
      </w:r>
      <w:r>
        <w:rPr>
          <w:color w:val="000000"/>
          <w:sz w:val="16"/>
          <w:szCs w:val="16"/>
        </w:rPr>
        <w:t xml:space="preserve"> and its allies than the Zimmerman telegram of a century ago, or the presence of Soviet missiles in Cuba half a century ago. </w:t>
      </w:r>
      <w:r>
        <w:rPr>
          <w:color w:val="000000"/>
          <w:u w:val="single"/>
        </w:rPr>
        <w:t xml:space="preserve">It </w:t>
      </w:r>
      <w:r>
        <w:rPr>
          <w:color w:val="000000"/>
          <w:u w:val="single"/>
          <w:shd w:val="clear" w:color="auto" w:fill="00FF00"/>
        </w:rPr>
        <w:t xml:space="preserve">would have the same effect as </w:t>
      </w:r>
      <w:r>
        <w:rPr>
          <w:b/>
          <w:bCs/>
          <w:color w:val="000000"/>
          <w:u w:val="single"/>
          <w:shd w:val="clear" w:color="auto" w:fill="00FF00"/>
        </w:rPr>
        <w:t>Germany’s race to rival Britain</w:t>
      </w:r>
      <w:r>
        <w:rPr>
          <w:color w:val="000000"/>
          <w:u w:val="single"/>
        </w:rPr>
        <w:t xml:space="preserve"> on the high seas </w:t>
      </w:r>
      <w:r>
        <w:rPr>
          <w:b/>
          <w:bCs/>
          <w:color w:val="000000"/>
          <w:u w:val="single"/>
          <w:shd w:val="clear" w:color="auto" w:fill="00FF00"/>
        </w:rPr>
        <w:t>before World War I</w:t>
      </w:r>
      <w:r>
        <w:rPr>
          <w:color w:val="000000"/>
          <w:u w:val="single"/>
        </w:rPr>
        <w:t>.</w:t>
      </w:r>
    </w:p>
    <w:p w14:paraId="72B32BE5" w14:textId="77777777" w:rsidR="00F33B55" w:rsidRDefault="00F33B55" w:rsidP="00F33B55"/>
    <w:p w14:paraId="5EA7D68B" w14:textId="77777777" w:rsidR="00F33B55" w:rsidRDefault="00F33B55" w:rsidP="00F33B55">
      <w:pPr>
        <w:pStyle w:val="Heading4"/>
      </w:pPr>
      <w:r>
        <w:t>Climate change solves - it makes Canada a global superpower.</w:t>
      </w:r>
    </w:p>
    <w:p w14:paraId="67DE7121" w14:textId="77777777" w:rsidR="00F33B55" w:rsidRDefault="00F33B55" w:rsidP="00F33B55">
      <w:pPr>
        <w:pStyle w:val="NormalWeb"/>
        <w:spacing w:before="0" w:beforeAutospacing="0" w:after="160" w:afterAutospacing="0"/>
      </w:pPr>
      <w:r>
        <w:rPr>
          <w:b/>
          <w:bCs/>
          <w:color w:val="000000"/>
          <w:sz w:val="26"/>
          <w:szCs w:val="26"/>
        </w:rPr>
        <w:t>Dembicki 17</w:t>
      </w:r>
      <w:r>
        <w:rPr>
          <w:color w:val="000000"/>
        </w:rPr>
        <w:t xml:space="preserve"> [Geoff, VICE journalist, “How Climate Change Could Turn Canada into a Global Superpower,” accessible online at</w:t>
      </w:r>
      <w:hyperlink r:id="rId16" w:history="1">
        <w:r>
          <w:rPr>
            <w:rStyle w:val="Hyperlink"/>
            <w:color w:val="000000"/>
          </w:rPr>
          <w:t xml:space="preserve"> </w:t>
        </w:r>
        <w:r>
          <w:rPr>
            <w:rStyle w:val="Hyperlink"/>
            <w:color w:val="954F72"/>
          </w:rPr>
          <w:t>https://www.vice.com/en_ca/article/mbanm4/how-climate-change-could-turn-canada-into-a-global-superpower</w:t>
        </w:r>
      </w:hyperlink>
      <w:r>
        <w:rPr>
          <w:color w:val="000000"/>
        </w:rPr>
        <w:t>, published 07/24/17] // BBM</w:t>
      </w:r>
    </w:p>
    <w:p w14:paraId="5BA6E8A3" w14:textId="77777777" w:rsidR="00F33B55" w:rsidRPr="003A638A" w:rsidRDefault="00F33B55" w:rsidP="00F33B55">
      <w:pPr>
        <w:rPr>
          <w:sz w:val="16"/>
        </w:rPr>
      </w:pPr>
      <w:r w:rsidRPr="003A638A">
        <w:rPr>
          <w:color w:val="000000"/>
          <w:u w:val="single"/>
        </w:rPr>
        <w:t>Climate change is going to suck</w:t>
      </w:r>
      <w:r w:rsidRPr="003A638A">
        <w:rPr>
          <w:color w:val="000000"/>
          <w:sz w:val="16"/>
        </w:rPr>
        <w:t xml:space="preserve"> for every country on the planet. But it may suck slightly </w:t>
      </w:r>
      <w:r w:rsidRPr="003A638A">
        <w:rPr>
          <w:b/>
          <w:bCs/>
          <w:color w:val="000000"/>
          <w:u w:val="single"/>
        </w:rPr>
        <w:t>less</w:t>
      </w:r>
      <w:r w:rsidRPr="003A638A">
        <w:rPr>
          <w:color w:val="000000"/>
          <w:sz w:val="16"/>
        </w:rPr>
        <w:t xml:space="preserve"> </w:t>
      </w:r>
      <w:r w:rsidRPr="003A638A">
        <w:rPr>
          <w:color w:val="000000"/>
          <w:u w:val="single"/>
        </w:rPr>
        <w:t>for Canada</w:t>
      </w:r>
      <w:r w:rsidRPr="003A638A">
        <w:rPr>
          <w:color w:val="000000"/>
          <w:sz w:val="16"/>
        </w:rPr>
        <w:t xml:space="preserve">. </w:t>
      </w:r>
      <w:r w:rsidRPr="003A638A">
        <w:rPr>
          <w:color w:val="000000"/>
          <w:highlight w:val="cyan"/>
          <w:u w:val="single"/>
        </w:rPr>
        <w:t>If humanity can't reduce its g</w:t>
      </w:r>
      <w:r w:rsidRPr="003A638A">
        <w:rPr>
          <w:color w:val="000000"/>
          <w:sz w:val="16"/>
        </w:rPr>
        <w:t>reen</w:t>
      </w:r>
      <w:r w:rsidRPr="003A638A">
        <w:rPr>
          <w:color w:val="000000"/>
          <w:u w:val="single"/>
        </w:rPr>
        <w:t>h</w:t>
      </w:r>
      <w:r w:rsidRPr="003A638A">
        <w:rPr>
          <w:color w:val="000000"/>
          <w:sz w:val="16"/>
        </w:rPr>
        <w:t xml:space="preserve">ouse </w:t>
      </w:r>
      <w:r w:rsidRPr="003A638A">
        <w:rPr>
          <w:color w:val="000000"/>
          <w:u w:val="single"/>
        </w:rPr>
        <w:t>g</w:t>
      </w:r>
      <w:r w:rsidRPr="003A638A">
        <w:rPr>
          <w:color w:val="000000"/>
          <w:sz w:val="16"/>
        </w:rPr>
        <w:t xml:space="preserve">as </w:t>
      </w:r>
      <w:r w:rsidRPr="003A638A">
        <w:rPr>
          <w:color w:val="000000"/>
          <w:highlight w:val="cyan"/>
          <w:u w:val="single"/>
        </w:rPr>
        <w:t>emissions</w:t>
      </w:r>
      <w:r w:rsidRPr="003A638A">
        <w:rPr>
          <w:color w:val="000000"/>
          <w:u w:val="single"/>
        </w:rPr>
        <w:t xml:space="preserve"> to</w:t>
      </w:r>
      <w:r w:rsidRPr="003A638A">
        <w:rPr>
          <w:color w:val="000000"/>
          <w:sz w:val="16"/>
        </w:rPr>
        <w:t xml:space="preserve"> effectively </w:t>
      </w:r>
      <w:r w:rsidRPr="003A638A">
        <w:rPr>
          <w:b/>
          <w:bCs/>
          <w:color w:val="000000"/>
          <w:u w:val="single"/>
        </w:rPr>
        <w:t>zero</w:t>
      </w:r>
      <w:r w:rsidRPr="003A638A">
        <w:rPr>
          <w:color w:val="000000"/>
          <w:sz w:val="16"/>
        </w:rPr>
        <w:t xml:space="preserve"> </w:t>
      </w:r>
      <w:r w:rsidRPr="003A638A">
        <w:rPr>
          <w:color w:val="000000"/>
          <w:u w:val="single"/>
        </w:rPr>
        <w:t>by the end of this century</w:t>
      </w:r>
      <w:r w:rsidRPr="003A638A">
        <w:rPr>
          <w:color w:val="000000"/>
          <w:sz w:val="16"/>
        </w:rPr>
        <w:t xml:space="preserve">, the doomsday impacts are difficult to fathom. The mass extinctions, crushing heat waves, exotic diseases, clouds of death smog and poisoned oceans described in a viral New York Magazine story by David Wallace-Wells would make our natural world unrecognizable. Yet climate change may also significantly affect the geopolitical world. By 2100, it's conceivable that the US economy will nosedive, dozens of developing countries will </w:t>
      </w:r>
      <w:proofErr w:type="gramStart"/>
      <w:r w:rsidRPr="003A638A">
        <w:rPr>
          <w:color w:val="000000"/>
          <w:sz w:val="16"/>
        </w:rPr>
        <w:t>collapse</w:t>
      </w:r>
      <w:proofErr w:type="gramEnd"/>
      <w:r w:rsidRPr="003A638A">
        <w:rPr>
          <w:color w:val="000000"/>
          <w:sz w:val="16"/>
        </w:rPr>
        <w:t xml:space="preserve"> and </w:t>
      </w:r>
      <w:r w:rsidRPr="003A638A">
        <w:rPr>
          <w:color w:val="000000"/>
          <w:highlight w:val="cyan"/>
          <w:u w:val="single"/>
        </w:rPr>
        <w:t>a new global superpower will arise</w:t>
      </w:r>
      <w:r w:rsidRPr="003A638A">
        <w:rPr>
          <w:color w:val="000000"/>
          <w:u w:val="single"/>
        </w:rPr>
        <w:t xml:space="preserve"> to fill the </w:t>
      </w:r>
      <w:r w:rsidRPr="003A638A">
        <w:rPr>
          <w:b/>
          <w:bCs/>
          <w:color w:val="000000"/>
          <w:u w:val="single"/>
        </w:rPr>
        <w:t>power vacuum</w:t>
      </w:r>
      <w:r w:rsidRPr="003A638A">
        <w:rPr>
          <w:color w:val="000000"/>
          <w:sz w:val="16"/>
        </w:rPr>
        <w:t xml:space="preserve">: </w:t>
      </w:r>
      <w:r w:rsidRPr="003A638A">
        <w:rPr>
          <w:b/>
          <w:bCs/>
          <w:color w:val="000000"/>
          <w:highlight w:val="cyan"/>
          <w:u w:val="single"/>
        </w:rPr>
        <w:t>Canada</w:t>
      </w:r>
      <w:r w:rsidRPr="003A638A">
        <w:rPr>
          <w:color w:val="000000"/>
          <w:sz w:val="16"/>
        </w:rPr>
        <w:t xml:space="preserve">. No, seriously. </w:t>
      </w:r>
      <w:r w:rsidRPr="003A638A">
        <w:rPr>
          <w:color w:val="000000"/>
          <w:u w:val="single"/>
        </w:rPr>
        <w:t xml:space="preserve">Canada's economic dominance could be </w:t>
      </w:r>
      <w:r w:rsidRPr="003A638A">
        <w:rPr>
          <w:color w:val="000000"/>
          <w:highlight w:val="cyan"/>
          <w:u w:val="single"/>
        </w:rPr>
        <w:t xml:space="preserve">built on its gigantic supplies of </w:t>
      </w:r>
      <w:r w:rsidRPr="003A638A">
        <w:rPr>
          <w:b/>
          <w:bCs/>
          <w:color w:val="000000"/>
          <w:highlight w:val="cyan"/>
          <w:u w:val="single"/>
        </w:rPr>
        <w:t>freshwater</w:t>
      </w:r>
      <w:r w:rsidRPr="003A638A">
        <w:rPr>
          <w:color w:val="000000"/>
          <w:sz w:val="16"/>
        </w:rPr>
        <w:t xml:space="preserve">, an </w:t>
      </w:r>
      <w:r w:rsidRPr="003A638A">
        <w:rPr>
          <w:color w:val="000000"/>
          <w:highlight w:val="cyan"/>
          <w:u w:val="single"/>
        </w:rPr>
        <w:t>ice-free Arctic Ocean</w:t>
      </w:r>
      <w:r w:rsidRPr="003A638A">
        <w:rPr>
          <w:color w:val="000000"/>
          <w:u w:val="single"/>
        </w:rPr>
        <w:t xml:space="preserve"> that revolutionizes </w:t>
      </w:r>
      <w:r w:rsidRPr="003A638A">
        <w:rPr>
          <w:b/>
          <w:bCs/>
          <w:color w:val="000000"/>
          <w:u w:val="single"/>
        </w:rPr>
        <w:t>international trade</w:t>
      </w:r>
      <w:r w:rsidRPr="003A638A">
        <w:rPr>
          <w:color w:val="000000"/>
          <w:sz w:val="16"/>
        </w:rPr>
        <w:t xml:space="preserve"> </w:t>
      </w:r>
      <w:r w:rsidRPr="003A638A">
        <w:rPr>
          <w:color w:val="000000"/>
          <w:u w:val="single"/>
        </w:rPr>
        <w:t xml:space="preserve">and a mild-to-moderate climate that will be the </w:t>
      </w:r>
      <w:r w:rsidRPr="003A638A">
        <w:rPr>
          <w:b/>
          <w:bCs/>
          <w:color w:val="000000"/>
          <w:u w:val="single"/>
        </w:rPr>
        <w:t>envy</w:t>
      </w:r>
      <w:r w:rsidRPr="003A638A">
        <w:rPr>
          <w:color w:val="000000"/>
          <w:u w:val="single"/>
        </w:rPr>
        <w:t xml:space="preserve"> of scorched</w:t>
      </w:r>
      <w:r w:rsidRPr="003A638A">
        <w:rPr>
          <w:color w:val="000000"/>
          <w:sz w:val="16"/>
        </w:rPr>
        <w:t xml:space="preserve"> and unlivable </w:t>
      </w:r>
      <w:r w:rsidRPr="003A638A">
        <w:rPr>
          <w:color w:val="000000"/>
          <w:u w:val="single"/>
        </w:rPr>
        <w:t>countries in</w:t>
      </w:r>
      <w:r w:rsidRPr="003A638A">
        <w:rPr>
          <w:color w:val="000000"/>
          <w:sz w:val="16"/>
        </w:rPr>
        <w:t xml:space="preserve"> more </w:t>
      </w:r>
      <w:r w:rsidRPr="003A638A">
        <w:rPr>
          <w:color w:val="000000"/>
          <w:u w:val="single"/>
        </w:rPr>
        <w:t>southern latitudes</w:t>
      </w:r>
      <w:r w:rsidRPr="003A638A">
        <w:rPr>
          <w:color w:val="000000"/>
          <w:sz w:val="16"/>
        </w:rPr>
        <w:t xml:space="preserve">. But here's the thing: life won't be all that pleasant for many Canadians. We will be under constant threat of flooding, wildfires, tornadoes, heat waves, </w:t>
      </w:r>
      <w:proofErr w:type="gramStart"/>
      <w:r w:rsidRPr="003A638A">
        <w:rPr>
          <w:color w:val="000000"/>
          <w:sz w:val="16"/>
        </w:rPr>
        <w:t>infestations</w:t>
      </w:r>
      <w:proofErr w:type="gramEnd"/>
      <w:r w:rsidRPr="003A638A">
        <w:rPr>
          <w:color w:val="000000"/>
          <w:sz w:val="16"/>
        </w:rPr>
        <w:t xml:space="preserve"> and other disasters. National economic gains will mask stark and growing inequalities. Waves of immigrants and refugees will make us intolerant of outsiders. Amidst the chaos we will turn to authoritarian strongmen like Donald Trump to lead us. Yet compared to the rest of the world, </w:t>
      </w:r>
      <w:r w:rsidRPr="003A638A">
        <w:rPr>
          <w:color w:val="000000"/>
          <w:u w:val="single"/>
        </w:rPr>
        <w:t xml:space="preserve">Canada could look like a </w:t>
      </w:r>
      <w:r w:rsidRPr="003A638A">
        <w:rPr>
          <w:b/>
          <w:bCs/>
          <w:color w:val="000000"/>
          <w:u w:val="single"/>
        </w:rPr>
        <w:t>progressive utopia</w:t>
      </w:r>
      <w:r w:rsidRPr="003A638A">
        <w:rPr>
          <w:color w:val="000000"/>
          <w:sz w:val="16"/>
        </w:rPr>
        <w:t xml:space="preserve">. To help us understand how this scenario may come to pass, VICE reached out to experts who study the future from the biggest of perspectives. They stressed the scenario above is one of many that could occur in a century of abrupt and nonlinear change. But </w:t>
      </w:r>
      <w:r w:rsidRPr="003A638A">
        <w:rPr>
          <w:color w:val="000000"/>
          <w:highlight w:val="cyan"/>
          <w:u w:val="single"/>
        </w:rPr>
        <w:t>the longer we delay</w:t>
      </w:r>
      <w:r w:rsidRPr="003A638A">
        <w:rPr>
          <w:color w:val="000000"/>
          <w:u w:val="single"/>
        </w:rPr>
        <w:t xml:space="preserve"> on climate action</w:t>
      </w:r>
      <w:r w:rsidRPr="003A638A">
        <w:rPr>
          <w:color w:val="000000"/>
          <w:sz w:val="16"/>
        </w:rPr>
        <w:t xml:space="preserve">, </w:t>
      </w:r>
      <w:r w:rsidRPr="003A638A">
        <w:rPr>
          <w:color w:val="000000"/>
          <w:highlight w:val="cyan"/>
          <w:u w:val="single"/>
        </w:rPr>
        <w:t xml:space="preserve">the </w:t>
      </w:r>
      <w:r w:rsidRPr="003A638A">
        <w:rPr>
          <w:b/>
          <w:bCs/>
          <w:color w:val="000000"/>
          <w:highlight w:val="cyan"/>
          <w:u w:val="single"/>
        </w:rPr>
        <w:t>likelier</w:t>
      </w:r>
      <w:r w:rsidRPr="003A638A">
        <w:rPr>
          <w:color w:val="000000"/>
          <w:highlight w:val="cyan"/>
          <w:u w:val="single"/>
        </w:rPr>
        <w:t xml:space="preserve"> it becomes</w:t>
      </w:r>
      <w:r w:rsidRPr="003A638A">
        <w:rPr>
          <w:color w:val="000000"/>
          <w:sz w:val="16"/>
        </w:rPr>
        <w:t xml:space="preserve">. One of those experts is Stanford University's Marshall Burke, who is among the world's top researchers on climate and economic productivity. He also studies the impact of global warming on armed conflict. Burke and several of his colleagues published a paper in the prestigious scientific journal Nature postulating that </w:t>
      </w:r>
      <w:r w:rsidRPr="003A638A">
        <w:rPr>
          <w:color w:val="000000"/>
          <w:u w:val="single"/>
        </w:rPr>
        <w:t>if climate change continues unabated</w:t>
      </w:r>
      <w:r w:rsidRPr="003A638A">
        <w:rPr>
          <w:color w:val="000000"/>
          <w:sz w:val="16"/>
        </w:rPr>
        <w:t xml:space="preserve"> there could be a 23 percent decline in average global income by 2100—compared to a world where global warming doesn't exist. </w:t>
      </w:r>
      <w:r w:rsidRPr="003A638A">
        <w:rPr>
          <w:color w:val="000000"/>
          <w:u w:val="single"/>
        </w:rPr>
        <w:t>Canada's average national income</w:t>
      </w:r>
      <w:r w:rsidRPr="003A638A">
        <w:rPr>
          <w:color w:val="000000"/>
          <w:sz w:val="16"/>
        </w:rPr>
        <w:t xml:space="preserve">, meanwhile, </w:t>
      </w:r>
      <w:r w:rsidRPr="003A638A">
        <w:rPr>
          <w:color w:val="000000"/>
          <w:u w:val="single"/>
        </w:rPr>
        <w:t xml:space="preserve">could increase by </w:t>
      </w:r>
      <w:r w:rsidRPr="003A638A">
        <w:rPr>
          <w:b/>
          <w:bCs/>
          <w:color w:val="000000"/>
          <w:u w:val="single"/>
        </w:rPr>
        <w:t>247 percent</w:t>
      </w:r>
      <w:r w:rsidRPr="003A638A">
        <w:rPr>
          <w:color w:val="000000"/>
          <w:sz w:val="16"/>
        </w:rPr>
        <w:t xml:space="preserve">. </w:t>
      </w:r>
      <w:r w:rsidRPr="003A638A">
        <w:rPr>
          <w:color w:val="000000"/>
          <w:u w:val="single"/>
        </w:rPr>
        <w:t>Burke's team</w:t>
      </w:r>
      <w:r w:rsidRPr="003A638A">
        <w:rPr>
          <w:color w:val="000000"/>
          <w:sz w:val="16"/>
        </w:rPr>
        <w:t xml:space="preserve"> produced these astounding figures by studying the past. "We're using history as a laboratory," he said. They </w:t>
      </w:r>
      <w:r w:rsidRPr="003A638A">
        <w:rPr>
          <w:color w:val="000000"/>
          <w:u w:val="single"/>
        </w:rPr>
        <w:t>looked at the impact of temperature changes on 50 years of economic activity in 166 countries</w:t>
      </w:r>
      <w:r w:rsidRPr="003A638A">
        <w:rPr>
          <w:color w:val="000000"/>
          <w:sz w:val="16"/>
        </w:rPr>
        <w:t xml:space="preserve">. They examined whether the GDP in places as diverse as the US, Brazil, and Cameroon went up or down in years with unusually warm or cold weather. They found that </w:t>
      </w:r>
      <w:r w:rsidRPr="003A638A">
        <w:rPr>
          <w:color w:val="000000"/>
          <w:u w:val="single"/>
        </w:rPr>
        <w:t>economies tend to perform best in areas with average annual temperatures of 13 degrees Celsius</w:t>
      </w:r>
      <w:r w:rsidRPr="003A638A">
        <w:rPr>
          <w:color w:val="000000"/>
          <w:sz w:val="16"/>
        </w:rPr>
        <w:t xml:space="preserve">—which, as it turns out, pretty much exactly describes a place like Silicon Valley. "Coincidence or not these also tend to be some of the wealthiest locations in the world," Burke said. </w:t>
      </w:r>
      <w:r w:rsidRPr="003A638A">
        <w:rPr>
          <w:color w:val="000000"/>
          <w:u w:val="single"/>
        </w:rPr>
        <w:t>His team</w:t>
      </w:r>
      <w:r w:rsidRPr="003A638A">
        <w:rPr>
          <w:color w:val="000000"/>
          <w:sz w:val="16"/>
        </w:rPr>
        <w:t xml:space="preserve"> then </w:t>
      </w:r>
      <w:r w:rsidRPr="003A638A">
        <w:rPr>
          <w:color w:val="000000"/>
          <w:u w:val="single"/>
        </w:rPr>
        <w:t>extrapolated</w:t>
      </w:r>
      <w:r w:rsidRPr="003A638A">
        <w:rPr>
          <w:color w:val="000000"/>
          <w:sz w:val="16"/>
        </w:rPr>
        <w:t xml:space="preserve"> those </w:t>
      </w:r>
      <w:r w:rsidRPr="003A638A">
        <w:rPr>
          <w:color w:val="000000"/>
          <w:u w:val="single"/>
        </w:rPr>
        <w:t>findings into the future</w:t>
      </w:r>
      <w:r w:rsidRPr="003A638A">
        <w:rPr>
          <w:color w:val="000000"/>
          <w:sz w:val="16"/>
        </w:rPr>
        <w:t xml:space="preserve">. They imagined a world where climate change proceeds unabated until the year 2100. Already-hot countries suffer drastic impacts. Moderately warm </w:t>
      </w:r>
      <w:proofErr w:type="gramStart"/>
      <w:r w:rsidRPr="003A638A">
        <w:rPr>
          <w:color w:val="000000"/>
          <w:sz w:val="16"/>
        </w:rPr>
        <w:t>ones</w:t>
      </w:r>
      <w:proofErr w:type="gramEnd"/>
      <w:r w:rsidRPr="003A638A">
        <w:rPr>
          <w:color w:val="000000"/>
          <w:sz w:val="16"/>
        </w:rPr>
        <w:t xml:space="preserve"> decline. And </w:t>
      </w:r>
      <w:r w:rsidRPr="003A638A">
        <w:rPr>
          <w:color w:val="000000"/>
          <w:u w:val="single"/>
        </w:rPr>
        <w:t xml:space="preserve">cold nations like Canada see potentially large </w:t>
      </w:r>
      <w:r w:rsidRPr="003A638A">
        <w:rPr>
          <w:b/>
          <w:bCs/>
          <w:color w:val="000000"/>
          <w:u w:val="single"/>
        </w:rPr>
        <w:t>economic gains</w:t>
      </w:r>
      <w:r w:rsidRPr="003A638A">
        <w:rPr>
          <w:color w:val="000000"/>
          <w:u w:val="single"/>
        </w:rPr>
        <w:t xml:space="preserve"> as their average annual climates approach </w:t>
      </w:r>
      <w:r w:rsidRPr="003A638A">
        <w:rPr>
          <w:color w:val="000000"/>
          <w:u w:val="single"/>
        </w:rPr>
        <w:lastRenderedPageBreak/>
        <w:t>the 13 degrees</w:t>
      </w:r>
      <w:r w:rsidRPr="003A638A">
        <w:rPr>
          <w:color w:val="000000"/>
          <w:sz w:val="16"/>
        </w:rPr>
        <w:t xml:space="preserve"> "</w:t>
      </w:r>
      <w:r w:rsidRPr="003A638A">
        <w:rPr>
          <w:b/>
          <w:bCs/>
          <w:color w:val="000000"/>
          <w:u w:val="single"/>
        </w:rPr>
        <w:t>sweet spot</w:t>
      </w:r>
      <w:r w:rsidRPr="003A638A">
        <w:rPr>
          <w:color w:val="000000"/>
          <w:sz w:val="16"/>
        </w:rPr>
        <w:t xml:space="preserve">." These shifts won't be immediately visible to most people. "In any given year it's going to be hard to detect the specific contribution of climate to economic performance," Burke noted. "But </w:t>
      </w:r>
      <w:r w:rsidRPr="003A638A">
        <w:rPr>
          <w:color w:val="000000"/>
          <w:u w:val="single"/>
        </w:rPr>
        <w:t>what you're likely to see is sort of a death by thousand cuts</w:t>
      </w:r>
      <w:r w:rsidRPr="003A638A">
        <w:rPr>
          <w:color w:val="000000"/>
          <w:sz w:val="16"/>
        </w:rPr>
        <w:t xml:space="preserve">." No country—rich or poor—will be immune from them. </w:t>
      </w:r>
      <w:r w:rsidRPr="003A638A">
        <w:rPr>
          <w:color w:val="000000"/>
          <w:u w:val="single"/>
        </w:rPr>
        <w:t xml:space="preserve">The most obvious way climate change affects an economy is through </w:t>
      </w:r>
      <w:r w:rsidRPr="003A638A">
        <w:rPr>
          <w:b/>
          <w:bCs/>
          <w:color w:val="000000"/>
          <w:u w:val="single"/>
        </w:rPr>
        <w:t>agriculture</w:t>
      </w:r>
      <w:r w:rsidRPr="003A638A">
        <w:rPr>
          <w:color w:val="000000"/>
          <w:sz w:val="16"/>
        </w:rPr>
        <w:t xml:space="preserve">. Drought, storms, heat waves and invasive pests make it harder to grow food. </w:t>
      </w:r>
      <w:r w:rsidRPr="003A638A">
        <w:rPr>
          <w:color w:val="000000"/>
          <w:u w:val="single"/>
        </w:rPr>
        <w:t>Yet in an advanced economy such as the US</w:t>
      </w:r>
      <w:r w:rsidRPr="003A638A">
        <w:rPr>
          <w:color w:val="000000"/>
          <w:sz w:val="16"/>
        </w:rPr>
        <w:t xml:space="preserve">, </w:t>
      </w:r>
      <w:r w:rsidRPr="003A638A">
        <w:rPr>
          <w:color w:val="000000"/>
          <w:u w:val="single"/>
        </w:rPr>
        <w:t>climate change could hamper growth in less apparent ways</w:t>
      </w:r>
      <w:r w:rsidRPr="003A638A">
        <w:rPr>
          <w:color w:val="000000"/>
          <w:sz w:val="16"/>
        </w:rPr>
        <w:t xml:space="preserve">. </w:t>
      </w:r>
      <w:r w:rsidRPr="003A638A">
        <w:rPr>
          <w:color w:val="000000"/>
          <w:u w:val="single"/>
        </w:rPr>
        <w:t>Sweltering temperatures cause</w:t>
      </w:r>
      <w:r w:rsidRPr="003A638A">
        <w:rPr>
          <w:color w:val="000000"/>
          <w:sz w:val="16"/>
        </w:rPr>
        <w:t xml:space="preserve"> death and </w:t>
      </w:r>
      <w:r w:rsidRPr="003A638A">
        <w:rPr>
          <w:color w:val="000000"/>
          <w:u w:val="single"/>
        </w:rPr>
        <w:t>hospitalization</w:t>
      </w:r>
      <w:r w:rsidRPr="003A638A">
        <w:rPr>
          <w:color w:val="000000"/>
          <w:sz w:val="16"/>
        </w:rPr>
        <w:t xml:space="preserve">, </w:t>
      </w:r>
      <w:r w:rsidRPr="003A638A">
        <w:rPr>
          <w:color w:val="000000"/>
          <w:u w:val="single"/>
        </w:rPr>
        <w:t xml:space="preserve">resulting in a </w:t>
      </w:r>
      <w:r w:rsidRPr="003A638A">
        <w:rPr>
          <w:b/>
          <w:bCs/>
          <w:color w:val="000000"/>
          <w:u w:val="single"/>
        </w:rPr>
        <w:t>financial drag</w:t>
      </w:r>
      <w:r w:rsidRPr="003A638A">
        <w:rPr>
          <w:color w:val="000000"/>
          <w:u w:val="single"/>
        </w:rPr>
        <w:t xml:space="preserve"> on the healthcare system</w:t>
      </w:r>
      <w:r w:rsidRPr="003A638A">
        <w:rPr>
          <w:color w:val="000000"/>
          <w:sz w:val="16"/>
        </w:rPr>
        <w:t xml:space="preserve">. Natural disasters hurt the insurance industry. </w:t>
      </w:r>
      <w:r w:rsidRPr="003A638A">
        <w:rPr>
          <w:color w:val="000000"/>
          <w:u w:val="single"/>
        </w:rPr>
        <w:t xml:space="preserve">People are </w:t>
      </w:r>
      <w:r w:rsidRPr="003A638A">
        <w:rPr>
          <w:b/>
          <w:bCs/>
          <w:color w:val="000000"/>
          <w:u w:val="single"/>
        </w:rPr>
        <w:t>less effective</w:t>
      </w:r>
      <w:r w:rsidRPr="003A638A">
        <w:rPr>
          <w:color w:val="000000"/>
          <w:u w:val="single"/>
        </w:rPr>
        <w:t xml:space="preserve"> at their jobs in extreme heat</w:t>
      </w:r>
      <w:r w:rsidRPr="003A638A">
        <w:rPr>
          <w:color w:val="000000"/>
          <w:sz w:val="16"/>
        </w:rPr>
        <w:t xml:space="preserve">. Factories produce fewer goods. The aggregate impact, according to Burke's research, could be a 36 percent decline in US income by 2100. The South will be hit particularly hard. And these are the impacts we could expect in one of the world's richest and most powerful countries. Places that are already struggling economically are going to be absolutely pummeled. Dehydration and chronic kidney disease could ravage Latin America's farm workers. Drought may set off civil wars in Africa. Entire cities and regions of the Middle East might become too physically hot to survive in. National income declines of 80 to 90 percent would become common across the developing world—that is, compared to growth scenarios without climate change. And this isn't even accounting for the one-off disasters—say, for instance, a surge of superstorms that destroy New York and London—which could send the global economy into a tailspin. "Our estimates can be considered a bit conservative," Burke said. </w:t>
      </w:r>
      <w:r w:rsidRPr="003A638A">
        <w:rPr>
          <w:color w:val="000000"/>
          <w:highlight w:val="cyan"/>
          <w:u w:val="single"/>
        </w:rPr>
        <w:t>Canadians will be watching the world burn with</w:t>
      </w:r>
      <w:r w:rsidRPr="003A638A">
        <w:rPr>
          <w:color w:val="000000"/>
          <w:sz w:val="16"/>
        </w:rPr>
        <w:t xml:space="preserve"> a mixture of </w:t>
      </w:r>
      <w:r w:rsidRPr="003A638A">
        <w:rPr>
          <w:b/>
          <w:bCs/>
          <w:color w:val="000000"/>
          <w:highlight w:val="cyan"/>
          <w:u w:val="single"/>
        </w:rPr>
        <w:t>relief</w:t>
      </w:r>
      <w:r w:rsidRPr="003A638A">
        <w:rPr>
          <w:color w:val="000000"/>
          <w:sz w:val="16"/>
        </w:rPr>
        <w:t xml:space="preserve"> and anxiety. In no way are we going to be immune from the physical effects of climate change. Polar bears and seals will go extinct across the North. Towns built on melting permafrost might literally collapse. Wildfires will rage out of control. Natural disasters caused by climate change could cost Canada up to $43 billion per year by mid-century, TD Economics estimated in 2014. Yet each dollar spent right now on adaptation could prevent up to $38 in future damages. And </w:t>
      </w:r>
      <w:r w:rsidRPr="003A638A">
        <w:rPr>
          <w:color w:val="000000"/>
          <w:u w:val="single"/>
        </w:rPr>
        <w:t xml:space="preserve">northern countries like Canada could see </w:t>
      </w:r>
      <w:r w:rsidRPr="003A638A">
        <w:rPr>
          <w:b/>
          <w:bCs/>
          <w:color w:val="000000"/>
          <w:u w:val="single"/>
        </w:rPr>
        <w:t>economic benefits</w:t>
      </w:r>
      <w:r w:rsidRPr="003A638A">
        <w:rPr>
          <w:color w:val="000000"/>
          <w:u w:val="single"/>
        </w:rPr>
        <w:t xml:space="preserve"> from warmer temperatures</w:t>
      </w:r>
      <w:r w:rsidRPr="003A638A">
        <w:rPr>
          <w:color w:val="000000"/>
          <w:sz w:val="16"/>
        </w:rPr>
        <w:t>. "</w:t>
      </w:r>
      <w:r w:rsidRPr="003A638A">
        <w:rPr>
          <w:color w:val="000000"/>
          <w:u w:val="single"/>
        </w:rPr>
        <w:t>Canada is going to have</w:t>
      </w:r>
      <w:r w:rsidRPr="003A638A">
        <w:rPr>
          <w:color w:val="000000"/>
          <w:sz w:val="16"/>
        </w:rPr>
        <w:t xml:space="preserve"> multiple </w:t>
      </w:r>
      <w:r w:rsidRPr="003A638A">
        <w:rPr>
          <w:b/>
          <w:bCs/>
          <w:color w:val="000000"/>
          <w:u w:val="single"/>
        </w:rPr>
        <w:t>geographic advantages</w:t>
      </w:r>
      <w:r w:rsidRPr="003A638A">
        <w:rPr>
          <w:color w:val="000000"/>
          <w:sz w:val="16"/>
        </w:rPr>
        <w:t xml:space="preserve">," Burke said. "The evidence would suggest that </w:t>
      </w:r>
      <w:r w:rsidRPr="003A638A">
        <w:rPr>
          <w:color w:val="000000"/>
          <w:u w:val="single"/>
        </w:rPr>
        <w:t>Canada is likely to do well relative to many of its trading partners and competitors</w:t>
      </w:r>
      <w:r w:rsidRPr="003A638A">
        <w:rPr>
          <w:color w:val="000000"/>
          <w:sz w:val="16"/>
        </w:rPr>
        <w:t>." One way that could happen is if</w:t>
      </w:r>
      <w:r w:rsidRPr="003A638A">
        <w:rPr>
          <w:color w:val="000000"/>
          <w:u w:val="single"/>
        </w:rPr>
        <w:t xml:space="preserve"> melting ice </w:t>
      </w:r>
      <w:proofErr w:type="gramStart"/>
      <w:r w:rsidRPr="003A638A">
        <w:rPr>
          <w:color w:val="000000"/>
          <w:highlight w:val="cyan"/>
          <w:u w:val="single"/>
        </w:rPr>
        <w:t>opens up</w:t>
      </w:r>
      <w:proofErr w:type="gramEnd"/>
      <w:r w:rsidRPr="003A638A">
        <w:rPr>
          <w:color w:val="000000"/>
          <w:highlight w:val="cyan"/>
          <w:u w:val="single"/>
        </w:rPr>
        <w:t xml:space="preserve"> </w:t>
      </w:r>
      <w:r w:rsidRPr="003A638A">
        <w:rPr>
          <w:b/>
          <w:bCs/>
          <w:color w:val="000000"/>
          <w:highlight w:val="cyan"/>
          <w:u w:val="single"/>
        </w:rPr>
        <w:t>shipping routes</w:t>
      </w:r>
      <w:r w:rsidRPr="003A638A">
        <w:rPr>
          <w:color w:val="000000"/>
          <w:u w:val="single"/>
        </w:rPr>
        <w:t xml:space="preserve"> in the Arctic Ocean</w:t>
      </w:r>
      <w:r w:rsidRPr="003A638A">
        <w:rPr>
          <w:color w:val="000000"/>
          <w:sz w:val="16"/>
        </w:rPr>
        <w:t xml:space="preserve">. </w:t>
      </w:r>
      <w:r w:rsidRPr="003A638A">
        <w:rPr>
          <w:color w:val="000000"/>
          <w:u w:val="single"/>
        </w:rPr>
        <w:t>This would</w:t>
      </w:r>
      <w:r w:rsidRPr="003A638A">
        <w:rPr>
          <w:color w:val="000000"/>
          <w:sz w:val="16"/>
        </w:rPr>
        <w:t xml:space="preserve"> significantly </w:t>
      </w:r>
      <w:r w:rsidRPr="003A638A">
        <w:rPr>
          <w:b/>
          <w:bCs/>
          <w:color w:val="000000"/>
          <w:u w:val="single"/>
        </w:rPr>
        <w:t>reduce</w:t>
      </w:r>
      <w:r w:rsidRPr="003A638A">
        <w:rPr>
          <w:color w:val="000000"/>
          <w:sz w:val="16"/>
        </w:rPr>
        <w:t xml:space="preserve"> </w:t>
      </w:r>
      <w:r w:rsidRPr="003A638A">
        <w:rPr>
          <w:color w:val="000000"/>
          <w:u w:val="single"/>
        </w:rPr>
        <w:t xml:space="preserve">the </w:t>
      </w:r>
      <w:r w:rsidRPr="003A638A">
        <w:rPr>
          <w:b/>
          <w:bCs/>
          <w:color w:val="000000"/>
          <w:u w:val="single"/>
        </w:rPr>
        <w:t>time</w:t>
      </w:r>
      <w:r w:rsidRPr="003A638A">
        <w:rPr>
          <w:color w:val="000000"/>
          <w:u w:val="single"/>
        </w:rPr>
        <w:t xml:space="preserve"> and </w:t>
      </w:r>
      <w:r w:rsidRPr="003A638A">
        <w:rPr>
          <w:b/>
          <w:bCs/>
          <w:color w:val="000000"/>
          <w:u w:val="single"/>
        </w:rPr>
        <w:t>cost</w:t>
      </w:r>
      <w:r w:rsidRPr="003A638A">
        <w:rPr>
          <w:color w:val="000000"/>
          <w:u w:val="single"/>
        </w:rPr>
        <w:t xml:space="preserve"> of international trade</w:t>
      </w:r>
      <w:r w:rsidRPr="003A638A">
        <w:rPr>
          <w:color w:val="000000"/>
          <w:sz w:val="16"/>
        </w:rPr>
        <w:t xml:space="preserve">. </w:t>
      </w:r>
      <w:r w:rsidRPr="003A638A">
        <w:rPr>
          <w:color w:val="000000"/>
          <w:u w:val="single"/>
        </w:rPr>
        <w:t xml:space="preserve">It </w:t>
      </w:r>
      <w:r w:rsidRPr="003A638A">
        <w:rPr>
          <w:color w:val="000000"/>
          <w:highlight w:val="cyan"/>
          <w:u w:val="single"/>
        </w:rPr>
        <w:t xml:space="preserve">could </w:t>
      </w:r>
      <w:r w:rsidRPr="003A638A">
        <w:rPr>
          <w:b/>
          <w:bCs/>
          <w:color w:val="000000"/>
          <w:highlight w:val="cyan"/>
          <w:u w:val="single"/>
        </w:rPr>
        <w:t>revolutionize</w:t>
      </w:r>
      <w:r w:rsidRPr="003A638A">
        <w:rPr>
          <w:color w:val="000000"/>
          <w:highlight w:val="cyan"/>
          <w:u w:val="single"/>
        </w:rPr>
        <w:t xml:space="preserve"> the industry</w:t>
      </w:r>
      <w:r w:rsidRPr="003A638A">
        <w:rPr>
          <w:color w:val="000000"/>
          <w:sz w:val="16"/>
        </w:rPr>
        <w:t xml:space="preserve">, the same way that container shipping did over the past 60 years, explained Rob </w:t>
      </w:r>
      <w:proofErr w:type="spellStart"/>
      <w:r w:rsidRPr="003A638A">
        <w:rPr>
          <w:color w:val="000000"/>
          <w:sz w:val="16"/>
        </w:rPr>
        <w:t>Huebert</w:t>
      </w:r>
      <w:proofErr w:type="spellEnd"/>
      <w:r w:rsidRPr="003A638A">
        <w:rPr>
          <w:color w:val="000000"/>
          <w:sz w:val="16"/>
        </w:rPr>
        <w:t>, a University of Calgary associate professor who's studied the impact of climate change on the Arctic. "</w:t>
      </w:r>
      <w:r w:rsidRPr="003A638A">
        <w:rPr>
          <w:color w:val="000000"/>
          <w:u w:val="single"/>
        </w:rPr>
        <w:t xml:space="preserve">The ice will be gone and all of a sudden this becomes a </w:t>
      </w:r>
      <w:proofErr w:type="gramStart"/>
      <w:r w:rsidRPr="003A638A">
        <w:rPr>
          <w:color w:val="000000"/>
          <w:u w:val="single"/>
        </w:rPr>
        <w:t>passage</w:t>
      </w:r>
      <w:proofErr w:type="gramEnd"/>
      <w:r w:rsidRPr="003A638A">
        <w:rPr>
          <w:color w:val="000000"/>
          <w:u w:val="single"/>
        </w:rPr>
        <w:t xml:space="preserve"> and it becomes a passage through a country that will be considerably more stable</w:t>
      </w:r>
      <w:r w:rsidRPr="003A638A">
        <w:rPr>
          <w:color w:val="000000"/>
          <w:sz w:val="16"/>
        </w:rPr>
        <w:t xml:space="preserve"> </w:t>
      </w:r>
      <w:r w:rsidRPr="003A638A">
        <w:rPr>
          <w:color w:val="000000"/>
          <w:u w:val="single"/>
        </w:rPr>
        <w:t>than what you see in</w:t>
      </w:r>
      <w:r w:rsidRPr="003A638A">
        <w:rPr>
          <w:color w:val="000000"/>
          <w:sz w:val="16"/>
        </w:rPr>
        <w:t xml:space="preserve">, </w:t>
      </w:r>
      <w:r w:rsidRPr="003A638A">
        <w:rPr>
          <w:color w:val="000000"/>
          <w:u w:val="single"/>
        </w:rPr>
        <w:t>say</w:t>
      </w:r>
      <w:r w:rsidRPr="003A638A">
        <w:rPr>
          <w:color w:val="000000"/>
          <w:sz w:val="16"/>
        </w:rPr>
        <w:t xml:space="preserve">, </w:t>
      </w:r>
      <w:r w:rsidRPr="003A638A">
        <w:rPr>
          <w:color w:val="000000"/>
          <w:u w:val="single"/>
        </w:rPr>
        <w:t>Egypt</w:t>
      </w:r>
      <w:r w:rsidRPr="003A638A">
        <w:rPr>
          <w:color w:val="000000"/>
          <w:sz w:val="16"/>
        </w:rPr>
        <w:t xml:space="preserve">," he said. </w:t>
      </w:r>
      <w:r w:rsidRPr="003A638A">
        <w:rPr>
          <w:color w:val="000000"/>
          <w:u w:val="single"/>
        </w:rPr>
        <w:t>Climate change could</w:t>
      </w:r>
      <w:r w:rsidRPr="003A638A">
        <w:rPr>
          <w:color w:val="000000"/>
          <w:sz w:val="16"/>
        </w:rPr>
        <w:t xml:space="preserve"> at the same time </w:t>
      </w:r>
      <w:r w:rsidRPr="003A638A">
        <w:rPr>
          <w:color w:val="000000"/>
          <w:highlight w:val="cyan"/>
          <w:u w:val="single"/>
        </w:rPr>
        <w:t xml:space="preserve">bring </w:t>
      </w:r>
      <w:r w:rsidRPr="003A638A">
        <w:rPr>
          <w:b/>
          <w:bCs/>
          <w:color w:val="000000"/>
          <w:highlight w:val="cyan"/>
          <w:u w:val="single"/>
        </w:rPr>
        <w:t>more fish</w:t>
      </w:r>
      <w:r w:rsidRPr="003A638A">
        <w:rPr>
          <w:color w:val="000000"/>
          <w:highlight w:val="cyan"/>
          <w:u w:val="single"/>
        </w:rPr>
        <w:t xml:space="preserve"> into the Arctic</w:t>
      </w:r>
      <w:r w:rsidRPr="003A638A">
        <w:rPr>
          <w:color w:val="000000"/>
          <w:u w:val="single"/>
        </w:rPr>
        <w:t xml:space="preserve"> Ocean</w:t>
      </w:r>
      <w:r w:rsidRPr="003A638A">
        <w:rPr>
          <w:color w:val="000000"/>
          <w:sz w:val="16"/>
        </w:rPr>
        <w:t xml:space="preserve">, </w:t>
      </w:r>
      <w:r w:rsidRPr="003A638A">
        <w:rPr>
          <w:color w:val="000000"/>
          <w:u w:val="single"/>
        </w:rPr>
        <w:t>and into the northern reaches of the Pacific and Atlantic</w:t>
      </w:r>
      <w:r w:rsidRPr="003A638A">
        <w:rPr>
          <w:color w:val="000000"/>
          <w:sz w:val="16"/>
        </w:rPr>
        <w:t xml:space="preserve">. During these same decades </w:t>
      </w:r>
      <w:r w:rsidRPr="003A638A">
        <w:rPr>
          <w:color w:val="000000"/>
          <w:u w:val="single"/>
        </w:rPr>
        <w:t xml:space="preserve">global trade is expected to </w:t>
      </w:r>
      <w:r w:rsidRPr="003A638A">
        <w:rPr>
          <w:b/>
          <w:bCs/>
          <w:color w:val="000000"/>
          <w:u w:val="single"/>
        </w:rPr>
        <w:t>triple</w:t>
      </w:r>
      <w:r w:rsidRPr="003A638A">
        <w:rPr>
          <w:color w:val="000000"/>
          <w:sz w:val="16"/>
        </w:rPr>
        <w:t xml:space="preserve">, </w:t>
      </w:r>
      <w:r w:rsidRPr="003A638A">
        <w:rPr>
          <w:color w:val="000000"/>
          <w:u w:val="single"/>
        </w:rPr>
        <w:t xml:space="preserve">while the economic value of the planet's oceans doubles to </w:t>
      </w:r>
      <w:r w:rsidRPr="003A638A">
        <w:rPr>
          <w:b/>
          <w:bCs/>
          <w:color w:val="000000"/>
          <w:u w:val="single"/>
        </w:rPr>
        <w:t>$3 trillion</w:t>
      </w:r>
      <w:r w:rsidRPr="003A638A">
        <w:rPr>
          <w:color w:val="000000"/>
          <w:sz w:val="16"/>
        </w:rPr>
        <w:t xml:space="preserve">. </w:t>
      </w:r>
      <w:r w:rsidRPr="003A638A">
        <w:rPr>
          <w:color w:val="000000"/>
          <w:u w:val="single"/>
        </w:rPr>
        <w:t>By taking advantage of these trends Canada could become a</w:t>
      </w:r>
      <w:r w:rsidRPr="003A638A">
        <w:rPr>
          <w:color w:val="000000"/>
          <w:sz w:val="16"/>
        </w:rPr>
        <w:t xml:space="preserve"> "</w:t>
      </w:r>
      <w:r w:rsidRPr="003A638A">
        <w:rPr>
          <w:b/>
          <w:bCs/>
          <w:color w:val="000000"/>
          <w:u w:val="single"/>
        </w:rPr>
        <w:t>global superpower</w:t>
      </w:r>
      <w:r w:rsidRPr="003A638A">
        <w:rPr>
          <w:color w:val="000000"/>
          <w:sz w:val="16"/>
        </w:rPr>
        <w:t xml:space="preserve">," as Ocean Networks Canada leader Kate Moran has argued. That's an assessment shared by UCLA scientist Lawrence Smith, who's speculated that </w:t>
      </w:r>
      <w:r w:rsidRPr="003A638A">
        <w:rPr>
          <w:color w:val="000000"/>
          <w:u w:val="single"/>
        </w:rPr>
        <w:t>the small Manitoba city of Churchill could be one of 10</w:t>
      </w:r>
      <w:r w:rsidRPr="003A638A">
        <w:rPr>
          <w:color w:val="000000"/>
          <w:sz w:val="16"/>
        </w:rPr>
        <w:t xml:space="preserve"> "</w:t>
      </w:r>
      <w:r w:rsidRPr="003A638A">
        <w:rPr>
          <w:b/>
          <w:bCs/>
          <w:color w:val="000000"/>
          <w:u w:val="single"/>
        </w:rPr>
        <w:t>ports of the future</w:t>
      </w:r>
      <w:r w:rsidRPr="003A638A">
        <w:rPr>
          <w:color w:val="000000"/>
          <w:sz w:val="16"/>
        </w:rPr>
        <w:t xml:space="preserve">." "In many ways, </w:t>
      </w:r>
      <w:r w:rsidRPr="003A638A">
        <w:rPr>
          <w:color w:val="000000"/>
          <w:u w:val="single"/>
        </w:rPr>
        <w:t xml:space="preserve">the New North is </w:t>
      </w:r>
      <w:r w:rsidRPr="003A638A">
        <w:rPr>
          <w:b/>
          <w:bCs/>
          <w:color w:val="000000"/>
          <w:highlight w:val="cyan"/>
          <w:u w:val="single"/>
        </w:rPr>
        <w:t>well positioned</w:t>
      </w:r>
      <w:r w:rsidRPr="003A638A">
        <w:rPr>
          <w:color w:val="000000"/>
          <w:highlight w:val="cyan"/>
          <w:u w:val="single"/>
        </w:rPr>
        <w:t xml:space="preserve"> for the coming century</w:t>
      </w:r>
      <w:r w:rsidRPr="003A638A">
        <w:rPr>
          <w:color w:val="000000"/>
          <w:sz w:val="16"/>
        </w:rPr>
        <w:t>," he wrote. And Stony Brook professor Noah Smith has urged Americans to, "keep an eye on the big country to the north—it could be headed for very important, very good things."</w:t>
      </w:r>
    </w:p>
    <w:p w14:paraId="2D379367" w14:textId="77777777" w:rsidR="00F33B55" w:rsidRPr="00550EB1" w:rsidRDefault="00F33B55" w:rsidP="00F33B55">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481E9642" w14:textId="77777777" w:rsidR="00F33B55" w:rsidRPr="00550EB1" w:rsidRDefault="00F33B55" w:rsidP="00F33B55">
      <w:r w:rsidRPr="00550EB1">
        <w:rPr>
          <w:rStyle w:val="Style13ptBold"/>
        </w:rPr>
        <w:t>Thomas 15</w:t>
      </w:r>
      <w:r w:rsidRPr="00550EB1">
        <w:t xml:space="preserve"> [John R; Visiting Scholar, CRS; “Tailoring the Patent System for Specific Industries, Congressional Research Service,” CRS; 2015; </w:t>
      </w:r>
      <w:hyperlink r:id="rId17" w:history="1">
        <w:r w:rsidRPr="00550EB1">
          <w:rPr>
            <w:rStyle w:val="Hyperlink"/>
          </w:rPr>
          <w:t>https://crsreports.congress.gov/product/pdf/R/R43264/7</w:t>
        </w:r>
      </w:hyperlink>
      <w:r w:rsidRPr="00550EB1">
        <w:t>] Justin</w:t>
      </w:r>
    </w:p>
    <w:p w14:paraId="58773286" w14:textId="77777777" w:rsidR="00F33B55" w:rsidRPr="00550EB1" w:rsidRDefault="00F33B55" w:rsidP="00F33B55">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w:t>
      </w:r>
      <w:r w:rsidRPr="00550EB1">
        <w:rPr>
          <w:sz w:val="16"/>
          <w:szCs w:val="16"/>
        </w:rPr>
        <w:lastRenderedPageBreak/>
        <w:t xml:space="preserve">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6FDA22A2" w14:textId="77777777" w:rsidR="00F33B55" w:rsidRPr="00550EB1" w:rsidRDefault="00F33B55" w:rsidP="00F33B55">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1E6F8688" w14:textId="77777777" w:rsidR="00F33B55" w:rsidRPr="00550EB1" w:rsidRDefault="00F33B55" w:rsidP="00F33B55">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3788D59D" w14:textId="77777777" w:rsidR="00F33B55" w:rsidRPr="00550EB1" w:rsidRDefault="00F33B55" w:rsidP="00F33B55">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1777C972" w14:textId="77777777" w:rsidR="00F33B55" w:rsidRPr="00550EB1" w:rsidRDefault="00F33B55" w:rsidP="00F33B55">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6977D2FC" w14:textId="77777777" w:rsidR="00F33B55" w:rsidRPr="00550EB1" w:rsidRDefault="00F33B55" w:rsidP="00F33B55">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34E5ECB5" w14:textId="77777777" w:rsidR="00F33B55" w:rsidRPr="00550EB1" w:rsidRDefault="00F33B55" w:rsidP="00F33B55">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73B6A974" w14:textId="77777777" w:rsidR="00F33B55" w:rsidRPr="00550EB1" w:rsidRDefault="00F33B55" w:rsidP="00F33B55">
      <w:pPr>
        <w:pStyle w:val="Heading4"/>
        <w:rPr>
          <w:rFonts w:cs="Calibri"/>
          <w:u w:val="single"/>
        </w:rPr>
      </w:pPr>
      <w:proofErr w:type="spellStart"/>
      <w:r w:rsidRPr="00550EB1">
        <w:rPr>
          <w:rFonts w:cs="Calibri"/>
        </w:rPr>
        <w:t>Aff</w:t>
      </w:r>
      <w:proofErr w:type="spellEnd"/>
      <w:r w:rsidRPr="00550EB1">
        <w:rPr>
          <w:rFonts w:cs="Calibri"/>
        </w:rPr>
        <w:t xml:space="preserve">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010CAB12" w14:textId="77777777" w:rsidR="00F33B55" w:rsidRPr="005D5FFD" w:rsidRDefault="00F33B55" w:rsidP="00F33B55"/>
    <w:p w14:paraId="5E0B8D55" w14:textId="77777777" w:rsidR="00F33B55" w:rsidRPr="00EE699C" w:rsidRDefault="00F33B55" w:rsidP="00F33B55">
      <w:pPr>
        <w:pStyle w:val="Heading4"/>
      </w:pPr>
    </w:p>
    <w:p w14:paraId="7884B9A6" w14:textId="77777777" w:rsidR="00701FBE" w:rsidRPr="00701FBE" w:rsidRDefault="00701FBE" w:rsidP="00701FBE"/>
    <w:sectPr w:rsidR="00701FBE" w:rsidRPr="00701F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1F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0D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620"/>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C7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02DE"/>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FB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5BE"/>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3BD"/>
    <w:rsid w:val="00F201E7"/>
    <w:rsid w:val="00F204E0"/>
    <w:rsid w:val="00F20B16"/>
    <w:rsid w:val="00F21C79"/>
    <w:rsid w:val="00F238C9"/>
    <w:rsid w:val="00F23CA5"/>
    <w:rsid w:val="00F277AA"/>
    <w:rsid w:val="00F31955"/>
    <w:rsid w:val="00F33B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2DECA"/>
  <w14:defaultImageDpi w14:val="300"/>
  <w15:docId w15:val="{1B6CC3FB-23FC-634F-936F-A02FEFF68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1FBE"/>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701F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1F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1F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701FB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01F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FBE"/>
  </w:style>
  <w:style w:type="character" w:customStyle="1" w:styleId="Heading1Char">
    <w:name w:val="Heading 1 Char"/>
    <w:aliases w:val="Pocket Char"/>
    <w:basedOn w:val="DefaultParagraphFont"/>
    <w:link w:val="Heading1"/>
    <w:uiPriority w:val="9"/>
    <w:rsid w:val="00701F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1F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1FB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701FBE"/>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01FBE"/>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link w:val="CardsFont12pt"/>
    <w:uiPriority w:val="1"/>
    <w:qFormat/>
    <w:rsid w:val="00701FBE"/>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701F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1FB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701FBE"/>
    <w:rPr>
      <w:color w:val="auto"/>
      <w:u w:val="none"/>
    </w:rPr>
  </w:style>
  <w:style w:type="paragraph" w:styleId="DocumentMap">
    <w:name w:val="Document Map"/>
    <w:basedOn w:val="Normal"/>
    <w:link w:val="DocumentMapChar"/>
    <w:uiPriority w:val="99"/>
    <w:semiHidden/>
    <w:unhideWhenUsed/>
    <w:rsid w:val="00701FB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01FBE"/>
    <w:rPr>
      <w:rFonts w:ascii="Lucida Grande" w:hAnsi="Lucida Grande" w:cs="Lucida Grande"/>
    </w:rPr>
  </w:style>
  <w:style w:type="paragraph" w:customStyle="1" w:styleId="Card">
    <w:name w:val="Card"/>
    <w:aliases w:val="Medium Grid 21,tag,No Spacing112,Small Text,Note Level 21,tags,No Spacing1111,No Spacing2,Read stuff,Tag and Ci,Note Level 2,No Spacing1,Debate Text,No Spacing11,No Spacing111"/>
    <w:basedOn w:val="Heading1"/>
    <w:link w:val="Hyperlink"/>
    <w:autoRedefine/>
    <w:uiPriority w:val="99"/>
    <w:qFormat/>
    <w:rsid w:val="00F33B55"/>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33B55"/>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F33B55"/>
    <w:rPr>
      <w:sz w:val="22"/>
      <w:u w:val="single"/>
    </w:rPr>
  </w:style>
  <w:style w:type="paragraph" w:styleId="NoSpacing">
    <w:name w:val="No Spacing"/>
    <w:aliases w:val="Card Format,ClearFormatting,Clear,DDI Tag,Tag Title,No Spacing51,Tag and Cite,CD - Cite,Very Small Text,Dont u,No Spacing311"/>
    <w:uiPriority w:val="99"/>
    <w:qFormat/>
    <w:rsid w:val="00F33B55"/>
    <w:rPr>
      <w:rFonts w:ascii="Calibri" w:eastAsiaTheme="minorHAnsi" w:hAnsi="Calibri" w:cs="Calibri"/>
      <w:sz w:val="22"/>
      <w:szCs w:val="22"/>
    </w:rPr>
  </w:style>
  <w:style w:type="paragraph" w:styleId="Title">
    <w:name w:val="Title"/>
    <w:basedOn w:val="Normal"/>
    <w:next w:val="Normal"/>
    <w:link w:val="TitleChar"/>
    <w:uiPriority w:val="10"/>
    <w:qFormat/>
    <w:rsid w:val="00F33B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3B55"/>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33B55"/>
    <w:pPr>
      <w:spacing w:before="100" w:beforeAutospacing="1" w:after="100" w:afterAutospacing="1" w:line="240" w:lineRule="auto"/>
    </w:pPr>
    <w:rPr>
      <w:rFonts w:ascii="Times New Roman" w:eastAsia="Times New Roman" w:hAnsi="Times New Roman" w:cs="Times New Roman"/>
    </w:rPr>
  </w:style>
  <w:style w:type="paragraph" w:customStyle="1" w:styleId="Emphasize">
    <w:name w:val="Emphasize"/>
    <w:basedOn w:val="Normal"/>
    <w:uiPriority w:val="20"/>
    <w:qFormat/>
    <w:rsid w:val="00F33B5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 w:type="paragraph" w:customStyle="1" w:styleId="Emphasis1">
    <w:name w:val="Emphasis1"/>
    <w:basedOn w:val="Normal"/>
    <w:uiPriority w:val="20"/>
    <w:qFormat/>
    <w:rsid w:val="00FF03DE"/>
    <w:pPr>
      <w:pBdr>
        <w:top w:val="single" w:sz="12" w:space="1" w:color="auto"/>
        <w:left w:val="single" w:sz="12" w:space="4" w:color="auto"/>
        <w:bottom w:val="single" w:sz="12" w:space="1" w:color="auto"/>
        <w:right w:val="single" w:sz="12"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cademic.oup.com/heapol/article/25/6/486/58357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geneva.usmission.gov/2010/12/10/biological-weapons-pact-offers-cooperation-against-pandemics%20Accessed%202/8/18" TargetMode="External"/><Relationship Id="rId17" Type="http://schemas.openxmlformats.org/officeDocument/2006/relationships/hyperlink" Target="https://crsreports.congress.gov/product/pdf/R/R43264/7" TargetMode="External"/><Relationship Id="rId2" Type="http://schemas.openxmlformats.org/officeDocument/2006/relationships/customXml" Target="../customXml/item2.xml"/><Relationship Id="rId16" Type="http://schemas.openxmlformats.org/officeDocument/2006/relationships/hyperlink" Target="https://www.vice.com/en_ca/article/mbanm4/how-climate-change-could-turn-canada-into-a-global-superpow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quora/2017/02/10/can-a-superbug-cause-a-global-pandemic/" TargetMode="External"/><Relationship Id="rId5" Type="http://schemas.openxmlformats.org/officeDocument/2006/relationships/numbering" Target="numbering.xml"/><Relationship Id="rId15" Type="http://schemas.openxmlformats.org/officeDocument/2006/relationships/hyperlink" Target="http://cimsec.org/quebec-wars/11757" TargetMode="External"/><Relationship Id="rId10" Type="http://schemas.openxmlformats.org/officeDocument/2006/relationships/hyperlink" Target="https://www.cato.org/regulation/fall-2020/evergreening-myth"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2.itif.org/2020-biopharma-competitiveness.pdf" TargetMode="External"/><Relationship Id="rId14" Type="http://schemas.openxmlformats.org/officeDocument/2006/relationships/hyperlink" Target="http://www.freefromterror.net/other_articles/abolish.html%20Accessed%202/8/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28</Pages>
  <Words>17422</Words>
  <Characters>99310</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6</cp:revision>
  <dcterms:created xsi:type="dcterms:W3CDTF">2021-09-06T18:13:00Z</dcterms:created>
  <dcterms:modified xsi:type="dcterms:W3CDTF">2021-09-06T19:40:00Z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