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458B5" w14:textId="36E3D4E3" w:rsidR="00E42E4C" w:rsidRPr="00A24C1F" w:rsidRDefault="00A24C1F" w:rsidP="00A24C1F">
      <w:pPr>
        <w:pStyle w:val="Heading2"/>
        <w:rPr>
          <w:rFonts w:asciiTheme="majorHAnsi" w:hAnsiTheme="majorHAnsi" w:cstheme="majorHAnsi"/>
        </w:rPr>
      </w:pPr>
      <w:r w:rsidRPr="00A24C1F">
        <w:rPr>
          <w:rFonts w:asciiTheme="majorHAnsi" w:hAnsiTheme="majorHAnsi" w:cstheme="majorHAnsi"/>
        </w:rPr>
        <w:t>Plan Spec</w:t>
      </w:r>
    </w:p>
    <w:p w14:paraId="5D6AEC6B" w14:textId="56113E66" w:rsidR="00A24C1F" w:rsidRPr="00A24C1F" w:rsidRDefault="00A24C1F" w:rsidP="00A24C1F">
      <w:pPr>
        <w:rPr>
          <w:rFonts w:asciiTheme="majorHAnsi" w:hAnsiTheme="majorHAnsi" w:cstheme="majorHAnsi"/>
        </w:rPr>
      </w:pPr>
      <w:r w:rsidRPr="00A24C1F">
        <w:rPr>
          <w:rFonts w:asciiTheme="majorHAnsi" w:hAnsiTheme="majorHAnsi" w:cstheme="majorHAnsi"/>
        </w:rPr>
        <w:t xml:space="preserve">Interpretation- </w:t>
      </w:r>
      <w:r w:rsidR="009732C3">
        <w:rPr>
          <w:rFonts w:asciiTheme="majorHAnsi" w:hAnsiTheme="majorHAnsi" w:cstheme="majorHAnsi"/>
        </w:rPr>
        <w:t>debaters must specify</w:t>
      </w:r>
      <w:r w:rsidR="00682F17">
        <w:rPr>
          <w:rFonts w:asciiTheme="majorHAnsi" w:hAnsiTheme="majorHAnsi" w:cstheme="majorHAnsi"/>
        </w:rPr>
        <w:t xml:space="preserve"> the plan text including agent of action, how they reduce </w:t>
      </w:r>
      <w:proofErr w:type="spellStart"/>
      <w:r w:rsidR="00682F17">
        <w:rPr>
          <w:rFonts w:asciiTheme="majorHAnsi" w:hAnsiTheme="majorHAnsi" w:cstheme="majorHAnsi"/>
        </w:rPr>
        <w:t>i</w:t>
      </w:r>
      <w:r w:rsidR="009732C3">
        <w:rPr>
          <w:rFonts w:asciiTheme="majorHAnsi" w:hAnsiTheme="majorHAnsi" w:cstheme="majorHAnsi"/>
        </w:rPr>
        <w:t>p</w:t>
      </w:r>
      <w:proofErr w:type="spellEnd"/>
      <w:r w:rsidR="009732C3">
        <w:rPr>
          <w:rFonts w:asciiTheme="majorHAnsi" w:hAnsiTheme="majorHAnsi" w:cstheme="majorHAnsi"/>
        </w:rPr>
        <w:t xml:space="preserve">, how much they reduce </w:t>
      </w:r>
      <w:proofErr w:type="spellStart"/>
      <w:r w:rsidR="009732C3">
        <w:rPr>
          <w:rFonts w:asciiTheme="majorHAnsi" w:hAnsiTheme="majorHAnsi" w:cstheme="majorHAnsi"/>
        </w:rPr>
        <w:t>ip</w:t>
      </w:r>
      <w:proofErr w:type="spellEnd"/>
      <w:r w:rsidR="009732C3">
        <w:rPr>
          <w:rFonts w:asciiTheme="majorHAnsi" w:hAnsiTheme="majorHAnsi" w:cstheme="majorHAnsi"/>
        </w:rPr>
        <w:t xml:space="preserve"> by, which laws they modify</w:t>
      </w:r>
      <w:r w:rsidR="009732C3" w:rsidRPr="009732C3">
        <w:rPr>
          <w:rFonts w:asciiTheme="majorHAnsi" w:hAnsiTheme="majorHAnsi" w:cstheme="majorHAnsi"/>
        </w:rPr>
        <w:t xml:space="preserve"> </w:t>
      </w:r>
      <w:r w:rsidR="009732C3">
        <w:rPr>
          <w:rFonts w:asciiTheme="majorHAnsi" w:hAnsiTheme="majorHAnsi" w:cstheme="majorHAnsi"/>
        </w:rPr>
        <w:t>in</w:t>
      </w:r>
      <w:r w:rsidR="009732C3">
        <w:rPr>
          <w:rFonts w:asciiTheme="majorHAnsi" w:hAnsiTheme="majorHAnsi" w:cstheme="majorHAnsi"/>
        </w:rPr>
        <w:t xml:space="preserve"> a delineated line of text in the 1ac</w:t>
      </w:r>
    </w:p>
    <w:p w14:paraId="568ACE5B" w14:textId="288DABE2" w:rsidR="00A24C1F" w:rsidRPr="00A24C1F" w:rsidRDefault="00A24C1F" w:rsidP="00A24C1F">
      <w:pPr>
        <w:rPr>
          <w:rFonts w:asciiTheme="majorHAnsi" w:hAnsiTheme="majorHAnsi" w:cstheme="majorHAnsi"/>
        </w:rPr>
      </w:pPr>
      <w:r w:rsidRPr="00A24C1F">
        <w:rPr>
          <w:rFonts w:asciiTheme="majorHAnsi" w:hAnsiTheme="majorHAnsi" w:cstheme="majorHAnsi"/>
        </w:rPr>
        <w:t>Violation- they don’t</w:t>
      </w:r>
    </w:p>
    <w:p w14:paraId="5E07B5AC" w14:textId="1C7659EC" w:rsidR="00A24C1F" w:rsidRPr="00A24C1F" w:rsidRDefault="00A24C1F" w:rsidP="00A24C1F">
      <w:pPr>
        <w:rPr>
          <w:rFonts w:asciiTheme="majorHAnsi" w:hAnsiTheme="majorHAnsi" w:cstheme="majorHAnsi"/>
        </w:rPr>
      </w:pPr>
      <w:r w:rsidRPr="00A24C1F">
        <w:rPr>
          <w:rFonts w:asciiTheme="majorHAnsi" w:hAnsiTheme="majorHAnsi" w:cstheme="majorHAnsi"/>
        </w:rPr>
        <w:t>Standards</w:t>
      </w:r>
    </w:p>
    <w:p w14:paraId="03647786" w14:textId="23CC939A" w:rsidR="00A24C1F" w:rsidRPr="00A24C1F" w:rsidRDefault="00A24C1F" w:rsidP="00A24C1F">
      <w:pPr>
        <w:pStyle w:val="ListParagraph"/>
        <w:numPr>
          <w:ilvl w:val="0"/>
          <w:numId w:val="13"/>
        </w:numPr>
        <w:rPr>
          <w:rFonts w:asciiTheme="majorHAnsi" w:hAnsiTheme="majorHAnsi" w:cstheme="majorHAnsi"/>
        </w:rPr>
      </w:pPr>
      <w:r w:rsidRPr="00A24C1F">
        <w:rPr>
          <w:rFonts w:asciiTheme="majorHAnsi" w:hAnsiTheme="majorHAnsi" w:cstheme="majorHAnsi"/>
        </w:rPr>
        <w:t>Ground</w:t>
      </w:r>
    </w:p>
    <w:p w14:paraId="076F716B" w14:textId="560F7E56" w:rsidR="00A24C1F" w:rsidRPr="00A24C1F" w:rsidRDefault="00A24C1F" w:rsidP="00A24C1F">
      <w:pPr>
        <w:rPr>
          <w:rFonts w:asciiTheme="majorHAnsi" w:hAnsiTheme="majorHAnsi" w:cstheme="majorHAnsi"/>
        </w:rPr>
      </w:pPr>
      <w:r w:rsidRPr="00A24C1F">
        <w:rPr>
          <w:rFonts w:asciiTheme="majorHAnsi" w:hAnsiTheme="majorHAnsi" w:cstheme="majorHAnsi"/>
        </w:rPr>
        <w:t xml:space="preserve">No plan spec means I have no idea which </w:t>
      </w:r>
      <w:proofErr w:type="spellStart"/>
      <w:r w:rsidRPr="00A24C1F">
        <w:rPr>
          <w:rFonts w:asciiTheme="majorHAnsi" w:hAnsiTheme="majorHAnsi" w:cstheme="majorHAnsi"/>
        </w:rPr>
        <w:t>disads</w:t>
      </w:r>
      <w:proofErr w:type="spellEnd"/>
      <w:r w:rsidRPr="00A24C1F">
        <w:rPr>
          <w:rFonts w:asciiTheme="majorHAnsi" w:hAnsiTheme="majorHAnsi" w:cstheme="majorHAnsi"/>
        </w:rPr>
        <w:t xml:space="preserve"> link and which ones don’t- how big is their reduction? No idea</w:t>
      </w:r>
    </w:p>
    <w:p w14:paraId="2B6E9D28" w14:textId="0D03C960" w:rsidR="00A24C1F" w:rsidRPr="00A24C1F" w:rsidRDefault="00A24C1F" w:rsidP="00A24C1F">
      <w:pPr>
        <w:pStyle w:val="ListParagraph"/>
        <w:numPr>
          <w:ilvl w:val="0"/>
          <w:numId w:val="13"/>
        </w:numPr>
        <w:rPr>
          <w:rFonts w:asciiTheme="majorHAnsi" w:hAnsiTheme="majorHAnsi" w:cstheme="majorHAnsi"/>
        </w:rPr>
      </w:pPr>
      <w:r w:rsidRPr="00A24C1F">
        <w:rPr>
          <w:rFonts w:asciiTheme="majorHAnsi" w:hAnsiTheme="majorHAnsi" w:cstheme="majorHAnsi"/>
        </w:rPr>
        <w:t>Moving target</w:t>
      </w:r>
    </w:p>
    <w:p w14:paraId="655114C1" w14:textId="0EF7CC92" w:rsidR="00A24C1F" w:rsidRPr="00A24C1F" w:rsidRDefault="00A24C1F" w:rsidP="00A24C1F">
      <w:pPr>
        <w:rPr>
          <w:rFonts w:asciiTheme="majorHAnsi" w:hAnsiTheme="majorHAnsi" w:cstheme="majorHAnsi"/>
        </w:rPr>
      </w:pPr>
      <w:r w:rsidRPr="00A24C1F">
        <w:rPr>
          <w:rFonts w:asciiTheme="majorHAnsi" w:hAnsiTheme="majorHAnsi" w:cstheme="majorHAnsi"/>
        </w:rPr>
        <w:t>No plan spec lets them clarify in cross which moots preround prep- skews us on fairness</w:t>
      </w:r>
    </w:p>
    <w:p w14:paraId="536FB084" w14:textId="7DB613CA" w:rsidR="00A24C1F" w:rsidRPr="00A24C1F" w:rsidRDefault="00A24C1F" w:rsidP="00A24C1F">
      <w:pPr>
        <w:rPr>
          <w:rFonts w:asciiTheme="majorHAnsi" w:hAnsiTheme="majorHAnsi" w:cstheme="majorHAnsi"/>
        </w:rPr>
      </w:pPr>
      <w:r w:rsidRPr="00A24C1F">
        <w:rPr>
          <w:rFonts w:asciiTheme="majorHAnsi" w:hAnsiTheme="majorHAnsi" w:cstheme="majorHAnsi"/>
        </w:rPr>
        <w:t>Voters</w:t>
      </w:r>
    </w:p>
    <w:p w14:paraId="46826A6C" w14:textId="396FA449" w:rsidR="00A24C1F" w:rsidRPr="00A24C1F" w:rsidRDefault="00A24C1F" w:rsidP="00A24C1F">
      <w:pPr>
        <w:rPr>
          <w:rFonts w:asciiTheme="majorHAnsi" w:hAnsiTheme="majorHAnsi" w:cstheme="majorHAnsi"/>
        </w:rPr>
      </w:pPr>
      <w:r w:rsidRPr="00A24C1F">
        <w:rPr>
          <w:rFonts w:asciiTheme="majorHAnsi" w:hAnsiTheme="majorHAnsi" w:cstheme="majorHAnsi"/>
        </w:rPr>
        <w:t>Ground- it’s key to education since we need to have debates about substantive things to have education</w:t>
      </w:r>
    </w:p>
    <w:p w14:paraId="639291DA" w14:textId="77777777" w:rsidR="00A24C1F" w:rsidRPr="00A24C1F" w:rsidRDefault="00A24C1F" w:rsidP="00A24C1F">
      <w:pPr>
        <w:rPr>
          <w:rFonts w:asciiTheme="majorHAnsi" w:hAnsiTheme="majorHAnsi" w:cstheme="majorHAnsi"/>
        </w:rPr>
      </w:pPr>
      <w:r w:rsidRPr="00A24C1F">
        <w:rPr>
          <w:rFonts w:asciiTheme="majorHAnsi" w:hAnsiTheme="majorHAnsi" w:cstheme="majorHAnsi"/>
        </w:rPr>
        <w:t xml:space="preserve">Fairness- prior question because a- all arguments presume fair evaluation and it’s </w:t>
      </w:r>
      <w:proofErr w:type="spellStart"/>
      <w:r w:rsidRPr="00A24C1F">
        <w:rPr>
          <w:rFonts w:asciiTheme="majorHAnsi" w:hAnsiTheme="majorHAnsi" w:cstheme="majorHAnsi"/>
        </w:rPr>
        <w:t>constituitive</w:t>
      </w:r>
      <w:proofErr w:type="spellEnd"/>
      <w:r w:rsidRPr="00A24C1F">
        <w:rPr>
          <w:rFonts w:asciiTheme="majorHAnsi" w:hAnsiTheme="majorHAnsi" w:cstheme="majorHAnsi"/>
        </w:rPr>
        <w:t xml:space="preserve"> of a competitive space b- without fairness I can’t test their arguments so there’s no way to know if they’re true</w:t>
      </w:r>
    </w:p>
    <w:p w14:paraId="109630B9" w14:textId="7EF37D6B" w:rsidR="00A24C1F" w:rsidRPr="00A24C1F" w:rsidRDefault="00A24C1F" w:rsidP="00A24C1F">
      <w:pPr>
        <w:pStyle w:val="Heading2"/>
        <w:rPr>
          <w:rFonts w:asciiTheme="majorHAnsi" w:hAnsiTheme="majorHAnsi" w:cstheme="majorHAnsi"/>
        </w:rPr>
      </w:pPr>
      <w:r w:rsidRPr="00A24C1F">
        <w:rPr>
          <w:rFonts w:asciiTheme="majorHAnsi" w:hAnsiTheme="majorHAnsi" w:cstheme="majorHAnsi"/>
        </w:rPr>
        <w:lastRenderedPageBreak/>
        <w:t>Daoism</w:t>
      </w:r>
    </w:p>
    <w:p w14:paraId="6CD7ED9D" w14:textId="77777777" w:rsidR="00A24C1F" w:rsidRPr="00A24C1F" w:rsidRDefault="00A24C1F" w:rsidP="00A24C1F">
      <w:pPr>
        <w:pStyle w:val="Heading4"/>
        <w:rPr>
          <w:rFonts w:asciiTheme="majorHAnsi" w:hAnsiTheme="majorHAnsi" w:cstheme="majorHAnsi"/>
          <w:sz w:val="16"/>
        </w:rPr>
      </w:pPr>
      <w:r w:rsidRPr="00A24C1F">
        <w:rPr>
          <w:rFonts w:asciiTheme="majorHAnsi" w:hAnsiTheme="majorHAnsi" w:cstheme="majorHAnsi"/>
        </w:rPr>
        <w:t xml:space="preserve">Welcome to the age of acceleration. Crises of reification are tearing apart the way we </w:t>
      </w:r>
      <w:proofErr w:type="gramStart"/>
      <w:r w:rsidRPr="00A24C1F">
        <w:rPr>
          <w:rFonts w:asciiTheme="majorHAnsi" w:hAnsiTheme="majorHAnsi" w:cstheme="majorHAnsi"/>
        </w:rPr>
        <w:t>experience</w:t>
      </w:r>
      <w:proofErr w:type="gramEnd"/>
      <w:r w:rsidRPr="00A24C1F">
        <w:rPr>
          <w:rFonts w:asciiTheme="majorHAnsi" w:hAnsiTheme="majorHAnsi" w:cstheme="majorHAnsi"/>
        </w:rPr>
        <w:t xml:space="preserve"> and our present theories aren’t </w:t>
      </w:r>
      <w:proofErr w:type="spellStart"/>
      <w:r w:rsidRPr="00A24C1F">
        <w:rPr>
          <w:rFonts w:asciiTheme="majorHAnsi" w:hAnsiTheme="majorHAnsi" w:cstheme="majorHAnsi"/>
        </w:rPr>
        <w:t>gonna</w:t>
      </w:r>
      <w:proofErr w:type="spellEnd"/>
      <w:r w:rsidRPr="00A24C1F">
        <w:rPr>
          <w:rFonts w:asciiTheme="majorHAnsi" w:hAnsiTheme="majorHAnsi" w:cstheme="majorHAnsi"/>
        </w:rPr>
        <w:t xml:space="preserve"> save us. Only Daoism can defeat the cycle</w:t>
      </w:r>
    </w:p>
    <w:p w14:paraId="32C39A05" w14:textId="77777777" w:rsidR="00A24C1F" w:rsidRPr="00A24C1F" w:rsidRDefault="00A24C1F" w:rsidP="00A24C1F">
      <w:pPr>
        <w:spacing w:after="0" w:line="240" w:lineRule="auto"/>
        <w:rPr>
          <w:rFonts w:asciiTheme="majorHAnsi" w:eastAsia="Times New Roman" w:hAnsiTheme="majorHAnsi" w:cstheme="majorHAnsi"/>
          <w:sz w:val="24"/>
        </w:rPr>
      </w:pPr>
      <w:proofErr w:type="spellStart"/>
      <w:r w:rsidRPr="00A24C1F">
        <w:rPr>
          <w:rStyle w:val="Style13ptBold"/>
          <w:rFonts w:asciiTheme="majorHAnsi" w:hAnsiTheme="majorHAnsi" w:cstheme="majorHAnsi"/>
        </w:rPr>
        <w:t>Wenning</w:t>
      </w:r>
      <w:proofErr w:type="spellEnd"/>
      <w:r w:rsidRPr="00A24C1F">
        <w:rPr>
          <w:rFonts w:asciiTheme="majorHAnsi" w:eastAsia="Times New Roman" w:hAnsiTheme="majorHAnsi" w:cstheme="majorHAnsi"/>
          <w:color w:val="000000"/>
          <w:sz w:val="24"/>
        </w:rPr>
        <w:t>, Mario (20</w:t>
      </w:r>
      <w:r w:rsidRPr="00A24C1F">
        <w:rPr>
          <w:rStyle w:val="Style13ptBold"/>
          <w:rFonts w:asciiTheme="majorHAnsi" w:hAnsiTheme="majorHAnsi" w:cstheme="majorHAnsi"/>
        </w:rPr>
        <w:t>11</w:t>
      </w:r>
      <w:r w:rsidRPr="00A24C1F">
        <w:rPr>
          <w:rFonts w:asciiTheme="majorHAnsi" w:eastAsia="Times New Roman" w:hAnsiTheme="majorHAnsi" w:cstheme="majorHAnsi"/>
          <w:color w:val="000000"/>
          <w:sz w:val="24"/>
        </w:rPr>
        <w:t>), "Daoism as Critical Theory", Comparative Philosophy</w:t>
      </w:r>
      <w:proofErr w:type="gramStart"/>
      <w:r w:rsidRPr="00A24C1F">
        <w:rPr>
          <w:rFonts w:asciiTheme="majorHAnsi" w:eastAsia="Times New Roman" w:hAnsiTheme="majorHAnsi" w:cstheme="majorHAnsi"/>
          <w:color w:val="000000"/>
          <w:sz w:val="24"/>
        </w:rPr>
        <w:t>, ,</w:t>
      </w:r>
      <w:proofErr w:type="gramEnd"/>
    </w:p>
    <w:p w14:paraId="14F88092" w14:textId="77777777" w:rsidR="00A24C1F" w:rsidRPr="00A24C1F" w:rsidRDefault="00A24C1F" w:rsidP="00A24C1F">
      <w:pPr>
        <w:spacing w:after="0" w:line="240" w:lineRule="auto"/>
        <w:rPr>
          <w:rFonts w:asciiTheme="majorHAnsi" w:eastAsia="Times New Roman" w:hAnsiTheme="majorHAnsi" w:cstheme="majorHAnsi"/>
          <w:sz w:val="24"/>
        </w:rPr>
      </w:pPr>
      <w:r w:rsidRPr="00A24C1F">
        <w:rPr>
          <w:rFonts w:asciiTheme="majorHAnsi" w:eastAsia="Times New Roman" w:hAnsiTheme="majorHAnsi" w:cstheme="majorHAnsi"/>
          <w:color w:val="000000"/>
          <w:sz w:val="24"/>
        </w:rPr>
        <w:t>https://scholarworks.sjsu.edu/cgi/viewcontent.cgi?referer=https://www.google.com/&amp;httpsredir=1&amp;article=1017&amp;context=comparativephilosophy. Accessed on July 15, 2021. r0w@n</w:t>
      </w:r>
    </w:p>
    <w:p w14:paraId="1C6910D9" w14:textId="77777777" w:rsidR="00A24C1F" w:rsidRPr="00A24C1F" w:rsidRDefault="00A24C1F" w:rsidP="00A24C1F">
      <w:pPr>
        <w:rPr>
          <w:rFonts w:asciiTheme="majorHAnsi" w:hAnsiTheme="majorHAnsi" w:cstheme="majorHAnsi"/>
          <w:sz w:val="12"/>
        </w:rPr>
      </w:pPr>
      <w:r w:rsidRPr="00A24C1F">
        <w:rPr>
          <w:rFonts w:asciiTheme="majorHAnsi" w:hAnsiTheme="majorHAnsi" w:cstheme="majorHAnsi"/>
          <w:sz w:val="12"/>
        </w:rPr>
        <w:t xml:space="preserve">Pathologies are social and psychological deformations on a structural level manifesting themselves in social institutions, individual patterns of beliefs, </w:t>
      </w:r>
      <w:proofErr w:type="gramStart"/>
      <w:r w:rsidRPr="00A24C1F">
        <w:rPr>
          <w:rFonts w:asciiTheme="majorHAnsi" w:hAnsiTheme="majorHAnsi" w:cstheme="majorHAnsi"/>
          <w:sz w:val="12"/>
        </w:rPr>
        <w:t>motivations</w:t>
      </w:r>
      <w:proofErr w:type="gramEnd"/>
      <w:r w:rsidRPr="00A24C1F">
        <w:rPr>
          <w:rFonts w:asciiTheme="majorHAnsi" w:hAnsiTheme="majorHAnsi" w:cstheme="majorHAnsi"/>
          <w:sz w:val="12"/>
        </w:rPr>
        <w:t xml:space="preserve"> and practices. The pathologies which critical theory has been diagnosing can be summarized, following Marx, Lukacs and Weber, as a combination of reification, </w:t>
      </w:r>
      <w:proofErr w:type="gramStart"/>
      <w:r w:rsidRPr="00A24C1F">
        <w:rPr>
          <w:rFonts w:asciiTheme="majorHAnsi" w:hAnsiTheme="majorHAnsi" w:cstheme="majorHAnsi"/>
          <w:sz w:val="12"/>
        </w:rPr>
        <w:t>disenchantment</w:t>
      </w:r>
      <w:proofErr w:type="gramEnd"/>
      <w:r w:rsidRPr="00A24C1F">
        <w:rPr>
          <w:rFonts w:asciiTheme="majorHAnsi" w:hAnsiTheme="majorHAnsi" w:cstheme="majorHAnsi"/>
          <w:sz w:val="12"/>
        </w:rPr>
        <w:t xml:space="preserve">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w:t>
      </w:r>
      <w:proofErr w:type="spellStart"/>
      <w:r w:rsidRPr="00A24C1F">
        <w:rPr>
          <w:rFonts w:asciiTheme="majorHAnsi" w:hAnsiTheme="majorHAnsi" w:cstheme="majorHAnsi"/>
          <w:sz w:val="12"/>
        </w:rPr>
        <w:t>Verdinglichung</w:t>
      </w:r>
      <w:proofErr w:type="spellEnd"/>
      <w:r w:rsidRPr="00A24C1F">
        <w:rPr>
          <w:rFonts w:asciiTheme="majorHAnsi" w:hAnsiTheme="majorHAnsi" w:cstheme="majorHAnsi"/>
          <w:sz w:val="12"/>
        </w:rPr>
        <w:t xml:space="preserve">)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w:t>
      </w:r>
      <w:proofErr w:type="spellStart"/>
      <w:r w:rsidRPr="00A24C1F">
        <w:rPr>
          <w:rFonts w:asciiTheme="majorHAnsi" w:hAnsiTheme="majorHAnsi" w:cstheme="majorHAnsi"/>
          <w:sz w:val="12"/>
        </w:rPr>
        <w:t>Honneth</w:t>
      </w:r>
      <w:proofErr w:type="spellEnd"/>
      <w:r w:rsidRPr="00A24C1F">
        <w:rPr>
          <w:rFonts w:asciiTheme="majorHAnsi" w:hAnsiTheme="majorHAnsi" w:cstheme="majorHAnsi"/>
          <w:sz w:val="12"/>
        </w:rPr>
        <w:t xml:space="preserve">, (2005). 14 Jürgen Habermas (1984). 15 Axel </w:t>
      </w:r>
      <w:proofErr w:type="spellStart"/>
      <w:r w:rsidRPr="00A24C1F">
        <w:rPr>
          <w:rFonts w:asciiTheme="majorHAnsi" w:hAnsiTheme="majorHAnsi" w:cstheme="majorHAnsi"/>
          <w:sz w:val="12"/>
        </w:rPr>
        <w:t>Honneth</w:t>
      </w:r>
      <w:proofErr w:type="spellEnd"/>
      <w:r w:rsidRPr="00A24C1F">
        <w:rPr>
          <w:rFonts w:asciiTheme="majorHAnsi" w:hAnsiTheme="majorHAnsi" w:cstheme="majorHAnsi"/>
          <w:sz w:val="12"/>
        </w:rPr>
        <w:t xml:space="preserve">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w:t>
      </w:r>
      <w:proofErr w:type="gramStart"/>
      <w:r w:rsidRPr="00A24C1F">
        <w:rPr>
          <w:rFonts w:asciiTheme="majorHAnsi" w:hAnsiTheme="majorHAnsi" w:cstheme="majorHAnsi"/>
          <w:sz w:val="12"/>
        </w:rPr>
        <w:t>love</w:t>
      </w:r>
      <w:proofErr w:type="gramEnd"/>
      <w:r w:rsidRPr="00A24C1F">
        <w:rPr>
          <w:rFonts w:asciiTheme="majorHAnsi" w:hAnsiTheme="majorHAnsi" w:cstheme="majorHAnsi"/>
          <w:sz w:val="12"/>
        </w:rPr>
        <w:t xml:space="preser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w:t>
      </w:r>
      <w:proofErr w:type="gramStart"/>
      <w:r w:rsidRPr="00A24C1F">
        <w:rPr>
          <w:rFonts w:asciiTheme="majorHAnsi" w:hAnsiTheme="majorHAnsi" w:cstheme="majorHAnsi"/>
          <w:sz w:val="12"/>
        </w:rPr>
        <w:t>disenchantment‘ (</w:t>
      </w:r>
      <w:proofErr w:type="spellStart"/>
      <w:proofErr w:type="gramEnd"/>
      <w:r w:rsidRPr="00A24C1F">
        <w:rPr>
          <w:rFonts w:asciiTheme="majorHAnsi" w:hAnsiTheme="majorHAnsi" w:cstheme="majorHAnsi"/>
          <w:sz w:val="12"/>
        </w:rPr>
        <w:t>Entzauberung</w:t>
      </w:r>
      <w:proofErr w:type="spellEnd"/>
      <w:r w:rsidRPr="00A24C1F">
        <w:rPr>
          <w:rFonts w:asciiTheme="majorHAnsi" w:hAnsiTheme="majorHAnsi" w:cstheme="majorHAnsi"/>
          <w:sz w:val="12"/>
        </w:rPr>
        <w:t>). In the process of increased rationalization, traditional sources of meaning that were sedimented in inherited religious traditions, social institutions and customs have lost their power in orienting lives. Finally</w:t>
      </w:r>
      <w:r w:rsidRPr="00A24C1F">
        <w:rPr>
          <w:rFonts w:asciiTheme="majorHAnsi" w:eastAsia="Times New Roman" w:hAnsiTheme="majorHAnsi" w:cstheme="majorHAnsi"/>
          <w:color w:val="000000"/>
          <w:sz w:val="12"/>
          <w:szCs w:val="14"/>
        </w:rPr>
        <w:t>,</w:t>
      </w:r>
      <w:r w:rsidRPr="00A24C1F">
        <w:rPr>
          <w:rFonts w:asciiTheme="majorHAnsi" w:eastAsia="Times New Roman" w:hAnsiTheme="majorHAnsi" w:cstheme="majorHAnsi"/>
          <w:b/>
          <w:bCs/>
          <w:color w:val="000000"/>
          <w:sz w:val="24"/>
          <w:u w:val="single"/>
          <w:shd w:val="clear" w:color="auto" w:fill="90F2F4"/>
        </w:rPr>
        <w:t xml:space="preserve"> </w:t>
      </w:r>
      <w:r w:rsidRPr="00A24C1F">
        <w:rPr>
          <w:rFonts w:asciiTheme="majorHAnsi" w:eastAsia="Times New Roman" w:hAnsiTheme="majorHAnsi" w:cstheme="majorHAnsi"/>
          <w:b/>
          <w:bCs/>
          <w:color w:val="000000"/>
          <w:sz w:val="24"/>
          <w:highlight w:val="cyan"/>
          <w:u w:val="single"/>
          <w:shd w:val="clear" w:color="auto" w:fill="90F2F4"/>
        </w:rPr>
        <w:t>the process that reification and the vanishing of resources of meaning have been engaged in is one of an increasing acceleration</w:t>
      </w:r>
      <w:r w:rsidRPr="00A24C1F">
        <w:rPr>
          <w:rFonts w:asciiTheme="majorHAnsi" w:eastAsia="Times New Roman" w:hAnsiTheme="majorHAnsi" w:cstheme="majorHAnsi"/>
          <w:color w:val="000000"/>
          <w:sz w:val="12"/>
          <w:szCs w:val="14"/>
        </w:rPr>
        <w:t xml:space="preserve"> (</w:t>
      </w:r>
      <w:proofErr w:type="spellStart"/>
      <w:r w:rsidRPr="00A24C1F">
        <w:rPr>
          <w:rFonts w:asciiTheme="majorHAnsi" w:eastAsia="Times New Roman" w:hAnsiTheme="majorHAnsi" w:cstheme="majorHAnsi"/>
          <w:color w:val="000000"/>
          <w:sz w:val="12"/>
          <w:szCs w:val="14"/>
        </w:rPr>
        <w:t>Beschleunigung</w:t>
      </w:r>
      <w:proofErr w:type="spellEnd"/>
      <w:r w:rsidRPr="00A24C1F">
        <w:rPr>
          <w:rFonts w:asciiTheme="majorHAnsi" w:eastAsia="Times New Roman" w:hAnsiTheme="majorHAnsi" w:cstheme="majorHAnsi"/>
          <w:color w:val="000000"/>
          <w:sz w:val="12"/>
          <w:szCs w:val="14"/>
        </w:rPr>
        <w:t xml:space="preserve">) in which, as Marx puts it, ―everything that is solid melts into the air‖. </w:t>
      </w:r>
      <w:r w:rsidRPr="00A24C1F">
        <w:rPr>
          <w:rFonts w:asciiTheme="majorHAnsi" w:hAnsiTheme="majorHAnsi" w:cstheme="majorHAnsi"/>
          <w:sz w:val="12"/>
        </w:rPr>
        <w:t xml:space="preserve">We witness a progressively increasing speed not only of technological innovation, but of social change </w:t>
      </w:r>
      <w:r w:rsidRPr="00A24C1F">
        <w:rPr>
          <w:rFonts w:asciiTheme="majorHAnsi" w:eastAsia="Times New Roman" w:hAnsiTheme="majorHAnsi" w:cstheme="majorHAnsi"/>
          <w:color w:val="000000"/>
          <w:sz w:val="12"/>
          <w:szCs w:val="14"/>
        </w:rPr>
        <w:t>since the late medieval period. While there was an intergenerational speed of change in the early modern period, and a generational speed of change during classical and high modernity</w:t>
      </w:r>
      <w:r w:rsidRPr="00A24C1F">
        <w:rPr>
          <w:rFonts w:asciiTheme="majorHAnsi" w:eastAsia="Times New Roman" w:hAnsiTheme="majorHAnsi" w:cstheme="majorHAnsi"/>
          <w:color w:val="000000"/>
          <w:sz w:val="12"/>
          <w:szCs w:val="14"/>
          <w:highlight w:val="cyan"/>
        </w:rPr>
        <w:t>,</w:t>
      </w:r>
      <w:r w:rsidRPr="00A24C1F">
        <w:rPr>
          <w:rFonts w:asciiTheme="majorHAnsi" w:eastAsia="Times New Roman" w:hAnsiTheme="majorHAnsi" w:cstheme="majorHAnsi"/>
          <w:b/>
          <w:bCs/>
          <w:color w:val="000000"/>
          <w:sz w:val="24"/>
          <w:highlight w:val="cyan"/>
          <w:u w:val="single"/>
          <w:shd w:val="clear" w:color="auto" w:fill="90F2F4"/>
        </w:rPr>
        <w:t xml:space="preserve"> late modernity is characterized by an intragenerational speed of change</w:t>
      </w:r>
      <w:r w:rsidRPr="00A24C1F">
        <w:rPr>
          <w:rFonts w:asciiTheme="majorHAnsi" w:eastAsia="Times New Roman" w:hAnsiTheme="majorHAnsi" w:cstheme="majorHAnsi"/>
          <w:color w:val="000000"/>
          <w:sz w:val="12"/>
          <w:szCs w:val="14"/>
        </w:rPr>
        <w:t xml:space="preserve"> in which </w:t>
      </w:r>
      <w:r w:rsidRPr="00A24C1F">
        <w:rPr>
          <w:rFonts w:asciiTheme="majorHAnsi" w:eastAsia="Times New Roman" w:hAnsiTheme="majorHAnsi" w:cstheme="majorHAnsi"/>
          <w:b/>
          <w:bCs/>
          <w:color w:val="000000"/>
          <w:sz w:val="24"/>
          <w:highlight w:val="cyan"/>
          <w:u w:val="single"/>
          <w:shd w:val="clear" w:color="auto" w:fill="90F2F4"/>
        </w:rPr>
        <w:t xml:space="preserve">the basic parameters of coordinating </w:t>
      </w:r>
      <w:proofErr w:type="gramStart"/>
      <w:r w:rsidRPr="00A24C1F">
        <w:rPr>
          <w:rFonts w:asciiTheme="majorHAnsi" w:eastAsia="Times New Roman" w:hAnsiTheme="majorHAnsi" w:cstheme="majorHAnsi"/>
          <w:b/>
          <w:bCs/>
          <w:color w:val="000000"/>
          <w:sz w:val="24"/>
          <w:highlight w:val="cyan"/>
          <w:u w:val="single"/>
          <w:shd w:val="clear" w:color="auto" w:fill="90F2F4"/>
        </w:rPr>
        <w:t>one‘</w:t>
      </w:r>
      <w:proofErr w:type="gramEnd"/>
      <w:r w:rsidRPr="00A24C1F">
        <w:rPr>
          <w:rFonts w:asciiTheme="majorHAnsi" w:eastAsia="Times New Roman" w:hAnsiTheme="majorHAnsi" w:cstheme="majorHAnsi"/>
          <w:b/>
          <w:bCs/>
          <w:color w:val="000000"/>
          <w:sz w:val="24"/>
          <w:highlight w:val="cyan"/>
          <w:u w:val="single"/>
          <w:shd w:val="clear" w:color="auto" w:fill="90F2F4"/>
        </w:rPr>
        <w:t>s life change within a lifetime.</w:t>
      </w:r>
      <w:r w:rsidRPr="00A24C1F">
        <w:rPr>
          <w:rFonts w:asciiTheme="majorHAnsi" w:eastAsia="Times New Roman" w:hAnsiTheme="majorHAnsi" w:cstheme="majorHAnsi"/>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A24C1F">
        <w:rPr>
          <w:rFonts w:asciiTheme="majorHAnsi" w:hAnsiTheme="majorHAnsi" w:cstheme="majorHAnsi"/>
          <w:sz w:val="12"/>
        </w:rPr>
        <w:t xml:space="preserve">While the psychological impact of </w:t>
      </w:r>
      <w:r w:rsidRPr="00A24C1F">
        <w:rPr>
          <w:rFonts w:asciiTheme="majorHAnsi" w:eastAsia="Times New Roman" w:hAnsiTheme="majorHAnsi" w:cstheme="majorHAnsi"/>
          <w:b/>
          <w:bCs/>
          <w:color w:val="000000"/>
          <w:sz w:val="24"/>
          <w:highlight w:val="cyan"/>
          <w:u w:val="single"/>
          <w:shd w:val="clear" w:color="auto" w:fill="90F2F4"/>
        </w:rPr>
        <w:t xml:space="preserve">reification leads to systematic forms </w:t>
      </w:r>
      <w:r w:rsidRPr="00A24C1F">
        <w:rPr>
          <w:rFonts w:asciiTheme="majorHAnsi" w:hAnsiTheme="majorHAnsi" w:cstheme="majorHAnsi"/>
          <w:sz w:val="12"/>
        </w:rPr>
        <w:t xml:space="preserve">of forced inclusion or exclusion, </w:t>
      </w:r>
      <w:r w:rsidRPr="00A24C1F">
        <w:rPr>
          <w:rFonts w:asciiTheme="majorHAnsi" w:eastAsia="Times New Roman" w:hAnsiTheme="majorHAnsi" w:cstheme="majorHAnsi"/>
          <w:b/>
          <w:bCs/>
          <w:color w:val="000000"/>
          <w:sz w:val="24"/>
          <w:highlight w:val="cyan"/>
          <w:u w:val="single"/>
          <w:shd w:val="clear" w:color="auto" w:fill="90F2F4"/>
        </w:rPr>
        <w:t>of being restricted to or being left out of fixed identities</w:t>
      </w:r>
      <w:r w:rsidRPr="00A24C1F">
        <w:rPr>
          <w:rFonts w:asciiTheme="majorHAnsi" w:hAnsiTheme="majorHAnsi" w:cstheme="majorHAnsi"/>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proofErr w:type="gramStart"/>
      <w:r w:rsidRPr="00A24C1F">
        <w:rPr>
          <w:rFonts w:asciiTheme="majorHAnsi" w:hAnsiTheme="majorHAnsi" w:cstheme="majorHAnsi"/>
          <w:sz w:val="12"/>
        </w:rPr>
        <w:t>.</w:t>
      </w:r>
      <w:r w:rsidRPr="00A24C1F">
        <w:rPr>
          <w:rFonts w:asciiTheme="majorHAnsi" w:hAnsiTheme="majorHAnsi" w:cstheme="majorHAnsi"/>
          <w:u w:val="single"/>
        </w:rPr>
        <w:t xml:space="preserve"> </w:t>
      </w:r>
      <w:r w:rsidRPr="00A24C1F">
        <w:rPr>
          <w:rFonts w:asciiTheme="majorHAnsi" w:hAnsiTheme="majorHAnsi" w:cstheme="majorHAnsi"/>
          <w:sz w:val="12"/>
        </w:rPr>
        <w:t>.</w:t>
      </w:r>
      <w:proofErr w:type="gramEnd"/>
      <w:r w:rsidRPr="00A24C1F">
        <w:rPr>
          <w:rFonts w:asciiTheme="majorHAnsi" w:hAnsiTheme="majorHAnsi" w:cstheme="majorHAnsi"/>
          <w:sz w:val="12"/>
        </w:rPr>
        <w:t xml:space="preserve"> However distinct these pathologies might </w:t>
      </w:r>
      <w:proofErr w:type="gramStart"/>
      <w:r w:rsidRPr="00A24C1F">
        <w:rPr>
          <w:rFonts w:asciiTheme="majorHAnsi" w:hAnsiTheme="majorHAnsi" w:cstheme="majorHAnsi"/>
          <w:sz w:val="12"/>
        </w:rPr>
        <w:t>appear,</w:t>
      </w:r>
      <w:proofErr w:type="gramEnd"/>
      <w:r w:rsidRPr="00A24C1F">
        <w:rPr>
          <w:rFonts w:asciiTheme="majorHAnsi" w:hAnsiTheme="majorHAnsi" w:cstheme="majorHAnsi"/>
          <w:sz w:val="12"/>
        </w:rPr>
        <w:t xml:space="preserve"> it is crucial to notice that there is a close linkage between these three briefly outlined pathological tendencies of modern societies. Not only are reification, disenchantment and acceleration historically connected, </w:t>
      </w:r>
      <w:proofErr w:type="gramStart"/>
      <w:r w:rsidRPr="00A24C1F">
        <w:rPr>
          <w:rFonts w:asciiTheme="majorHAnsi" w:hAnsiTheme="majorHAnsi" w:cstheme="majorHAnsi"/>
          <w:sz w:val="12"/>
        </w:rPr>
        <w:t>they</w:t>
      </w:r>
      <w:proofErr w:type="gramEnd"/>
      <w:r w:rsidRPr="00A24C1F">
        <w:rPr>
          <w:rFonts w:asciiTheme="majorHAnsi" w:hAnsiTheme="majorHAnsi" w:cstheme="majorHAnsi"/>
          <w:sz w:val="12"/>
        </w:rPr>
        <w:t xml:space="preserve"> also imply each other on a conceptual level. Reification consists in seeing the world primarily from the vantage point of being a means or a toolbox from which means can be utilized </w:t>
      </w:r>
      <w:proofErr w:type="gramStart"/>
      <w:r w:rsidRPr="00A24C1F">
        <w:rPr>
          <w:rFonts w:asciiTheme="majorHAnsi" w:hAnsiTheme="majorHAnsi" w:cstheme="majorHAnsi"/>
          <w:sz w:val="12"/>
        </w:rPr>
        <w:t>in order to</w:t>
      </w:r>
      <w:proofErr w:type="gramEnd"/>
      <w:r w:rsidRPr="00A24C1F">
        <w:rPr>
          <w:rFonts w:asciiTheme="majorHAnsi" w:hAnsiTheme="majorHAnsi" w:cstheme="majorHAnsi"/>
          <w:sz w:val="12"/>
        </w:rPr>
        <w:t xml:space="preserve">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w:t>
      </w:r>
      <w:proofErr w:type="gramStart"/>
      <w:r w:rsidRPr="00A24C1F">
        <w:rPr>
          <w:rFonts w:asciiTheme="majorHAnsi" w:hAnsiTheme="majorHAnsi" w:cstheme="majorHAnsi"/>
          <w:sz w:val="12"/>
        </w:rPr>
        <w:t>objects</w:t>
      </w:r>
      <w:proofErr w:type="gramEnd"/>
      <w:r w:rsidRPr="00A24C1F">
        <w:rPr>
          <w:rFonts w:asciiTheme="majorHAnsi" w:hAnsiTheme="majorHAnsi" w:cstheme="majorHAnsi"/>
          <w:sz w:val="12"/>
        </w:rPr>
        <w:t xml:space="preserve"> and subjects lack any intrinsic value. They are regarded as </w:t>
      </w:r>
      <w:proofErr w:type="gramStart"/>
      <w:r w:rsidRPr="00A24C1F">
        <w:rPr>
          <w:rFonts w:asciiTheme="majorHAnsi" w:hAnsiTheme="majorHAnsi" w:cstheme="majorHAnsi"/>
          <w:sz w:val="12"/>
        </w:rPr>
        <w:t>merely ―useful</w:t>
      </w:r>
      <w:proofErr w:type="gramEnd"/>
      <w:r w:rsidRPr="00A24C1F">
        <w:rPr>
          <w:rFonts w:asciiTheme="majorHAnsi" w:hAnsiTheme="majorHAnsi" w:cstheme="majorHAnsi"/>
          <w:sz w:val="12"/>
        </w:rPr>
        <w:t xml:space="preserve">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t>
      </w:r>
      <w:proofErr w:type="gramStart"/>
      <w:r w:rsidRPr="00A24C1F">
        <w:rPr>
          <w:rFonts w:asciiTheme="majorHAnsi" w:hAnsiTheme="majorHAnsi" w:cstheme="majorHAnsi"/>
          <w:sz w:val="12"/>
        </w:rPr>
        <w:t>what</w:t>
      </w:r>
      <w:proofErr w:type="gramEnd"/>
      <w:r w:rsidRPr="00A24C1F">
        <w:rPr>
          <w:rFonts w:asciiTheme="majorHAnsi" w:hAnsiTheme="majorHAnsi" w:cstheme="majorHAnsi"/>
          <w:sz w:val="12"/>
        </w:rPr>
        <w:t xml:space="preserve">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w:t>
      </w:r>
      <w:proofErr w:type="gramStart"/>
      <w:r w:rsidRPr="00A24C1F">
        <w:rPr>
          <w:rFonts w:asciiTheme="majorHAnsi" w:hAnsiTheme="majorHAnsi" w:cstheme="majorHAnsi"/>
          <w:sz w:val="12"/>
        </w:rPr>
        <w:t>efficient</w:t>
      </w:r>
      <w:proofErr w:type="gramEnd"/>
      <w:r w:rsidRPr="00A24C1F">
        <w:rPr>
          <w:rFonts w:asciiTheme="majorHAnsi" w:hAnsiTheme="majorHAnsi" w:cstheme="majorHAnsi"/>
          <w:sz w:val="12"/>
        </w:rPr>
        <w:t xml:space="preserve">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w:t>
      </w:r>
      <w:proofErr w:type="spellStart"/>
      <w:r w:rsidRPr="00A24C1F">
        <w:rPr>
          <w:rFonts w:asciiTheme="majorHAnsi" w:hAnsiTheme="majorHAnsi" w:cstheme="majorHAnsi"/>
          <w:sz w:val="12"/>
        </w:rPr>
        <w:t>Virillio</w:t>
      </w:r>
      <w:proofErr w:type="spellEnd"/>
      <w:r w:rsidRPr="00A24C1F">
        <w:rPr>
          <w:rFonts w:asciiTheme="majorHAnsi" w:hAnsiTheme="majorHAnsi" w:cstheme="majorHAnsi"/>
          <w:sz w:val="12"/>
        </w:rPr>
        <w:t xml:space="preserve"> fittingly describes this blind acceleration process of chasing structurally 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w:t>
      </w:r>
      <w:proofErr w:type="spellStart"/>
      <w:r w:rsidRPr="00A24C1F">
        <w:rPr>
          <w:rFonts w:asciiTheme="majorHAnsi" w:hAnsiTheme="majorHAnsi" w:cstheme="majorHAnsi"/>
          <w:sz w:val="12"/>
        </w:rPr>
        <w:t>Lübbe</w:t>
      </w:r>
      <w:proofErr w:type="spellEnd"/>
      <w:r w:rsidRPr="00A24C1F">
        <w:rPr>
          <w:rFonts w:asciiTheme="majorHAnsi" w:hAnsiTheme="majorHAnsi" w:cstheme="majorHAnsi"/>
          <w:sz w:val="12"/>
        </w:rPr>
        <w:t xml:space="preserve"> refers to as a ‗</w:t>
      </w:r>
      <w:proofErr w:type="spellStart"/>
      <w:r w:rsidRPr="00A24C1F">
        <w:rPr>
          <w:rFonts w:asciiTheme="majorHAnsi" w:hAnsiTheme="majorHAnsi" w:cstheme="majorHAnsi"/>
          <w:sz w:val="12"/>
        </w:rPr>
        <w:t>Gegenwartsschrumpfung</w:t>
      </w:r>
      <w:proofErr w:type="spellEnd"/>
      <w:r w:rsidRPr="00A24C1F">
        <w:rPr>
          <w:rFonts w:asciiTheme="majorHAnsi" w:hAnsiTheme="majorHAnsi" w:cstheme="majorHAnsi"/>
          <w:sz w:val="12"/>
        </w:rPr>
        <w:t>‘,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recognition etc. – are being proposed as means for a future end, instrumental action is reenacted under a normative guise and the domination of the future over the rest of time is thus further sedimented</w:t>
      </w:r>
      <w:r w:rsidRPr="00A24C1F">
        <w:rPr>
          <w:rStyle w:val="Emphasis"/>
          <w:rFonts w:asciiTheme="majorHAnsi" w:hAnsiTheme="majorHAnsi" w:cstheme="majorHAnsi"/>
        </w:rPr>
        <w:t xml:space="preserve">. </w:t>
      </w:r>
      <w:r w:rsidRPr="00A24C1F">
        <w:rPr>
          <w:rStyle w:val="Emphasis"/>
          <w:rFonts w:asciiTheme="majorHAnsi" w:hAnsiTheme="majorHAnsi" w:cstheme="majorHAnsi"/>
          <w:highlight w:val="cyan"/>
        </w:rPr>
        <w:t>As soon as instrumental actors</w:t>
      </w:r>
      <w:r w:rsidRPr="00A24C1F">
        <w:rPr>
          <w:rFonts w:asciiTheme="majorHAnsi" w:hAnsiTheme="majorHAnsi" w:cstheme="majorHAnsi"/>
          <w:sz w:val="12"/>
          <w:highlight w:val="cyan"/>
        </w:rPr>
        <w:t xml:space="preserve"> </w:t>
      </w:r>
      <w:r w:rsidRPr="00A24C1F">
        <w:rPr>
          <w:rStyle w:val="Emphasis"/>
          <w:rFonts w:asciiTheme="majorHAnsi" w:hAnsiTheme="majorHAnsi" w:cstheme="majorHAnsi"/>
          <w:highlight w:val="cyan"/>
        </w:rPr>
        <w:t>propose</w:t>
      </w:r>
      <w:r w:rsidRPr="00A24C1F">
        <w:rPr>
          <w:rFonts w:asciiTheme="majorHAnsi" w:hAnsiTheme="majorHAnsi" w:cstheme="majorHAnsi"/>
          <w:sz w:val="12"/>
        </w:rPr>
        <w:t xml:space="preserve"> or just point to </w:t>
      </w:r>
      <w:r w:rsidRPr="00A24C1F">
        <w:rPr>
          <w:rStyle w:val="Emphasis"/>
          <w:rFonts w:asciiTheme="majorHAnsi" w:hAnsiTheme="majorHAnsi" w:cstheme="majorHAnsi"/>
          <w:highlight w:val="cyan"/>
        </w:rPr>
        <w:t>emancipatory</w:t>
      </w:r>
      <w:r w:rsidRPr="00A24C1F">
        <w:rPr>
          <w:rFonts w:asciiTheme="majorHAnsi" w:hAnsiTheme="majorHAnsi" w:cstheme="majorHAnsi"/>
          <w:sz w:val="12"/>
        </w:rPr>
        <w:t xml:space="preserve"> forms of </w:t>
      </w:r>
      <w:r w:rsidRPr="00A24C1F">
        <w:rPr>
          <w:rStyle w:val="Emphasis"/>
          <w:rFonts w:asciiTheme="majorHAnsi" w:hAnsiTheme="majorHAnsi" w:cstheme="majorHAnsi"/>
          <w:highlight w:val="cyan"/>
        </w:rPr>
        <w:t>action, they replicate</w:t>
      </w:r>
      <w:r w:rsidRPr="00A24C1F">
        <w:rPr>
          <w:rFonts w:asciiTheme="majorHAnsi" w:hAnsiTheme="majorHAnsi" w:cstheme="majorHAnsi"/>
          <w:sz w:val="12"/>
        </w:rPr>
        <w:t xml:space="preserve"> and reenact </w:t>
      </w:r>
      <w:r w:rsidRPr="00A24C1F">
        <w:rPr>
          <w:rStyle w:val="Emphasis"/>
          <w:rFonts w:asciiTheme="majorHAnsi" w:hAnsiTheme="majorHAnsi" w:cstheme="majorHAnsi"/>
          <w:highlight w:val="cyan"/>
        </w:rPr>
        <w:t>the same temporal logic</w:t>
      </w:r>
      <w:r w:rsidRPr="00A24C1F">
        <w:rPr>
          <w:rFonts w:asciiTheme="majorHAnsi" w:hAnsiTheme="majorHAnsi" w:cstheme="majorHAnsi"/>
          <w:sz w:val="12"/>
        </w:rPr>
        <w:t xml:space="preserve"> that it originally diagnosed as the problem of modernity, i.e., the belief that the future can be mastered through acts of projective planning. The </w:t>
      </w:r>
      <w:r w:rsidRPr="00A24C1F">
        <w:rPr>
          <w:rFonts w:asciiTheme="majorHAnsi" w:hAnsiTheme="majorHAnsi" w:cstheme="majorHAnsi"/>
          <w:sz w:val="12"/>
        </w:rPr>
        <w:lastRenderedPageBreak/>
        <w:t xml:space="preserve">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w:t>
      </w:r>
      <w:proofErr w:type="spellStart"/>
      <w:r w:rsidRPr="00A24C1F">
        <w:rPr>
          <w:rFonts w:asciiTheme="majorHAnsi" w:hAnsiTheme="majorHAnsi" w:cstheme="majorHAnsi"/>
          <w:sz w:val="12"/>
        </w:rPr>
        <w:t>prefuture</w:t>
      </w:r>
      <w:proofErr w:type="spellEnd"/>
      <w:r w:rsidRPr="00A24C1F">
        <w:rPr>
          <w:rFonts w:asciiTheme="majorHAnsi" w:hAnsiTheme="majorHAnsi" w:cstheme="majorHAnsi"/>
          <w:sz w:val="12"/>
        </w:rPr>
        <w:t xml:space="preserv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w:t>
      </w:r>
      <w:proofErr w:type="gramStart"/>
      <w:r w:rsidRPr="00A24C1F">
        <w:rPr>
          <w:rFonts w:asciiTheme="majorHAnsi" w:hAnsiTheme="majorHAnsi" w:cstheme="majorHAnsi"/>
          <w:sz w:val="12"/>
        </w:rPr>
        <w:t>after-past</w:t>
      </w:r>
      <w:proofErr w:type="gramEnd"/>
      <w:r w:rsidRPr="00A24C1F">
        <w:rPr>
          <w:rFonts w:asciiTheme="majorHAnsi" w:hAnsiTheme="majorHAnsi" w:cstheme="majorHAnsi"/>
          <w:sz w:val="12"/>
        </w:rPr>
        <w:t xml:space="preserve">.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w:t>
      </w:r>
      <w:proofErr w:type="gramStart"/>
      <w:r w:rsidRPr="00A24C1F">
        <w:rPr>
          <w:rFonts w:asciiTheme="majorHAnsi" w:hAnsiTheme="majorHAnsi" w:cstheme="majorHAnsi"/>
          <w:sz w:val="12"/>
        </w:rPr>
        <w:t>have to</w:t>
      </w:r>
      <w:proofErr w:type="gramEnd"/>
      <w:r w:rsidRPr="00A24C1F">
        <w:rPr>
          <w:rFonts w:asciiTheme="majorHAnsi" w:hAnsiTheme="majorHAnsi" w:cstheme="majorHAnsi"/>
          <w:sz w:val="12"/>
        </w:rPr>
        <w:t xml:space="preserve">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w:t>
      </w:r>
      <w:proofErr w:type="gramStart"/>
      <w:r w:rsidRPr="00A24C1F">
        <w:rPr>
          <w:rFonts w:asciiTheme="majorHAnsi" w:hAnsiTheme="majorHAnsi" w:cstheme="majorHAnsi"/>
          <w:sz w:val="12"/>
        </w:rPr>
        <w:t>paper</w:t>
      </w:r>
      <w:proofErr w:type="gramEnd"/>
      <w:r w:rsidRPr="00A24C1F">
        <w:rPr>
          <w:rFonts w:asciiTheme="majorHAnsi" w:hAnsiTheme="majorHAnsi" w:cstheme="majorHAnsi"/>
          <w:sz w:val="12"/>
        </w:rPr>
        <w:t xml:space="preserve"> I will first show that Daoism can be understood as a critical theory and then discuss whether it offers an insight that could overcome the uneasy relationship between critical theory and emancipatory action with a focus on the present. The goal is to show that the proto-</w:t>
      </w:r>
      <w:proofErr w:type="spellStart"/>
      <w:r w:rsidRPr="00A24C1F">
        <w:rPr>
          <w:rFonts w:asciiTheme="majorHAnsi" w:hAnsiTheme="majorHAnsi" w:cstheme="majorHAnsi"/>
          <w:sz w:val="12"/>
        </w:rPr>
        <w:t>Daoists</w:t>
      </w:r>
      <w:proofErr w:type="spellEnd"/>
      <w:r w:rsidRPr="00A24C1F">
        <w:rPr>
          <w:rFonts w:asciiTheme="majorHAnsi" w:hAnsiTheme="majorHAnsi" w:cstheme="majorHAnsi"/>
          <w:sz w:val="12"/>
        </w:rPr>
        <w:t xml:space="preserve"> Lao Zi and Zhuang Zi, commonly referred to as "Lao-Zhuang", provide a promising path which points to an alternative approach of addressing the vexing problem of instrumental action expressing itself in the pathologies of reification, </w:t>
      </w:r>
      <w:proofErr w:type="gramStart"/>
      <w:r w:rsidRPr="00A24C1F">
        <w:rPr>
          <w:rFonts w:asciiTheme="majorHAnsi" w:hAnsiTheme="majorHAnsi" w:cstheme="majorHAnsi"/>
          <w:sz w:val="12"/>
        </w:rPr>
        <w:t>disenchantment</w:t>
      </w:r>
      <w:proofErr w:type="gramEnd"/>
      <w:r w:rsidRPr="00A24C1F">
        <w:rPr>
          <w:rFonts w:asciiTheme="majorHAnsi" w:hAnsiTheme="majorHAnsi" w:cstheme="majorHAnsi"/>
          <w:sz w:val="12"/>
        </w:rPr>
        <w:t xml:space="preserve"> and acceleration. At the risk of engaging in anachronistic hermeneutics by applying texts from a different tradition which date back two and a </w:t>
      </w:r>
      <w:proofErr w:type="gramStart"/>
      <w:r w:rsidRPr="00A24C1F">
        <w:rPr>
          <w:rFonts w:asciiTheme="majorHAnsi" w:hAnsiTheme="majorHAnsi" w:cstheme="majorHAnsi"/>
          <w:sz w:val="12"/>
        </w:rPr>
        <w:t>half-millennia</w:t>
      </w:r>
      <w:proofErr w:type="gramEnd"/>
      <w:r w:rsidRPr="00A24C1F">
        <w:rPr>
          <w:rFonts w:asciiTheme="majorHAnsi" w:hAnsiTheme="majorHAnsi" w:cstheme="majorHAnsi"/>
          <w:sz w:val="12"/>
        </w:rPr>
        <w:t xml:space="preserve">,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A24C1F">
        <w:rPr>
          <w:rStyle w:val="Emphasis"/>
          <w:rFonts w:asciiTheme="majorHAnsi" w:hAnsiTheme="majorHAnsi" w:cstheme="majorHAnsi"/>
          <w:highlight w:val="cyan"/>
        </w:rPr>
        <w:t>Daoism</w:t>
      </w:r>
      <w:r w:rsidRPr="00A24C1F">
        <w:rPr>
          <w:rFonts w:asciiTheme="majorHAnsi" w:hAnsiTheme="majorHAnsi" w:cstheme="majorHAnsi"/>
          <w:sz w:val="12"/>
        </w:rPr>
        <w:t xml:space="preserve"> would not simply disclose pathologies. It </w:t>
      </w:r>
      <w:r w:rsidRPr="00A24C1F">
        <w:rPr>
          <w:rStyle w:val="Emphasis"/>
          <w:rFonts w:asciiTheme="majorHAnsi" w:hAnsiTheme="majorHAnsi" w:cstheme="majorHAnsi"/>
          <w:highlight w:val="cyan"/>
        </w:rPr>
        <w:t>would</w:t>
      </w:r>
      <w:r w:rsidRPr="00A24C1F">
        <w:rPr>
          <w:rFonts w:asciiTheme="majorHAnsi" w:hAnsiTheme="majorHAnsi" w:cstheme="majorHAnsi"/>
          <w:sz w:val="12"/>
        </w:rPr>
        <w:t xml:space="preserve"> also </w:t>
      </w:r>
      <w:r w:rsidRPr="00A24C1F">
        <w:rPr>
          <w:rStyle w:val="Emphasis"/>
          <w:rFonts w:asciiTheme="majorHAnsi" w:hAnsiTheme="majorHAnsi" w:cstheme="majorHAnsi"/>
          <w:highlight w:val="cyan"/>
        </w:rPr>
        <w:t>offer</w:t>
      </w:r>
      <w:r w:rsidRPr="00A24C1F">
        <w:rPr>
          <w:rStyle w:val="Emphasis"/>
          <w:rFonts w:asciiTheme="majorHAnsi" w:hAnsiTheme="majorHAnsi" w:cstheme="majorHAnsi"/>
        </w:rPr>
        <w:t xml:space="preserve"> </w:t>
      </w:r>
      <w:r w:rsidRPr="00A24C1F">
        <w:rPr>
          <w:rFonts w:asciiTheme="majorHAnsi" w:hAnsiTheme="majorHAnsi" w:cstheme="majorHAnsi"/>
          <w:sz w:val="12"/>
        </w:rPr>
        <w:t xml:space="preserve">constructive </w:t>
      </w:r>
      <w:r w:rsidRPr="00A24C1F">
        <w:rPr>
          <w:rStyle w:val="Emphasis"/>
          <w:rFonts w:asciiTheme="majorHAnsi" w:hAnsiTheme="majorHAnsi" w:cstheme="majorHAnsi"/>
          <w:highlight w:val="cyan"/>
        </w:rPr>
        <w:t>resources which allow us to</w:t>
      </w:r>
      <w:r w:rsidRPr="00A24C1F">
        <w:rPr>
          <w:rFonts w:asciiTheme="majorHAnsi" w:hAnsiTheme="majorHAnsi" w:cstheme="majorHAnsi"/>
          <w:sz w:val="12"/>
        </w:rPr>
        <w:t xml:space="preserve"> critically address and, as far as possible, </w:t>
      </w:r>
      <w:r w:rsidRPr="00A24C1F">
        <w:rPr>
          <w:rStyle w:val="Emphasis"/>
          <w:rFonts w:asciiTheme="majorHAnsi" w:hAnsiTheme="majorHAnsi" w:cstheme="majorHAnsi"/>
          <w:highlight w:val="cyan"/>
        </w:rPr>
        <w:t>overcome these pathologies without providing</w:t>
      </w:r>
      <w:r w:rsidRPr="00A24C1F">
        <w:rPr>
          <w:rFonts w:asciiTheme="majorHAnsi" w:hAnsiTheme="majorHAnsi" w:cstheme="majorHAnsi"/>
          <w:sz w:val="12"/>
        </w:rPr>
        <w:t xml:space="preserve"> yet </w:t>
      </w:r>
      <w:r w:rsidRPr="00A24C1F">
        <w:rPr>
          <w:rStyle w:val="Emphasis"/>
          <w:rFonts w:asciiTheme="majorHAnsi" w:hAnsiTheme="majorHAnsi" w:cstheme="majorHAnsi"/>
          <w:highlight w:val="cyan"/>
        </w:rPr>
        <w:t>another reifying project</w:t>
      </w:r>
      <w:r w:rsidRPr="00A24C1F">
        <w:rPr>
          <w:rFonts w:asciiTheme="majorHAnsi" w:hAnsiTheme="majorHAnsi" w:cstheme="majorHAnsi"/>
          <w:sz w:val="12"/>
        </w:rPr>
        <w:t xml:space="preserve"> that sells out on the potentiality of the present for the sake of the future.</w:t>
      </w:r>
    </w:p>
    <w:p w14:paraId="05B803F7" w14:textId="77777777" w:rsidR="00A24C1F" w:rsidRPr="00A24C1F" w:rsidRDefault="00A24C1F" w:rsidP="00A24C1F">
      <w:pPr>
        <w:rPr>
          <w:rFonts w:asciiTheme="majorHAnsi" w:hAnsiTheme="majorHAnsi" w:cstheme="majorHAnsi"/>
        </w:rPr>
      </w:pPr>
    </w:p>
    <w:p w14:paraId="7F7CD7DE" w14:textId="77777777" w:rsidR="00A24C1F" w:rsidRPr="00A24C1F" w:rsidRDefault="00A24C1F" w:rsidP="00A24C1F">
      <w:pPr>
        <w:pStyle w:val="Heading4"/>
        <w:rPr>
          <w:rFonts w:asciiTheme="majorHAnsi" w:hAnsiTheme="majorHAnsi" w:cstheme="majorHAnsi"/>
        </w:rPr>
      </w:pPr>
      <w:r w:rsidRPr="00A24C1F">
        <w:rPr>
          <w:rFonts w:asciiTheme="majorHAnsi" w:hAnsiTheme="majorHAnsi" w:cstheme="majorHAnsi"/>
        </w:rPr>
        <w:t>The world is constantly changing, flowing, and becoming – action is only coherent in the specific circumstances of the present</w:t>
      </w:r>
    </w:p>
    <w:p w14:paraId="7372683D" w14:textId="77777777" w:rsidR="00A24C1F" w:rsidRPr="00A24C1F" w:rsidRDefault="00A24C1F" w:rsidP="00A24C1F">
      <w:pPr>
        <w:rPr>
          <w:rFonts w:asciiTheme="majorHAnsi" w:hAnsiTheme="majorHAnsi" w:cstheme="majorHAnsi"/>
        </w:rPr>
      </w:pPr>
      <w:r w:rsidRPr="00A24C1F">
        <w:rPr>
          <w:rStyle w:val="Style13ptBold"/>
          <w:rFonts w:asciiTheme="majorHAnsi" w:hAnsiTheme="majorHAnsi" w:cstheme="majorHAnsi"/>
        </w:rPr>
        <w:t xml:space="preserve">Ames and Hall 10. </w:t>
      </w:r>
      <w:r w:rsidRPr="00A24C1F">
        <w:rPr>
          <w:rFonts w:asciiTheme="majorHAnsi" w:hAnsiTheme="majorHAnsi" w:cstheme="majorHAnsi"/>
        </w:rPr>
        <w:t>Roger Ames and David Hall (Ames is a Canadian philosopher at the University of Peking. Hall was a professor of philosophy at the University of Texas), 2010, “</w:t>
      </w:r>
      <w:proofErr w:type="spellStart"/>
      <w:r w:rsidRPr="00A24C1F">
        <w:rPr>
          <w:rFonts w:asciiTheme="majorHAnsi" w:hAnsiTheme="majorHAnsi" w:cstheme="majorHAnsi"/>
        </w:rPr>
        <w:t>Daodejing</w:t>
      </w:r>
      <w:proofErr w:type="spellEnd"/>
      <w:r w:rsidRPr="00A24C1F">
        <w:rPr>
          <w:rFonts w:asciiTheme="majorHAnsi" w:hAnsiTheme="majorHAnsi" w:cstheme="majorHAnsi"/>
        </w:rPr>
        <w:t xml:space="preserve">: Making this Life Significant,” Ballantine Books, I have a pdf, </w:t>
      </w:r>
      <w:proofErr w:type="spellStart"/>
      <w:r w:rsidRPr="00A24C1F">
        <w:rPr>
          <w:rFonts w:asciiTheme="majorHAnsi" w:hAnsiTheme="majorHAnsi" w:cstheme="majorHAnsi"/>
        </w:rPr>
        <w:t>sean</w:t>
      </w:r>
      <w:proofErr w:type="spellEnd"/>
      <w:r w:rsidRPr="00A24C1F">
        <w:rPr>
          <w:rFonts w:asciiTheme="majorHAnsi" w:hAnsiTheme="majorHAnsi" w:cstheme="majorHAnsi"/>
        </w:rPr>
        <w:t xml:space="preserve">!  </w:t>
      </w:r>
    </w:p>
    <w:p w14:paraId="0715F176" w14:textId="77777777" w:rsidR="00A24C1F" w:rsidRPr="00A24C1F" w:rsidRDefault="00A24C1F" w:rsidP="00A24C1F">
      <w:pPr>
        <w:rPr>
          <w:rFonts w:asciiTheme="majorHAnsi" w:hAnsiTheme="majorHAnsi" w:cstheme="majorHAnsi"/>
          <w:sz w:val="16"/>
        </w:rPr>
      </w:pPr>
      <w:r w:rsidRPr="00A24C1F">
        <w:rPr>
          <w:rFonts w:asciiTheme="majorHAnsi" w:hAnsiTheme="majorHAnsi" w:cstheme="majorHAnsi"/>
          <w:sz w:val="16"/>
        </w:rPr>
        <w:t xml:space="preserve">We begin our argument for translating </w:t>
      </w:r>
      <w:proofErr w:type="spellStart"/>
      <w:r w:rsidRPr="00A24C1F">
        <w:rPr>
          <w:rFonts w:asciiTheme="majorHAnsi" w:hAnsiTheme="majorHAnsi" w:cstheme="majorHAnsi"/>
          <w:sz w:val="16"/>
        </w:rPr>
        <w:t>Daodejing</w:t>
      </w:r>
      <w:proofErr w:type="spellEnd"/>
      <w:r w:rsidRPr="00A24C1F">
        <w:rPr>
          <w:rFonts w:asciiTheme="majorHAnsi" w:hAnsiTheme="majorHAnsi" w:cstheme="majorHAnsi"/>
          <w:sz w:val="16"/>
        </w:rPr>
        <w:t xml:space="preserve"> as “Making This Life </w:t>
      </w:r>
      <w:proofErr w:type="spellStart"/>
      <w:r w:rsidRPr="00A24C1F">
        <w:rPr>
          <w:rFonts w:asciiTheme="majorHAnsi" w:hAnsiTheme="majorHAnsi" w:cstheme="majorHAnsi"/>
          <w:sz w:val="16"/>
        </w:rPr>
        <w:t>Signi</w:t>
      </w:r>
      <w:proofErr w:type="spellEnd"/>
      <w:r w:rsidRPr="00A24C1F">
        <w:rPr>
          <w:rFonts w:asciiTheme="majorHAnsi" w:hAnsiTheme="majorHAnsi" w:cstheme="majorHAnsi"/>
          <w:sz w:val="16"/>
        </w:rPr>
        <w:pgNum/>
      </w:r>
      <w:proofErr w:type="gramStart"/>
      <w:r w:rsidRPr="00A24C1F">
        <w:rPr>
          <w:rFonts w:asciiTheme="majorHAnsi" w:hAnsiTheme="majorHAnsi" w:cstheme="majorHAnsi"/>
          <w:sz w:val="16"/>
        </w:rPr>
        <w:t>cant</w:t>
      </w:r>
      <w:proofErr w:type="gramEnd"/>
      <w:r w:rsidRPr="00A24C1F">
        <w:rPr>
          <w:rFonts w:asciiTheme="majorHAnsi" w:hAnsiTheme="majorHAnsi" w:cstheme="majorHAnsi"/>
          <w:sz w:val="16"/>
        </w:rPr>
        <w:t xml:space="preserve">” from Daoist cosmology. Taking a closer look at the interpretation of both the title and the content of the </w:t>
      </w:r>
      <w:proofErr w:type="spellStart"/>
      <w:r w:rsidRPr="00A24C1F">
        <w:rPr>
          <w:rFonts w:asciiTheme="majorHAnsi" w:hAnsiTheme="majorHAnsi" w:cstheme="majorHAnsi"/>
          <w:sz w:val="16"/>
        </w:rPr>
        <w:t>Daodejing</w:t>
      </w:r>
      <w:proofErr w:type="spellEnd"/>
      <w:r w:rsidRPr="00A24C1F">
        <w:rPr>
          <w:rFonts w:asciiTheme="majorHAnsi" w:hAnsiTheme="majorHAnsi" w:cstheme="majorHAnsi"/>
          <w:sz w:val="16"/>
        </w:rPr>
        <w:t xml:space="preserve"> as “The Classic of This Focus (de </w:t>
      </w:r>
      <w:r w:rsidRPr="00A24C1F">
        <w:rPr>
          <w:rFonts w:asciiTheme="majorHAnsi" w:hAnsiTheme="majorHAnsi" w:cstheme="majorHAnsi"/>
          <w:sz w:val="16"/>
        </w:rPr>
        <w:fldChar w:fldCharType="begin"/>
      </w:r>
      <w:r w:rsidRPr="00A24C1F">
        <w:rPr>
          <w:rFonts w:asciiTheme="majorHAnsi" w:hAnsiTheme="majorHAnsi" w:cstheme="majorHAnsi"/>
          <w:sz w:val="16"/>
        </w:rPr>
        <w:instrText xml:space="preserve"> INCLUDEPICTURE "/var/folders/v6/_3qjq4mj1j7827bw630jqv580000gp/T/com.microsoft.Word/WebArchiveCopyPasteTempFiles/page24image2425456" \* MERGEFORMATINET </w:instrText>
      </w:r>
      <w:r w:rsidRPr="00A24C1F">
        <w:rPr>
          <w:rFonts w:asciiTheme="majorHAnsi" w:hAnsiTheme="majorHAnsi" w:cstheme="majorHAnsi"/>
          <w:sz w:val="16"/>
        </w:rPr>
        <w:fldChar w:fldCharType="separate"/>
      </w:r>
      <w:r w:rsidRPr="00A24C1F">
        <w:rPr>
          <w:rFonts w:asciiTheme="majorHAnsi" w:hAnsiTheme="majorHAnsi" w:cstheme="majorHAnsi"/>
          <w:noProof/>
          <w:sz w:val="16"/>
        </w:rPr>
        <w:drawing>
          <wp:inline distT="0" distB="0" distL="0" distR="0" wp14:anchorId="4FD5B5B5" wp14:editId="54A8B19A">
            <wp:extent cx="155575" cy="155575"/>
            <wp:effectExtent l="0" t="0" r="0" b="0"/>
            <wp:docPr id="284" name="Picture 284" descr="page24image242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4image24254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24C1F">
        <w:rPr>
          <w:rFonts w:asciiTheme="majorHAnsi" w:hAnsiTheme="majorHAnsi" w:cstheme="majorHAnsi"/>
          <w:sz w:val="16"/>
        </w:rPr>
        <w:fldChar w:fldCharType="end"/>
      </w:r>
      <w:r w:rsidRPr="00A24C1F">
        <w:rPr>
          <w:rFonts w:asciiTheme="majorHAnsi" w:hAnsiTheme="majorHAnsi" w:cstheme="majorHAnsi"/>
          <w:sz w:val="16"/>
        </w:rPr>
        <w:t>) and Its Field (</w:t>
      </w:r>
      <w:proofErr w:type="spellStart"/>
      <w:r w:rsidRPr="00A24C1F">
        <w:rPr>
          <w:rFonts w:asciiTheme="majorHAnsi" w:hAnsiTheme="majorHAnsi" w:cstheme="majorHAnsi"/>
          <w:sz w:val="16"/>
        </w:rPr>
        <w:t>dao</w:t>
      </w:r>
      <w:proofErr w:type="spellEnd"/>
      <w:r w:rsidRPr="00A24C1F">
        <w:rPr>
          <w:rFonts w:asciiTheme="majorHAnsi" w:hAnsiTheme="majorHAnsi" w:cstheme="majorHAnsi"/>
          <w:sz w:val="16"/>
        </w:rPr>
        <w:t xml:space="preserve"> </w:t>
      </w:r>
      <w:r w:rsidRPr="00A24C1F">
        <w:rPr>
          <w:rFonts w:asciiTheme="majorHAnsi" w:hAnsiTheme="majorHAnsi" w:cstheme="majorHAnsi"/>
          <w:sz w:val="16"/>
        </w:rPr>
        <w:fldChar w:fldCharType="begin"/>
      </w:r>
      <w:r w:rsidRPr="00A24C1F">
        <w:rPr>
          <w:rFonts w:asciiTheme="majorHAnsi" w:hAnsiTheme="majorHAnsi" w:cstheme="majorHAnsi"/>
          <w:sz w:val="16"/>
        </w:rPr>
        <w:instrText xml:space="preserve"> INCLUDEPICTURE "/var/folders/v6/_3qjq4mj1j7827bw630jqv580000gp/T/com.microsoft.Word/WebArchiveCopyPasteTempFiles/page24image2425040" \* MERGEFORMATINET </w:instrText>
      </w:r>
      <w:r w:rsidRPr="00A24C1F">
        <w:rPr>
          <w:rFonts w:asciiTheme="majorHAnsi" w:hAnsiTheme="majorHAnsi" w:cstheme="majorHAnsi"/>
          <w:sz w:val="16"/>
        </w:rPr>
        <w:fldChar w:fldCharType="separate"/>
      </w:r>
      <w:r w:rsidRPr="00A24C1F">
        <w:rPr>
          <w:rFonts w:asciiTheme="majorHAnsi" w:hAnsiTheme="majorHAnsi" w:cstheme="majorHAnsi"/>
          <w:noProof/>
          <w:sz w:val="16"/>
        </w:rPr>
        <w:drawing>
          <wp:inline distT="0" distB="0" distL="0" distR="0" wp14:anchorId="66B23A68" wp14:editId="5E77A356">
            <wp:extent cx="165100" cy="155575"/>
            <wp:effectExtent l="0" t="0" r="0" b="0"/>
            <wp:docPr id="285" name="Picture 285" descr="page24image242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4image24250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A24C1F">
        <w:rPr>
          <w:rFonts w:asciiTheme="majorHAnsi" w:hAnsiTheme="majorHAnsi" w:cstheme="majorHAnsi"/>
          <w:sz w:val="16"/>
        </w:rPr>
        <w:fldChar w:fldCharType="end"/>
      </w:r>
      <w:r w:rsidRPr="00A24C1F">
        <w:rPr>
          <w:rFonts w:asciiTheme="majorHAnsi" w:hAnsiTheme="majorHAnsi" w:cstheme="majorHAnsi"/>
          <w:sz w:val="16"/>
        </w:rPr>
        <w:t xml:space="preserve">),” we might first ask what does the expression “this focus” mean? The Daoist correlative cosmology begins from the assumption that </w:t>
      </w:r>
      <w:r w:rsidRPr="00A24C1F">
        <w:rPr>
          <w:rStyle w:val="Emphasis"/>
          <w:rFonts w:asciiTheme="majorHAnsi" w:hAnsiTheme="majorHAnsi" w:cstheme="majorHAnsi"/>
          <w:highlight w:val="cyan"/>
        </w:rPr>
        <w:t>the endless stream of</w:t>
      </w:r>
      <w:r w:rsidRPr="00A24C1F">
        <w:rPr>
          <w:rFonts w:asciiTheme="majorHAnsi" w:hAnsiTheme="majorHAnsi" w:cstheme="majorHAnsi"/>
          <w:sz w:val="16"/>
        </w:rPr>
        <w:t xml:space="preserve"> always </w:t>
      </w:r>
      <w:r w:rsidRPr="00A24C1F">
        <w:rPr>
          <w:rStyle w:val="Emphasis"/>
          <w:rFonts w:asciiTheme="majorHAnsi" w:hAnsiTheme="majorHAnsi" w:cstheme="majorHAnsi"/>
          <w:highlight w:val="cyan"/>
        </w:rPr>
        <w:t>novel yet</w:t>
      </w:r>
      <w:r w:rsidRPr="00A24C1F">
        <w:rPr>
          <w:rFonts w:asciiTheme="majorHAnsi" w:hAnsiTheme="majorHAnsi" w:cstheme="majorHAnsi"/>
          <w:sz w:val="16"/>
        </w:rPr>
        <w:t xml:space="preserve"> still </w:t>
      </w:r>
      <w:r w:rsidRPr="00A24C1F">
        <w:rPr>
          <w:rStyle w:val="Emphasis"/>
          <w:rFonts w:asciiTheme="majorHAnsi" w:hAnsiTheme="majorHAnsi" w:cstheme="majorHAnsi"/>
          <w:highlight w:val="cyan"/>
        </w:rPr>
        <w:t>continuous situations</w:t>
      </w:r>
      <w:r w:rsidRPr="00A24C1F">
        <w:rPr>
          <w:rFonts w:asciiTheme="majorHAnsi" w:hAnsiTheme="majorHAnsi" w:cstheme="majorHAnsi"/>
          <w:sz w:val="16"/>
        </w:rPr>
        <w:t xml:space="preserve"> we encounter </w:t>
      </w:r>
      <w:r w:rsidRPr="00A24C1F">
        <w:rPr>
          <w:rStyle w:val="Emphasis"/>
          <w:rFonts w:asciiTheme="majorHAnsi" w:hAnsiTheme="majorHAnsi" w:cstheme="majorHAnsi"/>
          <w:highlight w:val="cyan"/>
        </w:rPr>
        <w:t>are real</w:t>
      </w:r>
      <w:r w:rsidRPr="00A24C1F">
        <w:rPr>
          <w:rFonts w:asciiTheme="majorHAnsi" w:hAnsiTheme="majorHAnsi" w:cstheme="majorHAnsi"/>
          <w:sz w:val="16"/>
          <w:highlight w:val="cyan"/>
        </w:rPr>
        <w:t>,</w:t>
      </w:r>
      <w:r w:rsidRPr="00A24C1F">
        <w:rPr>
          <w:rFonts w:asciiTheme="majorHAnsi" w:hAnsiTheme="majorHAnsi" w:cstheme="majorHAnsi"/>
          <w:sz w:val="16"/>
        </w:rPr>
        <w:t xml:space="preserve"> and hence, that there is ontological parity among the things and events that constitute our lives. As a parody on Parmenides, who claimed that “only Being is,” we might say that for the Daoist, “only beings are,” or taking one step further in underscoring the reality of the process of change itself, “</w:t>
      </w:r>
      <w:r w:rsidRPr="00A24C1F">
        <w:rPr>
          <w:rStyle w:val="Emphasis"/>
          <w:rFonts w:asciiTheme="majorHAnsi" w:hAnsiTheme="majorHAnsi" w:cstheme="majorHAnsi"/>
          <w:highlight w:val="cyan"/>
        </w:rPr>
        <w:t xml:space="preserve">only </w:t>
      </w:r>
      <w:proofErr w:type="spellStart"/>
      <w:r w:rsidRPr="00A24C1F">
        <w:rPr>
          <w:rStyle w:val="Emphasis"/>
          <w:rFonts w:asciiTheme="majorHAnsi" w:hAnsiTheme="majorHAnsi" w:cstheme="majorHAnsi"/>
          <w:highlight w:val="cyan"/>
        </w:rPr>
        <w:t>becomings</w:t>
      </w:r>
      <w:proofErr w:type="spellEnd"/>
      <w:r w:rsidRPr="00A24C1F">
        <w:rPr>
          <w:rStyle w:val="Emphasis"/>
          <w:rFonts w:asciiTheme="majorHAnsi" w:hAnsiTheme="majorHAnsi" w:cstheme="majorHAnsi"/>
          <w:highlight w:val="cyan"/>
        </w:rPr>
        <w:t xml:space="preserve"> are</w:t>
      </w:r>
      <w:r w:rsidRPr="00A24C1F">
        <w:rPr>
          <w:rFonts w:asciiTheme="majorHAnsi" w:hAnsiTheme="majorHAnsi" w:cstheme="majorHAnsi"/>
          <w:sz w:val="16"/>
        </w:rPr>
        <w:t xml:space="preserve">.” That is, </w:t>
      </w:r>
      <w:r w:rsidRPr="00A24C1F">
        <w:rPr>
          <w:rStyle w:val="Emphasis"/>
          <w:rFonts w:asciiTheme="majorHAnsi" w:hAnsiTheme="majorHAnsi" w:cstheme="majorHAnsi"/>
          <w:highlight w:val="cyan"/>
        </w:rPr>
        <w:t>the Daoist does not posit the existence of some permanent reality behind appearances, some unchanging substratum</w:t>
      </w:r>
      <w:r w:rsidRPr="00A24C1F">
        <w:rPr>
          <w:rFonts w:asciiTheme="majorHAnsi" w:hAnsiTheme="majorHAnsi" w:cstheme="majorHAnsi"/>
          <w:sz w:val="16"/>
        </w:rPr>
        <w:t xml:space="preserve">, some essential denying aspect behind the accidents of change. Rather, </w:t>
      </w:r>
      <w:r w:rsidRPr="00A24C1F">
        <w:rPr>
          <w:rStyle w:val="Emphasis"/>
          <w:rFonts w:asciiTheme="majorHAnsi" w:hAnsiTheme="majorHAnsi" w:cstheme="majorHAnsi"/>
          <w:highlight w:val="cyan"/>
        </w:rPr>
        <w:t>there is just the ceaseless</w:t>
      </w:r>
      <w:r w:rsidRPr="00A24C1F">
        <w:rPr>
          <w:rFonts w:asciiTheme="majorHAnsi" w:hAnsiTheme="majorHAnsi" w:cstheme="majorHAnsi"/>
          <w:sz w:val="16"/>
        </w:rPr>
        <w:t xml:space="preserve"> and usually cadenced </w:t>
      </w:r>
      <w:r w:rsidRPr="00A24C1F">
        <w:rPr>
          <w:rStyle w:val="Emphasis"/>
          <w:rFonts w:asciiTheme="majorHAnsi" w:hAnsiTheme="majorHAnsi" w:cstheme="majorHAnsi"/>
          <w:highlight w:val="cyan"/>
        </w:rPr>
        <w:t>flow of experience</w:t>
      </w:r>
      <w:r w:rsidRPr="00A24C1F">
        <w:rPr>
          <w:rFonts w:asciiTheme="majorHAnsi" w:hAnsiTheme="majorHAnsi" w:cstheme="majorHAnsi"/>
          <w:sz w:val="16"/>
        </w:rPr>
        <w:t>. In fact, the absence of the “One behind the many” metaphysics makes our uncritical use of the philosophic term “cosmology” to characterize Daoism, at least in the familiar classical Greek sense of this word, highly problematic. In early Greek philosophy, the term “</w:t>
      </w:r>
      <w:proofErr w:type="spellStart"/>
      <w:r w:rsidRPr="00A24C1F">
        <w:rPr>
          <w:rFonts w:asciiTheme="majorHAnsi" w:hAnsiTheme="majorHAnsi" w:cstheme="majorHAnsi"/>
          <w:sz w:val="16"/>
        </w:rPr>
        <w:t>kosmos</w:t>
      </w:r>
      <w:proofErr w:type="spellEnd"/>
      <w:r w:rsidRPr="00A24C1F">
        <w:rPr>
          <w:rFonts w:asciiTheme="majorHAnsi" w:hAnsiTheme="majorHAnsi" w:cstheme="majorHAnsi"/>
          <w:sz w:val="16"/>
        </w:rPr>
        <w:t>” connotes a clustered range of meanings, including arche (originative, material, and e</w:t>
      </w:r>
      <w:r w:rsidRPr="00A24C1F">
        <w:rPr>
          <w:rFonts w:asciiTheme="majorHAnsi" w:hAnsiTheme="majorHAnsi" w:cstheme="majorHAnsi"/>
          <w:sz w:val="16"/>
        </w:rPr>
        <w:pgNum/>
      </w:r>
      <w:proofErr w:type="spellStart"/>
      <w:r w:rsidRPr="00A24C1F">
        <w:rPr>
          <w:rFonts w:asciiTheme="majorHAnsi" w:hAnsiTheme="majorHAnsi" w:cstheme="majorHAnsi"/>
          <w:sz w:val="16"/>
        </w:rPr>
        <w:t>fficient</w:t>
      </w:r>
      <w:proofErr w:type="spellEnd"/>
      <w:r w:rsidRPr="00A24C1F">
        <w:rPr>
          <w:rFonts w:asciiTheme="majorHAnsi" w:hAnsiTheme="majorHAnsi" w:cstheme="majorHAnsi"/>
          <w:sz w:val="16"/>
        </w:rPr>
        <w:t xml:space="preserve"> cause/ultimate </w:t>
      </w:r>
      <w:proofErr w:type="spellStart"/>
      <w:r w:rsidRPr="00A24C1F">
        <w:rPr>
          <w:rFonts w:asciiTheme="majorHAnsi" w:hAnsiTheme="majorHAnsi" w:cstheme="majorHAnsi"/>
          <w:sz w:val="16"/>
        </w:rPr>
        <w:t>undemonstrable</w:t>
      </w:r>
      <w:proofErr w:type="spellEnd"/>
      <w:r w:rsidRPr="00A24C1F">
        <w:rPr>
          <w:rFonts w:asciiTheme="majorHAnsi" w:hAnsiTheme="majorHAnsi" w:cstheme="majorHAnsi"/>
          <w:sz w:val="16"/>
        </w:rPr>
        <w:t xml:space="preserve"> principle), logos (underlying organizational principle), </w:t>
      </w:r>
      <w:proofErr w:type="spellStart"/>
      <w:r w:rsidRPr="00A24C1F">
        <w:rPr>
          <w:rFonts w:asciiTheme="majorHAnsi" w:hAnsiTheme="majorHAnsi" w:cstheme="majorHAnsi"/>
          <w:sz w:val="16"/>
        </w:rPr>
        <w:t>theoria</w:t>
      </w:r>
      <w:proofErr w:type="spellEnd"/>
      <w:r w:rsidRPr="00A24C1F">
        <w:rPr>
          <w:rFonts w:asciiTheme="majorHAnsi" w:hAnsiTheme="majorHAnsi" w:cstheme="majorHAnsi"/>
          <w:sz w:val="16"/>
        </w:rPr>
        <w:t xml:space="preserve"> (contemplation), nomos (law), </w:t>
      </w:r>
      <w:proofErr w:type="spellStart"/>
      <w:r w:rsidRPr="00A24C1F">
        <w:rPr>
          <w:rFonts w:asciiTheme="majorHAnsi" w:hAnsiTheme="majorHAnsi" w:cstheme="majorHAnsi"/>
          <w:sz w:val="16"/>
        </w:rPr>
        <w:t>theios</w:t>
      </w:r>
      <w:proofErr w:type="spellEnd"/>
      <w:r w:rsidRPr="00A24C1F">
        <w:rPr>
          <w:rFonts w:asciiTheme="majorHAnsi" w:hAnsiTheme="majorHAnsi" w:cstheme="majorHAnsi"/>
          <w:sz w:val="16"/>
        </w:rPr>
        <w:t xml:space="preserve"> (divinity), nous (intelligibility). In combination, this cluster of terms conjures forth some notion of a single-ordered Divine3 universe governed by natural and moral laws that are ultimately intelligible to the human mind. This “</w:t>
      </w:r>
      <w:proofErr w:type="spellStart"/>
      <w:r w:rsidRPr="00A24C1F">
        <w:rPr>
          <w:rFonts w:asciiTheme="majorHAnsi" w:hAnsiTheme="majorHAnsi" w:cstheme="majorHAnsi"/>
          <w:sz w:val="16"/>
        </w:rPr>
        <w:t>kosmos</w:t>
      </w:r>
      <w:proofErr w:type="spellEnd"/>
      <w:r w:rsidRPr="00A24C1F">
        <w:rPr>
          <w:rFonts w:asciiTheme="majorHAnsi" w:hAnsiTheme="majorHAnsi" w:cstheme="majorHAnsi"/>
          <w:sz w:val="16"/>
        </w:rPr>
        <w:t xml:space="preserve">” terminology is culturally </w:t>
      </w:r>
      <w:proofErr w:type="spellStart"/>
      <w:r w:rsidRPr="00A24C1F">
        <w:rPr>
          <w:rFonts w:asciiTheme="majorHAnsi" w:hAnsiTheme="majorHAnsi" w:cstheme="majorHAnsi"/>
          <w:sz w:val="16"/>
        </w:rPr>
        <w:t>specfii</w:t>
      </w:r>
      <w:proofErr w:type="spellEnd"/>
      <w:r w:rsidRPr="00A24C1F">
        <w:rPr>
          <w:rFonts w:asciiTheme="majorHAnsi" w:hAnsiTheme="majorHAnsi" w:cstheme="majorHAnsi"/>
          <w:sz w:val="16"/>
        </w:rPr>
        <w:pgNum/>
      </w:r>
      <w:r w:rsidRPr="00A24C1F">
        <w:rPr>
          <w:rFonts w:asciiTheme="majorHAnsi" w:hAnsiTheme="majorHAnsi" w:cstheme="majorHAnsi"/>
          <w:sz w:val="16"/>
        </w:rPr>
        <w:t xml:space="preserve">c, and if applied uncritically to discuss the classical Daoist worldview, introduces a cultural reductionism that elides and thus conceals truly </w:t>
      </w:r>
      <w:proofErr w:type="spellStart"/>
      <w:r w:rsidRPr="00A24C1F">
        <w:rPr>
          <w:rFonts w:asciiTheme="majorHAnsi" w:hAnsiTheme="majorHAnsi" w:cstheme="majorHAnsi"/>
          <w:sz w:val="16"/>
        </w:rPr>
        <w:t>signifi</w:t>
      </w:r>
      <w:proofErr w:type="spellEnd"/>
      <w:r w:rsidRPr="00A24C1F">
        <w:rPr>
          <w:rFonts w:asciiTheme="majorHAnsi" w:hAnsiTheme="majorHAnsi" w:cstheme="majorHAnsi"/>
          <w:sz w:val="16"/>
        </w:rPr>
        <w:pgNum/>
      </w:r>
      <w:proofErr w:type="gramStart"/>
      <w:r w:rsidRPr="00A24C1F">
        <w:rPr>
          <w:rFonts w:asciiTheme="majorHAnsi" w:hAnsiTheme="majorHAnsi" w:cstheme="majorHAnsi"/>
          <w:sz w:val="16"/>
        </w:rPr>
        <w:t>cant</w:t>
      </w:r>
      <w:proofErr w:type="gramEnd"/>
      <w:r w:rsidRPr="00A24C1F">
        <w:rPr>
          <w:rFonts w:asciiTheme="majorHAnsi" w:hAnsiTheme="majorHAnsi" w:cstheme="majorHAnsi"/>
          <w:sz w:val="16"/>
        </w:rPr>
        <w:t xml:space="preserve"> di</w:t>
      </w:r>
      <w:r w:rsidRPr="00A24C1F">
        <w:rPr>
          <w:rFonts w:asciiTheme="majorHAnsi" w:hAnsiTheme="majorHAnsi" w:cstheme="majorHAnsi"/>
          <w:sz w:val="16"/>
        </w:rPr>
        <w:pgNum/>
      </w:r>
      <w:proofErr w:type="spellStart"/>
      <w:r w:rsidRPr="00A24C1F">
        <w:rPr>
          <w:rFonts w:asciiTheme="majorHAnsi" w:hAnsiTheme="majorHAnsi" w:cstheme="majorHAnsi"/>
          <w:sz w:val="16"/>
        </w:rPr>
        <w:t>fferences</w:t>
      </w:r>
      <w:proofErr w:type="spellEnd"/>
      <w:r w:rsidRPr="00A24C1F">
        <w:rPr>
          <w:rFonts w:asciiTheme="majorHAnsi" w:hAnsiTheme="majorHAnsi" w:cstheme="majorHAnsi"/>
          <w:sz w:val="16"/>
        </w:rPr>
        <w:t xml:space="preserve">. The Daoist understanding of “cosmos” as the “ten thousand things” means that, in effect, the </w:t>
      </w:r>
      <w:proofErr w:type="spellStart"/>
      <w:r w:rsidRPr="00A24C1F">
        <w:rPr>
          <w:rFonts w:asciiTheme="majorHAnsi" w:hAnsiTheme="majorHAnsi" w:cstheme="majorHAnsi"/>
          <w:sz w:val="16"/>
        </w:rPr>
        <w:t>Daoists</w:t>
      </w:r>
      <w:proofErr w:type="spellEnd"/>
      <w:r w:rsidRPr="00A24C1F">
        <w:rPr>
          <w:rFonts w:asciiTheme="majorHAnsi" w:hAnsiTheme="majorHAnsi" w:cstheme="majorHAnsi"/>
          <w:sz w:val="16"/>
        </w:rPr>
        <w:t xml:space="preserve"> have no concept of cosmos at all insofar as that notion entails a coherent, single-ordered world which is in any sense enclosed or denied. The </w:t>
      </w:r>
      <w:proofErr w:type="spellStart"/>
      <w:r w:rsidRPr="00A24C1F">
        <w:rPr>
          <w:rFonts w:asciiTheme="majorHAnsi" w:hAnsiTheme="majorHAnsi" w:cstheme="majorHAnsi"/>
          <w:sz w:val="16"/>
        </w:rPr>
        <w:t>Daoists</w:t>
      </w:r>
      <w:proofErr w:type="spellEnd"/>
      <w:r w:rsidRPr="00A24C1F">
        <w:rPr>
          <w:rFonts w:asciiTheme="majorHAnsi" w:hAnsiTheme="majorHAnsi" w:cstheme="majorHAnsi"/>
          <w:sz w:val="16"/>
        </w:rPr>
        <w:t xml:space="preserve"> are, therefore, primarily, “</w:t>
      </w:r>
      <w:proofErr w:type="spellStart"/>
      <w:r w:rsidRPr="00A24C1F">
        <w:rPr>
          <w:rFonts w:asciiTheme="majorHAnsi" w:hAnsiTheme="majorHAnsi" w:cstheme="majorHAnsi"/>
          <w:sz w:val="16"/>
        </w:rPr>
        <w:t>acosmotic</w:t>
      </w:r>
      <w:proofErr w:type="spellEnd"/>
      <w:r w:rsidRPr="00A24C1F">
        <w:rPr>
          <w:rFonts w:asciiTheme="majorHAnsi" w:hAnsiTheme="majorHAnsi" w:cstheme="majorHAnsi"/>
          <w:sz w:val="16"/>
        </w:rPr>
        <w:t>” thinkers.</w:t>
      </w:r>
    </w:p>
    <w:p w14:paraId="6FDCF4BC" w14:textId="77777777" w:rsidR="00A24C1F" w:rsidRPr="00A24C1F" w:rsidRDefault="00A24C1F" w:rsidP="00A24C1F">
      <w:pPr>
        <w:pStyle w:val="Heading4"/>
        <w:rPr>
          <w:rFonts w:asciiTheme="majorHAnsi" w:hAnsiTheme="majorHAnsi" w:cstheme="majorHAnsi"/>
        </w:rPr>
      </w:pPr>
      <w:r w:rsidRPr="00A24C1F">
        <w:rPr>
          <w:rFonts w:asciiTheme="majorHAnsi" w:hAnsiTheme="majorHAnsi" w:cstheme="majorHAnsi"/>
        </w:rPr>
        <w:lastRenderedPageBreak/>
        <w:t>The Links:</w:t>
      </w:r>
    </w:p>
    <w:p w14:paraId="0AA5CB55" w14:textId="77777777" w:rsidR="00A24C1F" w:rsidRPr="00A24C1F" w:rsidRDefault="00A24C1F" w:rsidP="00A24C1F">
      <w:pPr>
        <w:pStyle w:val="Heading4"/>
        <w:rPr>
          <w:rFonts w:asciiTheme="majorHAnsi" w:hAnsiTheme="majorHAnsi" w:cstheme="majorHAnsi"/>
        </w:rPr>
      </w:pPr>
      <w:r w:rsidRPr="00A24C1F">
        <w:rPr>
          <w:rFonts w:asciiTheme="majorHAnsi" w:hAnsiTheme="majorHAnsi" w:cstheme="majorHAnsi"/>
        </w:rPr>
        <w:t>Rationalism blinds us to specific circumstances, to the flow of the universe, to the people, to any policy options outside of the standard- Wu-Wei k2 eliminating the restraints</w:t>
      </w:r>
    </w:p>
    <w:p w14:paraId="15763940" w14:textId="77777777" w:rsidR="00A24C1F" w:rsidRPr="00A24C1F" w:rsidRDefault="00A24C1F" w:rsidP="00A24C1F">
      <w:pPr>
        <w:rPr>
          <w:rFonts w:asciiTheme="majorHAnsi" w:hAnsiTheme="majorHAnsi" w:cstheme="majorHAnsi"/>
        </w:rPr>
      </w:pPr>
      <w:r w:rsidRPr="00A24C1F">
        <w:rPr>
          <w:rStyle w:val="Style13ptBold"/>
          <w:rFonts w:asciiTheme="majorHAnsi" w:hAnsiTheme="majorHAnsi" w:cstheme="majorHAnsi"/>
        </w:rPr>
        <w:t>Pettman 05</w:t>
      </w:r>
      <w:r w:rsidRPr="00A24C1F">
        <w:rPr>
          <w:rFonts w:asciiTheme="majorHAnsi" w:hAnsiTheme="majorHAnsi" w:cstheme="majorHAnsi"/>
        </w:rPr>
        <w:t xml:space="preserve">, Ralf Pettman, Taoism and The Concept of Global Security, International Relations of the Asian-Pacific, 2005, </w:t>
      </w:r>
      <w:hyperlink r:id="rId11" w:history="1">
        <w:r w:rsidRPr="00A24C1F">
          <w:rPr>
            <w:rStyle w:val="Hyperlink"/>
            <w:rFonts w:asciiTheme="majorHAnsi" w:hAnsiTheme="majorHAnsi" w:cstheme="majorHAnsi"/>
          </w:rPr>
          <w:t>https://sci-hub.se/https://doi.org/10.1093/irap/lci103</w:t>
        </w:r>
      </w:hyperlink>
      <w:r w:rsidRPr="00A24C1F">
        <w:rPr>
          <w:rFonts w:asciiTheme="majorHAnsi" w:hAnsiTheme="majorHAnsi" w:cstheme="majorHAnsi"/>
        </w:rPr>
        <w:t>, r0w@n</w:t>
      </w:r>
    </w:p>
    <w:p w14:paraId="737EF6A8" w14:textId="77777777" w:rsidR="00A24C1F" w:rsidRPr="00A24C1F" w:rsidRDefault="00A24C1F" w:rsidP="00A24C1F">
      <w:pPr>
        <w:rPr>
          <w:rFonts w:asciiTheme="majorHAnsi" w:hAnsiTheme="majorHAnsi" w:cstheme="majorHAnsi"/>
          <w:sz w:val="12"/>
        </w:rPr>
      </w:pPr>
      <w:r w:rsidRPr="00A24C1F">
        <w:rPr>
          <w:rFonts w:asciiTheme="majorHAnsi" w:hAnsiTheme="majorHAnsi" w:cstheme="majorHAnsi"/>
          <w:sz w:val="12"/>
        </w:rPr>
        <w:t xml:space="preserve">Specific comparisons of Taoist and non-Taoist approaches to global security Having briefly tried to define Taoism and the </w:t>
      </w:r>
      <w:proofErr w:type="gramStart"/>
      <w:r w:rsidRPr="00A24C1F">
        <w:rPr>
          <w:rFonts w:asciiTheme="majorHAnsi" w:hAnsiTheme="majorHAnsi" w:cstheme="majorHAnsi"/>
          <w:sz w:val="12"/>
        </w:rPr>
        <w:t>Tao, and</w:t>
      </w:r>
      <w:proofErr w:type="gramEnd"/>
      <w:r w:rsidRPr="00A24C1F">
        <w:rPr>
          <w:rFonts w:asciiTheme="majorHAnsi" w:hAnsiTheme="majorHAnsi" w:cstheme="majorHAnsi"/>
          <w:sz w:val="12"/>
        </w:rPr>
        <w:t xml:space="preserve">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w:t>
      </w:r>
      <w:proofErr w:type="gramStart"/>
      <w:r w:rsidRPr="00A24C1F">
        <w:rPr>
          <w:rFonts w:asciiTheme="majorHAnsi" w:hAnsiTheme="majorHAnsi" w:cstheme="majorHAnsi"/>
          <w:sz w:val="12"/>
        </w:rPr>
        <w:t>The</w:t>
      </w:r>
      <w:proofErr w:type="gramEnd"/>
      <w:r w:rsidRPr="00A24C1F">
        <w:rPr>
          <w:rFonts w:asciiTheme="majorHAnsi" w:hAnsiTheme="majorHAnsi" w:cstheme="majorHAnsi"/>
          <w:sz w:val="12"/>
        </w:rPr>
        <w:t xml:space="preserve"> profundity of the concept of the Tao seems to preclude us from using Taoism to describe its meaning in logical, empirical, analytical terms. As a </w:t>
      </w:r>
      <w:proofErr w:type="gramStart"/>
      <w:r w:rsidRPr="00A24C1F">
        <w:rPr>
          <w:rFonts w:asciiTheme="majorHAnsi" w:hAnsiTheme="majorHAnsi" w:cstheme="majorHAnsi"/>
          <w:sz w:val="12"/>
        </w:rPr>
        <w:t>consequence</w:t>
      </w:r>
      <w:proofErr w:type="gramEnd"/>
      <w:r w:rsidRPr="00A24C1F">
        <w:rPr>
          <w:rFonts w:asciiTheme="majorHAnsi" w:hAnsiTheme="majorHAnsi" w:cstheme="majorHAnsi"/>
          <w:sz w:val="12"/>
        </w:rPr>
        <w:t xml:space="preserv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w:t>
      </w:r>
      <w:proofErr w:type="spellStart"/>
      <w:r w:rsidRPr="00A24C1F">
        <w:rPr>
          <w:rFonts w:asciiTheme="majorHAnsi" w:hAnsiTheme="majorHAnsi" w:cstheme="majorHAnsi"/>
          <w:sz w:val="12"/>
        </w:rPr>
        <w:t>neighbour</w:t>
      </w:r>
      <w:proofErr w:type="spellEnd"/>
      <w:r w:rsidRPr="00A24C1F">
        <w:rPr>
          <w:rFonts w:asciiTheme="majorHAnsi" w:hAnsiTheme="majorHAnsi" w:cstheme="majorHAnsi"/>
          <w:sz w:val="12"/>
        </w:rPr>
        <w:t xml:space="preserve"> looking under a lamplight some distance away. After asking what the drunk is doing, and where he lost his key, the </w:t>
      </w:r>
      <w:proofErr w:type="spellStart"/>
      <w:r w:rsidRPr="00A24C1F">
        <w:rPr>
          <w:rFonts w:asciiTheme="majorHAnsi" w:hAnsiTheme="majorHAnsi" w:cstheme="majorHAnsi"/>
          <w:sz w:val="12"/>
        </w:rPr>
        <w:t>neighbour</w:t>
      </w:r>
      <w:proofErr w:type="spellEnd"/>
      <w:r w:rsidRPr="00A24C1F">
        <w:rPr>
          <w:rFonts w:asciiTheme="majorHAnsi" w:hAnsiTheme="majorHAnsi" w:cstheme="majorHAnsi"/>
          <w:sz w:val="12"/>
        </w:rPr>
        <w:t xml:space="preserve"> then asks why the drunk is not looking outside his front door. The drunk replies to the effect that the light is brighter under the lamp. Taoism and the concept of global security 71 expressed in ‘stories, verses, </w:t>
      </w:r>
      <w:proofErr w:type="gramStart"/>
      <w:r w:rsidRPr="00A24C1F">
        <w:rPr>
          <w:rFonts w:asciiTheme="majorHAnsi" w:hAnsiTheme="majorHAnsi" w:cstheme="majorHAnsi"/>
          <w:sz w:val="12"/>
        </w:rPr>
        <w:t>maxims’</w:t>
      </w:r>
      <w:proofErr w:type="gramEnd"/>
      <w:r w:rsidRPr="00A24C1F">
        <w:rPr>
          <w:rFonts w:asciiTheme="majorHAnsi" w:hAnsiTheme="majorHAnsi" w:cstheme="majorHAnsi"/>
          <w:sz w:val="12"/>
        </w:rPr>
        <w:t xml:space="preserve"> and the like (Graham, 1989, pp. 199– 200; Giles, 1961 [1889]) If historically or philosophically minded, they will want to be more systematic. If positivists, they will want to use the hypothetico-deductive method. So let us be clear. </w:t>
      </w:r>
      <w:r w:rsidRPr="00A24C1F">
        <w:rPr>
          <w:rStyle w:val="Emphasis"/>
          <w:rFonts w:asciiTheme="majorHAnsi" w:hAnsiTheme="majorHAnsi" w:cstheme="majorHAnsi"/>
          <w:highlight w:val="cyan"/>
        </w:rPr>
        <w:t>Rationalism</w:t>
      </w:r>
      <w:r w:rsidRPr="00A24C1F">
        <w:rPr>
          <w:rFonts w:asciiTheme="majorHAnsi" w:hAnsiTheme="majorHAnsi" w:cstheme="majorHAnsi"/>
          <w:sz w:val="12"/>
        </w:rPr>
        <w:t xml:space="preserve">, which is the doctrine within which most thinking and practice about the concept of global security is currently done, </w:t>
      </w:r>
      <w:r w:rsidRPr="00A24C1F">
        <w:rPr>
          <w:rStyle w:val="Emphasis"/>
          <w:rFonts w:asciiTheme="majorHAnsi" w:hAnsiTheme="majorHAnsi" w:cstheme="majorHAnsi"/>
          <w:highlight w:val="cyan"/>
        </w:rPr>
        <w:t xml:space="preserve">prioritizes reason as an </w:t>
      </w:r>
      <w:proofErr w:type="gramStart"/>
      <w:r w:rsidRPr="00A24C1F">
        <w:rPr>
          <w:rStyle w:val="Emphasis"/>
          <w:rFonts w:asciiTheme="majorHAnsi" w:hAnsiTheme="majorHAnsi" w:cstheme="majorHAnsi"/>
          <w:highlight w:val="cyan"/>
        </w:rPr>
        <w:t>end in itself</w:t>
      </w:r>
      <w:proofErr w:type="gramEnd"/>
      <w:r w:rsidRPr="00A24C1F">
        <w:rPr>
          <w:rStyle w:val="Emphasis"/>
          <w:rFonts w:asciiTheme="majorHAnsi" w:hAnsiTheme="majorHAnsi" w:cstheme="majorHAnsi"/>
          <w:highlight w:val="cyan"/>
        </w:rPr>
        <w:t>. Taoism</w:t>
      </w:r>
      <w:r w:rsidRPr="00A24C1F">
        <w:rPr>
          <w:rFonts w:asciiTheme="majorHAnsi" w:hAnsiTheme="majorHAnsi" w:cstheme="majorHAnsi"/>
          <w:sz w:val="12"/>
        </w:rPr>
        <w:t xml:space="preserve">, which is the doctrine I am trying to bring to bear upon the rationalist construction of this concept, is a way of thinking and practice that does not. It </w:t>
      </w:r>
      <w:r w:rsidRPr="00A24C1F">
        <w:rPr>
          <w:rStyle w:val="Emphasis"/>
          <w:rFonts w:asciiTheme="majorHAnsi" w:hAnsiTheme="majorHAnsi" w:cstheme="majorHAnsi"/>
          <w:highlight w:val="cyan"/>
        </w:rPr>
        <w:t>prioritizes</w:t>
      </w:r>
      <w:r w:rsidRPr="00A24C1F">
        <w:rPr>
          <w:rFonts w:asciiTheme="majorHAnsi" w:hAnsiTheme="majorHAnsi" w:cstheme="majorHAnsi"/>
          <w:sz w:val="12"/>
        </w:rPr>
        <w:t xml:space="preserve"> sacral (and in this instance, Taoist) </w:t>
      </w:r>
      <w:r w:rsidRPr="00A24C1F">
        <w:rPr>
          <w:rStyle w:val="Emphasis"/>
          <w:rFonts w:asciiTheme="majorHAnsi" w:hAnsiTheme="majorHAnsi" w:cstheme="majorHAnsi"/>
          <w:highlight w:val="cyan"/>
        </w:rPr>
        <w:t>insights instead</w:t>
      </w:r>
      <w:r w:rsidRPr="00A24C1F">
        <w:rPr>
          <w:rFonts w:asciiTheme="majorHAnsi" w:hAnsiTheme="majorHAnsi" w:cstheme="majorHAnsi"/>
          <w:sz w:val="12"/>
        </w:rPr>
        <w:t xml:space="preserve">. </w:t>
      </w:r>
      <w:r w:rsidRPr="00A24C1F">
        <w:rPr>
          <w:rStyle w:val="Emphasis"/>
          <w:rFonts w:asciiTheme="majorHAnsi" w:hAnsiTheme="majorHAnsi" w:cstheme="majorHAnsi"/>
          <w:highlight w:val="cyan"/>
        </w:rPr>
        <w:t>These two</w:t>
      </w:r>
      <w:r w:rsidRPr="00A24C1F">
        <w:rPr>
          <w:rFonts w:asciiTheme="majorHAnsi" w:hAnsiTheme="majorHAnsi" w:cstheme="majorHAnsi"/>
          <w:sz w:val="12"/>
        </w:rPr>
        <w:t xml:space="preserve"> are seemingly incommensurable. They would seem to </w:t>
      </w:r>
      <w:r w:rsidRPr="00A24C1F">
        <w:rPr>
          <w:rStyle w:val="Emphasis"/>
          <w:rFonts w:asciiTheme="majorHAnsi" w:hAnsiTheme="majorHAnsi" w:cstheme="majorHAnsi"/>
          <w:highlight w:val="cyan"/>
        </w:rPr>
        <w:t>represent an unbridgeable epistemological divide.</w:t>
      </w:r>
      <w:r w:rsidRPr="00A24C1F">
        <w:rPr>
          <w:rFonts w:asciiTheme="majorHAnsi" w:hAnsiTheme="majorHAnsi" w:cstheme="majorHAnsi"/>
          <w:sz w:val="12"/>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A24C1F">
        <w:rPr>
          <w:rStyle w:val="Emphasis"/>
          <w:rFonts w:asciiTheme="majorHAnsi" w:hAnsiTheme="majorHAnsi" w:cstheme="majorHAnsi"/>
          <w:highlight w:val="cyan"/>
        </w:rPr>
        <w:t>rationalism is compromised at its root by the kind of self that is required if rationalism is to succeed.</w:t>
      </w:r>
      <w:r w:rsidRPr="00A24C1F">
        <w:rPr>
          <w:rFonts w:asciiTheme="majorHAnsi" w:hAnsiTheme="majorHAnsi" w:cstheme="majorHAnsi"/>
          <w:sz w:val="12"/>
        </w:rPr>
        <w:t xml:space="preserve"> I argued that the individuated self – at one mind’s remove from the community – is objectifying. </w:t>
      </w:r>
      <w:r w:rsidRPr="00A24C1F">
        <w:rPr>
          <w:rStyle w:val="Emphasis"/>
          <w:rFonts w:asciiTheme="majorHAnsi" w:hAnsiTheme="majorHAnsi" w:cstheme="majorHAnsi"/>
          <w:highlight w:val="cyan"/>
        </w:rPr>
        <w:t xml:space="preserve">This self is created </w:t>
      </w:r>
      <w:r w:rsidRPr="00A24C1F">
        <w:rPr>
          <w:rFonts w:asciiTheme="majorHAnsi" w:hAnsiTheme="majorHAnsi" w:cstheme="majorHAnsi"/>
          <w:sz w:val="12"/>
        </w:rPr>
        <w:t>in turn</w:t>
      </w:r>
      <w:r w:rsidRPr="00A24C1F">
        <w:rPr>
          <w:rStyle w:val="Emphasis"/>
          <w:rFonts w:asciiTheme="majorHAnsi" w:hAnsiTheme="majorHAnsi" w:cstheme="majorHAnsi"/>
          <w:highlight w:val="cyan"/>
        </w:rPr>
        <w:t xml:space="preserve"> by learning to be mentally distanced from the </w:t>
      </w:r>
      <w:r w:rsidRPr="00A24C1F">
        <w:rPr>
          <w:rFonts w:asciiTheme="majorHAnsi" w:hAnsiTheme="majorHAnsi" w:cstheme="majorHAnsi"/>
          <w:sz w:val="12"/>
        </w:rPr>
        <w:t xml:space="preserve">communalist </w:t>
      </w:r>
      <w:r w:rsidRPr="00A24C1F">
        <w:rPr>
          <w:rStyle w:val="Emphasis"/>
          <w:rFonts w:asciiTheme="majorHAnsi" w:hAnsiTheme="majorHAnsi" w:cstheme="majorHAnsi"/>
          <w:highlight w:val="cyan"/>
        </w:rPr>
        <w:t xml:space="preserve">context into which ‘one’ was born. </w:t>
      </w:r>
      <w:r w:rsidRPr="00A24C1F">
        <w:rPr>
          <w:rFonts w:asciiTheme="majorHAnsi" w:hAnsiTheme="majorHAnsi" w:cstheme="majorHAnsi"/>
          <w:sz w:val="12"/>
        </w:rPr>
        <w:t xml:space="preserve">Rationalism valorizes this individuated self, typically turning it into a primary normative purpose. Because </w:t>
      </w:r>
      <w:r w:rsidRPr="00A24C1F">
        <w:rPr>
          <w:rStyle w:val="Emphasis"/>
          <w:rFonts w:asciiTheme="majorHAnsi" w:hAnsiTheme="majorHAnsi" w:cstheme="majorHAnsi"/>
          <w:highlight w:val="cyan"/>
        </w:rPr>
        <w:t xml:space="preserve">this </w:t>
      </w:r>
      <w:r w:rsidRPr="00A24C1F">
        <w:rPr>
          <w:rFonts w:asciiTheme="majorHAnsi" w:hAnsiTheme="majorHAnsi" w:cstheme="majorHAnsi"/>
          <w:sz w:val="12"/>
        </w:rPr>
        <w:t xml:space="preserve">bias is built into rationalism itself, and because it </w:t>
      </w:r>
      <w:r w:rsidRPr="00A24C1F">
        <w:rPr>
          <w:rStyle w:val="Emphasis"/>
          <w:rFonts w:asciiTheme="majorHAnsi" w:hAnsiTheme="majorHAnsi" w:cstheme="majorHAnsi"/>
          <w:highlight w:val="cyan"/>
        </w:rPr>
        <w:t xml:space="preserve">limits and distorts </w:t>
      </w:r>
      <w:r w:rsidRPr="00A24C1F">
        <w:rPr>
          <w:rFonts w:asciiTheme="majorHAnsi" w:hAnsiTheme="majorHAnsi" w:cstheme="majorHAnsi"/>
          <w:sz w:val="12"/>
        </w:rPr>
        <w:t>so thoroughly</w:t>
      </w:r>
      <w:r w:rsidRPr="00A24C1F">
        <w:rPr>
          <w:rStyle w:val="Emphasis"/>
          <w:rFonts w:asciiTheme="majorHAnsi" w:hAnsiTheme="majorHAnsi" w:cstheme="majorHAnsi"/>
          <w:highlight w:val="cyan"/>
        </w:rPr>
        <w:t xml:space="preserve"> what rationalism can do, we </w:t>
      </w:r>
      <w:proofErr w:type="gramStart"/>
      <w:r w:rsidRPr="00A24C1F">
        <w:rPr>
          <w:rStyle w:val="Emphasis"/>
          <w:rFonts w:asciiTheme="majorHAnsi" w:hAnsiTheme="majorHAnsi" w:cstheme="majorHAnsi"/>
          <w:highlight w:val="cyan"/>
        </w:rPr>
        <w:t>have to</w:t>
      </w:r>
      <w:proofErr w:type="gramEnd"/>
      <w:r w:rsidRPr="00A24C1F">
        <w:rPr>
          <w:rStyle w:val="Emphasis"/>
          <w:rFonts w:asciiTheme="majorHAnsi" w:hAnsiTheme="majorHAnsi" w:cstheme="majorHAnsi"/>
          <w:highlight w:val="cyan"/>
        </w:rPr>
        <w:t xml:space="preserve"> go outside </w:t>
      </w:r>
      <w:r w:rsidRPr="00A24C1F">
        <w:rPr>
          <w:rFonts w:asciiTheme="majorHAnsi" w:hAnsiTheme="majorHAnsi" w:cstheme="majorHAnsi"/>
          <w:sz w:val="12"/>
        </w:rPr>
        <w:t xml:space="preserve">rationalism </w:t>
      </w:r>
      <w:r w:rsidRPr="00A24C1F">
        <w:rPr>
          <w:rStyle w:val="Emphasis"/>
          <w:rFonts w:asciiTheme="majorHAnsi" w:hAnsiTheme="majorHAnsi" w:cstheme="majorHAnsi"/>
          <w:highlight w:val="cyan"/>
        </w:rPr>
        <w:t xml:space="preserve">to compensate </w:t>
      </w:r>
      <w:r w:rsidRPr="00A24C1F">
        <w:rPr>
          <w:rFonts w:asciiTheme="majorHAnsi" w:hAnsiTheme="majorHAnsi" w:cstheme="majorHAnsi"/>
          <w:sz w:val="12"/>
        </w:rPr>
        <w:t>for it.</w:t>
      </w:r>
      <w:r w:rsidRPr="00A24C1F">
        <w:rPr>
          <w:rStyle w:val="Emphasis"/>
          <w:rFonts w:asciiTheme="majorHAnsi" w:hAnsiTheme="majorHAnsi" w:cstheme="majorHAnsi"/>
          <w:highlight w:val="cyan"/>
        </w:rPr>
        <w:t xml:space="preserve"> </w:t>
      </w:r>
      <w:r w:rsidRPr="00A24C1F">
        <w:rPr>
          <w:rFonts w:asciiTheme="majorHAnsi" w:hAnsiTheme="majorHAnsi" w:cstheme="majorHAnsi"/>
          <w:sz w:val="12"/>
        </w:rPr>
        <w:t>Otherwise,</w:t>
      </w:r>
      <w:r w:rsidRPr="00A24C1F">
        <w:rPr>
          <w:rStyle w:val="Emphasis"/>
          <w:rFonts w:asciiTheme="majorHAnsi" w:hAnsiTheme="majorHAnsi" w:cstheme="majorHAnsi"/>
          <w:highlight w:val="cyan"/>
        </w:rPr>
        <w:t xml:space="preserve"> whenever we use rationalism</w:t>
      </w:r>
      <w:r w:rsidRPr="00A24C1F">
        <w:rPr>
          <w:rFonts w:asciiTheme="majorHAnsi" w:hAnsiTheme="majorHAnsi" w:cstheme="majorHAnsi"/>
          <w:sz w:val="12"/>
        </w:rPr>
        <w:t>, we will get the world right,</w:t>
      </w:r>
      <w:r w:rsidRPr="00A24C1F">
        <w:rPr>
          <w:rStyle w:val="Emphasis"/>
          <w:rFonts w:asciiTheme="majorHAnsi" w:hAnsiTheme="majorHAnsi" w:cstheme="majorHAnsi"/>
          <w:highlight w:val="cyan"/>
        </w:rPr>
        <w:t xml:space="preserve"> but we will also get the world wrong.</w:t>
      </w:r>
      <w:r w:rsidRPr="00A24C1F">
        <w:rPr>
          <w:rFonts w:asciiTheme="majorHAnsi" w:hAnsiTheme="majorHAnsi" w:cstheme="majorHAnsi"/>
          <w:sz w:val="12"/>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w:t>
      </w:r>
      <w:proofErr w:type="spellStart"/>
      <w:r w:rsidRPr="00A24C1F">
        <w:rPr>
          <w:rFonts w:asciiTheme="majorHAnsi" w:hAnsiTheme="majorHAnsi" w:cstheme="majorHAnsi"/>
          <w:sz w:val="12"/>
        </w:rPr>
        <w:t>shal</w:t>
      </w:r>
      <w:proofErr w:type="spellEnd"/>
      <w:r w:rsidRPr="00A24C1F">
        <w:rPr>
          <w:rFonts w:asciiTheme="majorHAnsi" w:hAnsiTheme="majorHAnsi" w:cstheme="majorHAnsi"/>
          <w:sz w:val="12"/>
        </w:rPr>
        <w:t xml:space="preserve">- 72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w:t>
      </w:r>
      <w:proofErr w:type="gramStart"/>
      <w:r w:rsidRPr="00A24C1F">
        <w:rPr>
          <w:rFonts w:asciiTheme="majorHAnsi" w:hAnsiTheme="majorHAnsi" w:cstheme="majorHAnsi"/>
          <w:sz w:val="12"/>
        </w:rPr>
        <w:t>have to</w:t>
      </w:r>
      <w:proofErr w:type="gramEnd"/>
      <w:r w:rsidRPr="00A24C1F">
        <w:rPr>
          <w:rFonts w:asciiTheme="majorHAnsi" w:hAnsiTheme="majorHAnsi" w:cstheme="majorHAnsi"/>
          <w:sz w:val="12"/>
        </w:rPr>
        <w:t xml:space="preserve"> set the one up in opposition to the other. We do not have to abandon our regard for </w:t>
      </w:r>
      <w:proofErr w:type="spellStart"/>
      <w:r w:rsidRPr="00A24C1F">
        <w:rPr>
          <w:rFonts w:asciiTheme="majorHAnsi" w:hAnsiTheme="majorHAnsi" w:cstheme="majorHAnsi"/>
          <w:sz w:val="12"/>
        </w:rPr>
        <w:t>rigour</w:t>
      </w:r>
      <w:proofErr w:type="spellEnd"/>
      <w:r w:rsidRPr="00A24C1F">
        <w:rPr>
          <w:rFonts w:asciiTheme="majorHAnsi" w:hAnsiTheme="majorHAnsi" w:cstheme="majorHAnsi"/>
          <w:sz w:val="12"/>
        </w:rPr>
        <w:t xml:space="preserve">,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w:t>
      </w:r>
      <w:proofErr w:type="gramStart"/>
      <w:r w:rsidRPr="00A24C1F">
        <w:rPr>
          <w:rFonts w:asciiTheme="majorHAnsi" w:hAnsiTheme="majorHAnsi" w:cstheme="majorHAnsi"/>
          <w:sz w:val="12"/>
        </w:rPr>
        <w:t>project, and</w:t>
      </w:r>
      <w:proofErr w:type="gramEnd"/>
      <w:r w:rsidRPr="00A24C1F">
        <w:rPr>
          <w:rFonts w:asciiTheme="majorHAnsi" w:hAnsiTheme="majorHAnsi" w:cstheme="majorHAnsi"/>
          <w:sz w:val="12"/>
        </w:rPr>
        <w:t xml:space="preserve"> cast it in the light of the general Taoist knack for sacral spontaneity, we see at once how little this knack has to do with the rationalist way of thinking or being. Where the modernist/rationalist talks of empirical logic and scientific representation, the </w:t>
      </w:r>
      <w:proofErr w:type="spellStart"/>
      <w:r w:rsidRPr="00A24C1F">
        <w:rPr>
          <w:rFonts w:asciiTheme="majorHAnsi" w:hAnsiTheme="majorHAnsi" w:cstheme="majorHAnsi"/>
          <w:sz w:val="12"/>
        </w:rPr>
        <w:t>sacralist</w:t>
      </w:r>
      <w:proofErr w:type="spellEnd"/>
      <w:r w:rsidRPr="00A24C1F">
        <w:rPr>
          <w:rFonts w:asciiTheme="majorHAnsi" w:hAnsiTheme="majorHAnsi" w:cstheme="majorHAnsi"/>
          <w:sz w:val="12"/>
        </w:rPr>
        <w:t xml:space="preserve">/Taoist talks (in Graham’s terms, at least) of the rejection of empirical logic, and an ‘infinite regress, testing by tests which in the end are themselves untested’ (Graham, 7 Arriving at Taoist precepts requires the use of what </w:t>
      </w:r>
      <w:proofErr w:type="spellStart"/>
      <w:r w:rsidRPr="00A24C1F">
        <w:rPr>
          <w:rFonts w:asciiTheme="majorHAnsi" w:hAnsiTheme="majorHAnsi" w:cstheme="majorHAnsi"/>
          <w:sz w:val="12"/>
        </w:rPr>
        <w:t>Waley</w:t>
      </w:r>
      <w:proofErr w:type="spellEnd"/>
      <w:r w:rsidRPr="00A24C1F">
        <w:rPr>
          <w:rFonts w:asciiTheme="majorHAnsi" w:hAnsiTheme="majorHAnsi" w:cstheme="majorHAnsi"/>
          <w:sz w:val="12"/>
        </w:rPr>
        <w:t xml:space="preserve"> calls ‘quietism’, or the ‘gradual inward-turning of . . . thought’ (</w:t>
      </w:r>
      <w:proofErr w:type="spellStart"/>
      <w:r w:rsidRPr="00A24C1F">
        <w:rPr>
          <w:rFonts w:asciiTheme="majorHAnsi" w:hAnsiTheme="majorHAnsi" w:cstheme="majorHAnsi"/>
          <w:sz w:val="12"/>
        </w:rPr>
        <w:t>Waley</w:t>
      </w:r>
      <w:proofErr w:type="spellEnd"/>
      <w:r w:rsidRPr="00A24C1F">
        <w:rPr>
          <w:rFonts w:asciiTheme="majorHAnsi" w:hAnsiTheme="majorHAnsi" w:cstheme="majorHAnsi"/>
          <w:sz w:val="12"/>
        </w:rPr>
        <w:t xml:space="preserve">,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w:t>
      </w:r>
      <w:proofErr w:type="gramStart"/>
      <w:r w:rsidRPr="00A24C1F">
        <w:rPr>
          <w:rFonts w:asciiTheme="majorHAnsi" w:hAnsiTheme="majorHAnsi" w:cstheme="majorHAnsi"/>
          <w:sz w:val="12"/>
        </w:rPr>
        <w:t>as a way to</w:t>
      </w:r>
      <w:proofErr w:type="gramEnd"/>
      <w:r w:rsidRPr="00A24C1F">
        <w:rPr>
          <w:rFonts w:asciiTheme="majorHAnsi" w:hAnsiTheme="majorHAnsi" w:cstheme="majorHAnsi"/>
          <w:sz w:val="12"/>
        </w:rPr>
        <w:t xml:space="preserve">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w:t>
      </w:r>
      <w:proofErr w:type="spellStart"/>
      <w:r w:rsidRPr="00A24C1F">
        <w:rPr>
          <w:rFonts w:asciiTheme="majorHAnsi" w:hAnsiTheme="majorHAnsi" w:cstheme="majorHAnsi"/>
          <w:sz w:val="12"/>
        </w:rPr>
        <w:t>publically</w:t>
      </w:r>
      <w:proofErr w:type="spellEnd"/>
      <w:r w:rsidRPr="00A24C1F">
        <w:rPr>
          <w:rFonts w:asciiTheme="majorHAnsi" w:hAnsiTheme="majorHAnsi" w:cstheme="majorHAnsi"/>
          <w:sz w:val="12"/>
        </w:rPr>
        <w:t xml:space="preserve">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w:t>
      </w:r>
      <w:proofErr w:type="spellStart"/>
      <w:r w:rsidRPr="00A24C1F">
        <w:rPr>
          <w:rFonts w:asciiTheme="majorHAnsi" w:hAnsiTheme="majorHAnsi" w:cstheme="majorHAnsi"/>
          <w:sz w:val="12"/>
        </w:rPr>
        <w:t>untrammelled</w:t>
      </w:r>
      <w:proofErr w:type="spellEnd"/>
      <w:r w:rsidRPr="00A24C1F">
        <w:rPr>
          <w:rFonts w:asciiTheme="majorHAnsi" w:hAnsiTheme="majorHAnsi" w:cstheme="majorHAnsi"/>
          <w:sz w:val="12"/>
        </w:rPr>
        <w:t xml:space="preserve"> reasoning possible (individuation). And they see themselves as eschewing these limits by inviting a different kind of primary experience. Taoism and the concept of global security 73 1981, pp. 10, 11). Where </w:t>
      </w:r>
      <w:r w:rsidRPr="00A24C1F">
        <w:rPr>
          <w:rStyle w:val="Emphasis"/>
          <w:rFonts w:asciiTheme="majorHAnsi" w:hAnsiTheme="majorHAnsi" w:cstheme="majorHAnsi"/>
          <w:highlight w:val="cyan"/>
        </w:rPr>
        <w:t>the rationalist talks of the hypothetico-deductive method, the Taoist talks</w:t>
      </w:r>
      <w:r w:rsidRPr="00A24C1F">
        <w:rPr>
          <w:rStyle w:val="Emphasis"/>
          <w:rFonts w:asciiTheme="majorHAnsi" w:hAnsiTheme="majorHAnsi" w:cstheme="majorHAnsi"/>
        </w:rPr>
        <w:t xml:space="preserve"> </w:t>
      </w:r>
      <w:r w:rsidRPr="00A24C1F">
        <w:rPr>
          <w:rFonts w:asciiTheme="majorHAnsi" w:hAnsiTheme="majorHAnsi" w:cstheme="majorHAnsi"/>
          <w:sz w:val="12"/>
        </w:rPr>
        <w:t>(again in Graham’s terms</w:t>
      </w:r>
      <w:r w:rsidRPr="00A24C1F">
        <w:rPr>
          <w:rStyle w:val="Emphasis"/>
          <w:rFonts w:asciiTheme="majorHAnsi" w:hAnsiTheme="majorHAnsi" w:cstheme="majorHAnsi"/>
          <w:highlight w:val="cyan"/>
        </w:rPr>
        <w:t>) of an understanding of the ‘mysterious order which runs through all things’</w:t>
      </w:r>
      <w:r w:rsidRPr="00A24C1F">
        <w:rPr>
          <w:rFonts w:asciiTheme="majorHAnsi" w:hAnsiTheme="majorHAnsi" w:cstheme="majorHAnsi"/>
          <w:sz w:val="12"/>
        </w:rPr>
        <w:t xml:space="preserve">, and the universal motion of chi energy (Graham, 1981, pp. 12, 19–20). Where the rationalist talks of a detached and individuated intellectual vantage-point, separate from society, where reason can be given free </w:t>
      </w:r>
      <w:proofErr w:type="spellStart"/>
      <w:r w:rsidRPr="00A24C1F">
        <w:rPr>
          <w:rFonts w:asciiTheme="majorHAnsi" w:hAnsiTheme="majorHAnsi" w:cstheme="majorHAnsi"/>
          <w:sz w:val="12"/>
        </w:rPr>
        <w:t>reign</w:t>
      </w:r>
      <w:proofErr w:type="spellEnd"/>
      <w:r w:rsidRPr="00A24C1F">
        <w:rPr>
          <w:rFonts w:asciiTheme="majorHAnsi" w:hAnsiTheme="majorHAnsi" w:cstheme="majorHAnsi"/>
          <w:sz w:val="12"/>
        </w:rPr>
        <w:t xml:space="preserve"> to cogitate and communicate, the Taoist talks (in Hansen’s terms this time) of ‘heart-minds’ (Hansen, 1992, pp. 53, 85–86). </w:t>
      </w:r>
      <w:r w:rsidRPr="00A24C1F">
        <w:rPr>
          <w:rStyle w:val="Emphasis"/>
          <w:rFonts w:asciiTheme="majorHAnsi" w:hAnsiTheme="majorHAnsi" w:cstheme="majorHAnsi"/>
          <w:highlight w:val="cyan"/>
        </w:rPr>
        <w:t xml:space="preserve">Taoists respond </w:t>
      </w:r>
      <w:r w:rsidRPr="00A24C1F">
        <w:rPr>
          <w:rFonts w:asciiTheme="majorHAnsi" w:hAnsiTheme="majorHAnsi" w:cstheme="majorHAnsi"/>
          <w:sz w:val="12"/>
        </w:rPr>
        <w:t xml:space="preserve">to the situation they are in by </w:t>
      </w:r>
      <w:proofErr w:type="spellStart"/>
      <w:r w:rsidRPr="00A24C1F">
        <w:rPr>
          <w:rFonts w:asciiTheme="majorHAnsi" w:hAnsiTheme="majorHAnsi" w:cstheme="majorHAnsi"/>
          <w:sz w:val="12"/>
        </w:rPr>
        <w:t>unfocusing</w:t>
      </w:r>
      <w:proofErr w:type="spellEnd"/>
      <w:r w:rsidRPr="00A24C1F">
        <w:rPr>
          <w:rFonts w:asciiTheme="majorHAnsi" w:hAnsiTheme="majorHAnsi" w:cstheme="majorHAnsi"/>
          <w:sz w:val="12"/>
        </w:rPr>
        <w:t xml:space="preserve">, that is, </w:t>
      </w:r>
      <w:r w:rsidRPr="00A24C1F">
        <w:rPr>
          <w:rStyle w:val="Emphasis"/>
          <w:rFonts w:asciiTheme="majorHAnsi" w:hAnsiTheme="majorHAnsi" w:cstheme="majorHAnsi"/>
          <w:highlight w:val="cyan"/>
        </w:rPr>
        <w:t>by</w:t>
      </w:r>
      <w:r w:rsidRPr="00A24C1F">
        <w:rPr>
          <w:rStyle w:val="Emphasis"/>
          <w:rFonts w:asciiTheme="majorHAnsi" w:hAnsiTheme="majorHAnsi" w:cstheme="majorHAnsi"/>
        </w:rPr>
        <w:t xml:space="preserve"> </w:t>
      </w:r>
      <w:r w:rsidRPr="00A24C1F">
        <w:rPr>
          <w:rStyle w:val="Emphasis"/>
          <w:rFonts w:asciiTheme="majorHAnsi" w:hAnsiTheme="majorHAnsi" w:cstheme="majorHAnsi"/>
          <w:highlight w:val="cyan"/>
        </w:rPr>
        <w:t xml:space="preserve">allowing themselves to act with the ‘immediacy of an echo’, rather than the self-consciousness of someone who </w:t>
      </w:r>
      <w:r w:rsidRPr="00A24C1F">
        <w:rPr>
          <w:rStyle w:val="Emphasis"/>
          <w:rFonts w:asciiTheme="majorHAnsi" w:hAnsiTheme="majorHAnsi" w:cstheme="majorHAnsi"/>
          <w:highlight w:val="cyan"/>
        </w:rPr>
        <w:lastRenderedPageBreak/>
        <w:t>applies general principles.</w:t>
      </w:r>
      <w:r w:rsidRPr="00A24C1F">
        <w:rPr>
          <w:rFonts w:asciiTheme="majorHAnsi" w:hAnsiTheme="majorHAnsi" w:cstheme="majorHAnsi"/>
          <w:sz w:val="12"/>
        </w:rPr>
        <w:t xml:space="preserve"> (Graham, 1981, pp. 6, 12, 14). They invite, in other words, the kind of recognition the ‘heart’ gives ‘when the mind is silent’ (</w:t>
      </w:r>
      <w:proofErr w:type="spellStart"/>
      <w:r w:rsidRPr="00A24C1F">
        <w:rPr>
          <w:rFonts w:asciiTheme="majorHAnsi" w:hAnsiTheme="majorHAnsi" w:cstheme="majorHAnsi"/>
          <w:sz w:val="12"/>
        </w:rPr>
        <w:t>Krishnamurti</w:t>
      </w:r>
      <w:proofErr w:type="spellEnd"/>
      <w:r w:rsidRPr="00A24C1F">
        <w:rPr>
          <w:rFonts w:asciiTheme="majorHAnsi" w:hAnsiTheme="majorHAnsi" w:cstheme="majorHAnsi"/>
          <w:sz w:val="12"/>
        </w:rPr>
        <w:t>, 1972, p. 34). This is metaphorical language, but we are not, after all, trying to ascertain what is scientifically true. We are trying to locate scientific truth-finding within its sacral context.8 Faced with global security planning, Taoists highlight the way</w:t>
      </w:r>
      <w:r w:rsidRPr="00A24C1F">
        <w:rPr>
          <w:rStyle w:val="Emphasis"/>
          <w:rFonts w:asciiTheme="majorHAnsi" w:hAnsiTheme="majorHAnsi" w:cstheme="majorHAnsi"/>
        </w:rPr>
        <w:t xml:space="preserve"> </w:t>
      </w:r>
      <w:r w:rsidRPr="00A24C1F">
        <w:rPr>
          <w:rStyle w:val="Emphasis"/>
          <w:rFonts w:asciiTheme="majorHAnsi" w:hAnsiTheme="majorHAnsi" w:cstheme="majorHAnsi"/>
          <w:highlight w:val="cyan"/>
        </w:rPr>
        <w:t xml:space="preserve">rationalist attempts to anticipate a particular </w:t>
      </w:r>
      <w:r w:rsidRPr="00A24C1F">
        <w:rPr>
          <w:rFonts w:asciiTheme="majorHAnsi" w:hAnsiTheme="majorHAnsi" w:cstheme="majorHAnsi"/>
          <w:sz w:val="12"/>
        </w:rPr>
        <w:t xml:space="preserve">foreign </w:t>
      </w:r>
      <w:r w:rsidRPr="00A24C1F">
        <w:rPr>
          <w:rStyle w:val="Emphasis"/>
          <w:rFonts w:asciiTheme="majorHAnsi" w:hAnsiTheme="majorHAnsi" w:cstheme="majorHAnsi"/>
          <w:highlight w:val="cyan"/>
        </w:rPr>
        <w:t xml:space="preserve">policy can only reach so far. </w:t>
      </w:r>
      <w:r w:rsidRPr="00A24C1F">
        <w:rPr>
          <w:rFonts w:asciiTheme="majorHAnsi" w:hAnsiTheme="majorHAnsi" w:cstheme="majorHAnsi"/>
          <w:sz w:val="12"/>
        </w:rPr>
        <w:t>Taoists highlight how</w:t>
      </w:r>
      <w:r w:rsidRPr="00A24C1F">
        <w:rPr>
          <w:rStyle w:val="Emphasis"/>
          <w:rFonts w:asciiTheme="majorHAnsi" w:hAnsiTheme="majorHAnsi" w:cstheme="majorHAnsi"/>
          <w:highlight w:val="cyan"/>
        </w:rPr>
        <w:t xml:space="preserve"> those who really know what they are doing tend to eschew conscious thought to attend instead to the ‘total situation’</w:t>
      </w:r>
      <w:r w:rsidRPr="00A24C1F">
        <w:rPr>
          <w:rFonts w:asciiTheme="majorHAnsi" w:hAnsiTheme="majorHAnsi" w:cstheme="majorHAnsi"/>
          <w:sz w:val="12"/>
        </w:rPr>
        <w:t xml:space="preserve">.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w:t>
      </w:r>
      <w:proofErr w:type="gramStart"/>
      <w:r w:rsidRPr="00A24C1F">
        <w:rPr>
          <w:rFonts w:asciiTheme="majorHAnsi" w:hAnsiTheme="majorHAnsi" w:cstheme="majorHAnsi"/>
          <w:sz w:val="12"/>
        </w:rPr>
        <w:t>better, or</w:t>
      </w:r>
      <w:proofErr w:type="gramEnd"/>
      <w:r w:rsidRPr="00A24C1F">
        <w:rPr>
          <w:rFonts w:asciiTheme="majorHAnsi" w:hAnsiTheme="majorHAnsi" w:cstheme="majorHAnsi"/>
          <w:sz w:val="12"/>
        </w:rPr>
        <w:t xml:space="preserve"> might have been worse. </w:t>
      </w:r>
      <w:proofErr w:type="gramStart"/>
      <w:r w:rsidRPr="00A24C1F">
        <w:rPr>
          <w:rFonts w:asciiTheme="majorHAnsi" w:hAnsiTheme="majorHAnsi" w:cstheme="majorHAnsi"/>
          <w:sz w:val="12"/>
        </w:rPr>
        <w:t>Likewise</w:t>
      </w:r>
      <w:proofErr w:type="gramEnd"/>
      <w:r w:rsidRPr="00A24C1F">
        <w:rPr>
          <w:rFonts w:asciiTheme="majorHAnsi" w:hAnsiTheme="majorHAnsi" w:cstheme="majorHAnsi"/>
          <w:sz w:val="12"/>
        </w:rPr>
        <w:t xml:space="preserve"> option C. With the B policy chosen, these alternatives are no longer alternatives. Which is why contemplating such alternatives was futile in the first </w:t>
      </w:r>
      <w:proofErr w:type="gramStart"/>
      <w:r w:rsidRPr="00A24C1F">
        <w:rPr>
          <w:rFonts w:asciiTheme="majorHAnsi" w:hAnsiTheme="majorHAnsi" w:cstheme="majorHAnsi"/>
          <w:sz w:val="12"/>
        </w:rPr>
        <w:t>place, and</w:t>
      </w:r>
      <w:proofErr w:type="gramEnd"/>
      <w:r w:rsidRPr="00A24C1F">
        <w:rPr>
          <w:rFonts w:asciiTheme="majorHAnsi" w:hAnsiTheme="majorHAnsi" w:cstheme="majorHAnsi"/>
          <w:sz w:val="12"/>
        </w:rPr>
        <w:t xml:space="preserve"> making decisions on the basis of such contemplations makes no sense at all</w:t>
      </w:r>
      <w:r w:rsidRPr="00A24C1F">
        <w:rPr>
          <w:rStyle w:val="Emphasis"/>
          <w:rFonts w:asciiTheme="majorHAnsi" w:hAnsiTheme="majorHAnsi" w:cstheme="majorHAnsi"/>
          <w:highlight w:val="cyan"/>
        </w:rPr>
        <w:t>. It is not possible</w:t>
      </w:r>
      <w:r w:rsidRPr="00A24C1F">
        <w:rPr>
          <w:rFonts w:asciiTheme="majorHAnsi" w:hAnsiTheme="majorHAnsi" w:cstheme="majorHAnsi"/>
          <w:sz w:val="12"/>
        </w:rPr>
        <w:t>, that is,</w:t>
      </w:r>
      <w:r w:rsidRPr="00A24C1F">
        <w:rPr>
          <w:rStyle w:val="Emphasis"/>
          <w:rFonts w:asciiTheme="majorHAnsi" w:hAnsiTheme="majorHAnsi" w:cstheme="majorHAnsi"/>
          <w:highlight w:val="cyan"/>
        </w:rPr>
        <w:t xml:space="preserve"> to know rationally what is in the national interest. To rely on rationalism is, therefore, to overplay rationalism, which is to underplay Taoism </w:t>
      </w:r>
      <w:r w:rsidRPr="00A24C1F">
        <w:rPr>
          <w:rFonts w:asciiTheme="majorHAnsi" w:hAnsiTheme="majorHAnsi" w:cstheme="majorHAnsi"/>
          <w:sz w:val="12"/>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w:t>
      </w:r>
      <w:proofErr w:type="gramStart"/>
      <w:r w:rsidRPr="00A24C1F">
        <w:rPr>
          <w:rFonts w:asciiTheme="majorHAnsi" w:hAnsiTheme="majorHAnsi" w:cstheme="majorHAnsi"/>
          <w:sz w:val="12"/>
        </w:rPr>
        <w:t>However</w:t>
      </w:r>
      <w:proofErr w:type="gramEnd"/>
      <w:r w:rsidRPr="00A24C1F">
        <w:rPr>
          <w:rFonts w:asciiTheme="majorHAnsi" w:hAnsiTheme="majorHAnsi" w:cstheme="majorHAnsi"/>
          <w:sz w:val="12"/>
        </w:rPr>
        <w:t xml:space="preserve">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w:t>
      </w:r>
      <w:proofErr w:type="spellStart"/>
      <w:r w:rsidRPr="00A24C1F">
        <w:rPr>
          <w:rFonts w:asciiTheme="majorHAnsi" w:hAnsiTheme="majorHAnsi" w:cstheme="majorHAnsi"/>
          <w:sz w:val="12"/>
        </w:rPr>
        <w:t>lan</w:t>
      </w:r>
      <w:proofErr w:type="spellEnd"/>
      <w:r w:rsidRPr="00A24C1F">
        <w:rPr>
          <w:rFonts w:asciiTheme="majorHAnsi" w:hAnsiTheme="majorHAnsi" w:cstheme="majorHAnsi"/>
          <w:sz w:val="12"/>
        </w:rPr>
        <w:t xml:space="preserve">- Taoism and the concept of global security 75 </w:t>
      </w:r>
      <w:proofErr w:type="spellStart"/>
      <w:r w:rsidRPr="00A24C1F">
        <w:rPr>
          <w:rFonts w:asciiTheme="majorHAnsi" w:hAnsiTheme="majorHAnsi" w:cstheme="majorHAnsi"/>
          <w:sz w:val="12"/>
        </w:rPr>
        <w:t>guages</w:t>
      </w:r>
      <w:proofErr w:type="spellEnd"/>
      <w:r w:rsidRPr="00A24C1F">
        <w:rPr>
          <w:rFonts w:asciiTheme="majorHAnsi" w:hAnsiTheme="majorHAnsi" w:cstheme="majorHAnsi"/>
          <w:sz w:val="12"/>
        </w:rPr>
        <w:t xml:space="preserve"> mapped in the first section of this article </w:t>
      </w:r>
      <w:proofErr w:type="gramStart"/>
      <w:r w:rsidRPr="00A24C1F">
        <w:rPr>
          <w:rFonts w:asciiTheme="majorHAnsi" w:hAnsiTheme="majorHAnsi" w:cstheme="majorHAnsi"/>
          <w:sz w:val="12"/>
        </w:rPr>
        <w:t>with regard to</w:t>
      </w:r>
      <w:proofErr w:type="gramEnd"/>
      <w:r w:rsidRPr="00A24C1F">
        <w:rPr>
          <w:rFonts w:asciiTheme="majorHAnsi" w:hAnsiTheme="majorHAnsi" w:cstheme="majorHAnsi"/>
          <w:sz w:val="12"/>
        </w:rPr>
        <w:t xml:space="preserve">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t>
      </w:r>
      <w:proofErr w:type="spellStart"/>
      <w:r w:rsidRPr="00A24C1F">
        <w:rPr>
          <w:rFonts w:asciiTheme="majorHAnsi" w:hAnsiTheme="majorHAnsi" w:cstheme="majorHAnsi"/>
          <w:sz w:val="12"/>
        </w:rPr>
        <w:t>wu-wei</w:t>
      </w:r>
      <w:proofErr w:type="spellEnd"/>
      <w:r w:rsidRPr="00A24C1F">
        <w:rPr>
          <w:rFonts w:asciiTheme="majorHAnsi" w:hAnsiTheme="majorHAnsi" w:cstheme="majorHAnsi"/>
          <w:sz w:val="12"/>
        </w:rPr>
        <w:t xml:space="preserve">, that is, active pacifism, or ‘no unnatural action’, or, as Graham calls it, ‘Doing Nothing’ (Graham, 1981, p. 288; 1989, pp. 232–233). To Needham, </w:t>
      </w:r>
      <w:proofErr w:type="spellStart"/>
      <w:r w:rsidRPr="00A24C1F">
        <w:rPr>
          <w:rFonts w:asciiTheme="majorHAnsi" w:hAnsiTheme="majorHAnsi" w:cstheme="majorHAnsi"/>
          <w:sz w:val="12"/>
        </w:rPr>
        <w:t>wu-wei</w:t>
      </w:r>
      <w:proofErr w:type="spellEnd"/>
      <w:r w:rsidRPr="00A24C1F">
        <w:rPr>
          <w:rFonts w:asciiTheme="majorHAnsi" w:hAnsiTheme="majorHAnsi" w:cstheme="majorHAnsi"/>
          <w:sz w:val="12"/>
        </w:rPr>
        <w:t xml:space="preserve">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w:t>
      </w:r>
      <w:proofErr w:type="gramStart"/>
      <w:r w:rsidRPr="00A24C1F">
        <w:rPr>
          <w:rFonts w:asciiTheme="majorHAnsi" w:hAnsiTheme="majorHAnsi" w:cstheme="majorHAnsi"/>
          <w:sz w:val="12"/>
        </w:rPr>
        <w:t>g]</w:t>
      </w:r>
      <w:proofErr w:type="spellStart"/>
      <w:r w:rsidRPr="00A24C1F">
        <w:rPr>
          <w:rFonts w:asciiTheme="majorHAnsi" w:hAnsiTheme="majorHAnsi" w:cstheme="majorHAnsi"/>
          <w:sz w:val="12"/>
        </w:rPr>
        <w:t>etting</w:t>
      </w:r>
      <w:proofErr w:type="spellEnd"/>
      <w:proofErr w:type="gramEnd"/>
      <w:r w:rsidRPr="00A24C1F">
        <w:rPr>
          <w:rFonts w:asciiTheme="majorHAnsi" w:hAnsiTheme="majorHAnsi" w:cstheme="majorHAnsi"/>
          <w:sz w:val="12"/>
        </w:rPr>
        <w:t xml:space="preserve"> rid of </w:t>
      </w:r>
      <w:proofErr w:type="spellStart"/>
      <w:r w:rsidRPr="00A24C1F">
        <w:rPr>
          <w:rFonts w:asciiTheme="majorHAnsi" w:hAnsiTheme="majorHAnsi" w:cstheme="majorHAnsi"/>
          <w:sz w:val="12"/>
        </w:rPr>
        <w:t>wei</w:t>
      </w:r>
      <w:proofErr w:type="spellEnd"/>
      <w:r w:rsidRPr="00A24C1F">
        <w:rPr>
          <w:rFonts w:asciiTheme="majorHAnsi" w:hAnsiTheme="majorHAnsi" w:cstheme="majorHAnsi"/>
          <w:sz w:val="12"/>
        </w:rPr>
        <w:t xml:space="preserve">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t>
      </w:r>
      <w:proofErr w:type="spellStart"/>
      <w:r w:rsidRPr="00A24C1F">
        <w:rPr>
          <w:rFonts w:asciiTheme="majorHAnsi" w:hAnsiTheme="majorHAnsi" w:cstheme="majorHAnsi"/>
          <w:sz w:val="12"/>
        </w:rPr>
        <w:t>wu-wei</w:t>
      </w:r>
      <w:proofErr w:type="spellEnd"/>
      <w:r w:rsidRPr="00A24C1F">
        <w:rPr>
          <w:rFonts w:asciiTheme="majorHAnsi" w:hAnsiTheme="majorHAnsi" w:cstheme="majorHAnsi"/>
          <w:sz w:val="12"/>
        </w:rPr>
        <w:t xml:space="preserve">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w:t>
      </w:r>
      <w:proofErr w:type="gramStart"/>
      <w:r w:rsidRPr="00A24C1F">
        <w:rPr>
          <w:rFonts w:asciiTheme="majorHAnsi" w:hAnsiTheme="majorHAnsi" w:cstheme="majorHAnsi"/>
          <w:sz w:val="12"/>
        </w:rPr>
        <w:t>’, and</w:t>
      </w:r>
      <w:proofErr w:type="gramEnd"/>
      <w:r w:rsidRPr="00A24C1F">
        <w:rPr>
          <w:rFonts w:asciiTheme="majorHAnsi" w:hAnsiTheme="majorHAnsi" w:cstheme="majorHAnsi"/>
          <w:sz w:val="12"/>
        </w:rPr>
        <w:t xml:space="preserve"> regard all weapons as not ‘lovely’. It opposes conquest by force of arms, knows ‘the male’ and yet cleaves to that which is ‘female’, seeks the welfare of ordinary people, and </w:t>
      </w:r>
      <w:proofErr w:type="spellStart"/>
      <w:r w:rsidRPr="00A24C1F">
        <w:rPr>
          <w:rFonts w:asciiTheme="majorHAnsi" w:hAnsiTheme="majorHAnsi" w:cstheme="majorHAnsi"/>
          <w:sz w:val="12"/>
        </w:rPr>
        <w:t>endeavours</w:t>
      </w:r>
      <w:proofErr w:type="spellEnd"/>
      <w:r w:rsidRPr="00A24C1F">
        <w:rPr>
          <w:rFonts w:asciiTheme="majorHAnsi" w:hAnsiTheme="majorHAnsi" w:cstheme="majorHAnsi"/>
          <w:sz w:val="12"/>
        </w:rPr>
        <w:t xml:space="preserve">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A24C1F">
        <w:rPr>
          <w:rFonts w:asciiTheme="majorHAnsi" w:hAnsiTheme="majorHAnsi" w:cstheme="majorHAnsi"/>
          <w:sz w:val="12"/>
        </w:rPr>
        <w:t>practise</w:t>
      </w:r>
      <w:proofErr w:type="spellEnd"/>
      <w:r w:rsidRPr="00A24C1F">
        <w:rPr>
          <w:rFonts w:asciiTheme="majorHAnsi" w:hAnsiTheme="majorHAnsi" w:cstheme="majorHAnsi"/>
          <w:sz w:val="12"/>
        </w:rPr>
        <w:t xml:space="preserve"> of Taoist-inspired martial arts like that of tai 76 Ralph Pettman chi </w:t>
      </w:r>
      <w:proofErr w:type="spellStart"/>
      <w:r w:rsidRPr="00A24C1F">
        <w:rPr>
          <w:rFonts w:asciiTheme="majorHAnsi" w:hAnsiTheme="majorHAnsi" w:cstheme="majorHAnsi"/>
          <w:sz w:val="12"/>
        </w:rPr>
        <w:t>chuan</w:t>
      </w:r>
      <w:proofErr w:type="spellEnd"/>
      <w:r w:rsidRPr="00A24C1F">
        <w:rPr>
          <w:rFonts w:asciiTheme="majorHAnsi" w:hAnsiTheme="majorHAnsi" w:cstheme="majorHAnsi"/>
          <w:sz w:val="12"/>
        </w:rPr>
        <w:t xml:space="preserve">, or judo, or aikido. In tai chi </w:t>
      </w:r>
      <w:proofErr w:type="spellStart"/>
      <w:r w:rsidRPr="00A24C1F">
        <w:rPr>
          <w:rFonts w:asciiTheme="majorHAnsi" w:hAnsiTheme="majorHAnsi" w:cstheme="majorHAnsi"/>
          <w:sz w:val="12"/>
        </w:rPr>
        <w:t>chuan</w:t>
      </w:r>
      <w:proofErr w:type="spellEnd"/>
      <w:r w:rsidRPr="00A24C1F">
        <w:rPr>
          <w:rFonts w:asciiTheme="majorHAnsi" w:hAnsiTheme="majorHAnsi" w:cstheme="majorHAnsi"/>
          <w:sz w:val="12"/>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w:t>
      </w:r>
      <w:proofErr w:type="gramStart"/>
      <w:r w:rsidRPr="00A24C1F">
        <w:rPr>
          <w:rFonts w:asciiTheme="majorHAnsi" w:hAnsiTheme="majorHAnsi" w:cstheme="majorHAnsi"/>
          <w:sz w:val="12"/>
        </w:rPr>
        <w:t>itself ’</w:t>
      </w:r>
      <w:proofErr w:type="gramEnd"/>
      <w:r w:rsidRPr="00A24C1F">
        <w:rPr>
          <w:rFonts w:asciiTheme="majorHAnsi" w:hAnsiTheme="majorHAnsi" w:cstheme="majorHAnsi"/>
          <w:sz w:val="12"/>
        </w:rPr>
        <w:t>.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A24C1F">
        <w:rPr>
          <w:rFonts w:asciiTheme="majorHAnsi" w:hAnsiTheme="majorHAnsi" w:cstheme="majorHAnsi"/>
          <w:sz w:val="12"/>
        </w:rPr>
        <w:t>Uyeshiba</w:t>
      </w:r>
      <w:proofErr w:type="spellEnd"/>
      <w:r w:rsidRPr="00A24C1F">
        <w:rPr>
          <w:rFonts w:asciiTheme="majorHAnsi" w:hAnsiTheme="majorHAnsi" w:cstheme="majorHAnsi"/>
          <w:sz w:val="12"/>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A24C1F">
        <w:rPr>
          <w:rFonts w:asciiTheme="majorHAnsi" w:hAnsiTheme="majorHAnsi" w:cstheme="majorHAnsi"/>
          <w:sz w:val="12"/>
        </w:rPr>
        <w:t>behaviour</w:t>
      </w:r>
      <w:proofErr w:type="spellEnd"/>
      <w:r w:rsidRPr="00A24C1F">
        <w:rPr>
          <w:rFonts w:asciiTheme="majorHAnsi" w:hAnsiTheme="majorHAnsi" w:cstheme="majorHAnsi"/>
          <w:sz w:val="12"/>
        </w:rPr>
        <w:t>, and Taoist thinking, which makes no such assumptions, and is not constrained by the rationalist context in which such assumptions are articulated. Wu-</w:t>
      </w:r>
      <w:proofErr w:type="spellStart"/>
      <w:r w:rsidRPr="00A24C1F">
        <w:rPr>
          <w:rFonts w:asciiTheme="majorHAnsi" w:hAnsiTheme="majorHAnsi" w:cstheme="majorHAnsi"/>
          <w:sz w:val="12"/>
        </w:rPr>
        <w:t>wei</w:t>
      </w:r>
      <w:proofErr w:type="spellEnd"/>
      <w:r w:rsidRPr="00A24C1F">
        <w:rPr>
          <w:rFonts w:asciiTheme="majorHAnsi" w:hAnsiTheme="majorHAnsi" w:cstheme="majorHAnsi"/>
          <w:sz w:val="12"/>
        </w:rPr>
        <w:t xml:space="preserve"> decrees no need to return tit-for-tat in promoting global security. It may mean </w:t>
      </w:r>
      <w:proofErr w:type="spellStart"/>
      <w:r w:rsidRPr="00A24C1F">
        <w:rPr>
          <w:rFonts w:asciiTheme="majorHAnsi" w:hAnsiTheme="majorHAnsi" w:cstheme="majorHAnsi"/>
          <w:sz w:val="12"/>
        </w:rPr>
        <w:t>practising</w:t>
      </w:r>
      <w:proofErr w:type="spellEnd"/>
      <w:r w:rsidRPr="00A24C1F">
        <w:rPr>
          <w:rFonts w:asciiTheme="majorHAnsi" w:hAnsiTheme="majorHAnsi" w:cstheme="majorHAnsi"/>
          <w:sz w:val="12"/>
        </w:rPr>
        <w:t xml:space="preserve"> reciprocity. It may not. There is no conceptual obligation either way, since ‘no unnatural action’ is not a contractual practice. The Tao </w:t>
      </w:r>
      <w:proofErr w:type="spellStart"/>
      <w:r w:rsidRPr="00A24C1F">
        <w:rPr>
          <w:rFonts w:asciiTheme="majorHAnsi" w:hAnsiTheme="majorHAnsi" w:cstheme="majorHAnsi"/>
          <w:sz w:val="12"/>
        </w:rPr>
        <w:t>te</w:t>
      </w:r>
      <w:proofErr w:type="spellEnd"/>
      <w:r w:rsidRPr="00A24C1F">
        <w:rPr>
          <w:rFonts w:asciiTheme="majorHAnsi" w:hAnsiTheme="majorHAnsi" w:cstheme="majorHAnsi"/>
          <w:sz w:val="12"/>
        </w:rPr>
        <w:t xml:space="preserve"> </w:t>
      </w:r>
      <w:proofErr w:type="spellStart"/>
      <w:r w:rsidRPr="00A24C1F">
        <w:rPr>
          <w:rFonts w:asciiTheme="majorHAnsi" w:hAnsiTheme="majorHAnsi" w:cstheme="majorHAnsi"/>
          <w:sz w:val="12"/>
        </w:rPr>
        <w:t>ching</w:t>
      </w:r>
      <w:proofErr w:type="spellEnd"/>
      <w:r w:rsidRPr="00A24C1F">
        <w:rPr>
          <w:rFonts w:asciiTheme="majorHAnsi" w:hAnsiTheme="majorHAnsi" w:cstheme="majorHAnsi"/>
          <w:sz w:val="12"/>
        </w:rPr>
        <w:t xml:space="preserve">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w:t>
      </w:r>
      <w:proofErr w:type="gramStart"/>
      <w:r w:rsidRPr="00A24C1F">
        <w:rPr>
          <w:rFonts w:asciiTheme="majorHAnsi" w:hAnsiTheme="majorHAnsi" w:cstheme="majorHAnsi"/>
          <w:sz w:val="12"/>
        </w:rPr>
        <w:t>certainty</w:t>
      </w:r>
      <w:proofErr w:type="gramEnd"/>
      <w:r w:rsidRPr="00A24C1F">
        <w:rPr>
          <w:rFonts w:asciiTheme="majorHAnsi" w:hAnsiTheme="majorHAnsi" w:cstheme="majorHAnsi"/>
          <w:sz w:val="12"/>
        </w:rPr>
        <w:t xml:space="preserve"> they are used to in securing global affairs. </w:t>
      </w:r>
      <w:r w:rsidRPr="00A24C1F">
        <w:rPr>
          <w:rStyle w:val="Emphasis"/>
          <w:rFonts w:asciiTheme="majorHAnsi" w:hAnsiTheme="majorHAnsi" w:cstheme="majorHAnsi"/>
          <w:highlight w:val="cyan"/>
        </w:rPr>
        <w:t xml:space="preserve">There are no agreed </w:t>
      </w:r>
      <w:proofErr w:type="gramStart"/>
      <w:r w:rsidRPr="00A24C1F">
        <w:rPr>
          <w:rStyle w:val="Emphasis"/>
          <w:rFonts w:asciiTheme="majorHAnsi" w:hAnsiTheme="majorHAnsi" w:cstheme="majorHAnsi"/>
          <w:highlight w:val="cyan"/>
        </w:rPr>
        <w:t>rules, or</w:t>
      </w:r>
      <w:proofErr w:type="gramEnd"/>
      <w:r w:rsidRPr="00A24C1F">
        <w:rPr>
          <w:rStyle w:val="Emphasis"/>
          <w:rFonts w:asciiTheme="majorHAnsi" w:hAnsiTheme="majorHAnsi" w:cstheme="majorHAnsi"/>
          <w:highlight w:val="cyan"/>
        </w:rPr>
        <w:t xml:space="preserve"> agreed habits</w:t>
      </w:r>
      <w:r w:rsidRPr="00A24C1F">
        <w:rPr>
          <w:rFonts w:asciiTheme="majorHAnsi" w:hAnsiTheme="majorHAnsi" w:cstheme="majorHAnsi"/>
          <w:sz w:val="12"/>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A24C1F">
        <w:rPr>
          <w:rFonts w:asciiTheme="majorHAnsi" w:hAnsiTheme="majorHAnsi" w:cstheme="majorHAnsi"/>
          <w:sz w:val="12"/>
        </w:rPr>
        <w:t>practise</w:t>
      </w:r>
      <w:proofErr w:type="spellEnd"/>
      <w:r w:rsidRPr="00A24C1F">
        <w:rPr>
          <w:rFonts w:asciiTheme="majorHAnsi" w:hAnsiTheme="majorHAnsi" w:cstheme="majorHAnsi"/>
          <w:sz w:val="12"/>
        </w:rPr>
        <w:t xml:space="preserve"> ‘no unnatural action’ makes for a mirror-like appraisal of the moment. It may mean promoting world governance or government. It may not. </w:t>
      </w:r>
      <w:r w:rsidRPr="00A24C1F">
        <w:rPr>
          <w:rStyle w:val="Emphasis"/>
          <w:rFonts w:asciiTheme="majorHAnsi" w:hAnsiTheme="majorHAnsi" w:cstheme="majorHAnsi"/>
          <w:highlight w:val="cyan"/>
        </w:rPr>
        <w:t xml:space="preserve">Given the sacral spontaneity that </w:t>
      </w:r>
      <w:proofErr w:type="spellStart"/>
      <w:r w:rsidRPr="00A24C1F">
        <w:rPr>
          <w:rStyle w:val="Emphasis"/>
          <w:rFonts w:asciiTheme="majorHAnsi" w:hAnsiTheme="majorHAnsi" w:cstheme="majorHAnsi"/>
          <w:highlight w:val="cyan"/>
        </w:rPr>
        <w:t>wu-wei</w:t>
      </w:r>
      <w:proofErr w:type="spellEnd"/>
      <w:r w:rsidRPr="00A24C1F">
        <w:rPr>
          <w:rStyle w:val="Emphasis"/>
          <w:rFonts w:asciiTheme="majorHAnsi" w:hAnsiTheme="majorHAnsi" w:cstheme="majorHAnsi"/>
          <w:highlight w:val="cyan"/>
        </w:rPr>
        <w:t xml:space="preserve"> represents, any policy choice may be preferred</w:t>
      </w:r>
      <w:r w:rsidRPr="00A24C1F">
        <w:rPr>
          <w:rFonts w:asciiTheme="majorHAnsi" w:hAnsiTheme="majorHAnsi" w:cstheme="majorHAnsi"/>
          <w:sz w:val="12"/>
        </w:rPr>
        <w:t xml:space="preserve"> (Graham, 1981, p. 91). It will depend on what lets most people live out their lives relatively </w:t>
      </w:r>
      <w:proofErr w:type="spellStart"/>
      <w:r w:rsidRPr="00A24C1F">
        <w:rPr>
          <w:rFonts w:asciiTheme="majorHAnsi" w:hAnsiTheme="majorHAnsi" w:cstheme="majorHAnsi"/>
          <w:sz w:val="12"/>
        </w:rPr>
        <w:t>unharassed</w:t>
      </w:r>
      <w:proofErr w:type="spellEnd"/>
      <w:r w:rsidRPr="00A24C1F">
        <w:rPr>
          <w:rFonts w:asciiTheme="majorHAnsi" w:hAnsiTheme="majorHAnsi" w:cstheme="majorHAnsi"/>
          <w:sz w:val="12"/>
        </w:rPr>
        <w:t xml:space="preserve">. In terms of the politico-economic (market-making) dimension to world affairs, the practice of </w:t>
      </w:r>
      <w:proofErr w:type="spellStart"/>
      <w:r w:rsidRPr="00A24C1F">
        <w:rPr>
          <w:rFonts w:asciiTheme="majorHAnsi" w:hAnsiTheme="majorHAnsi" w:cstheme="majorHAnsi"/>
          <w:sz w:val="12"/>
        </w:rPr>
        <w:t>wu-wei</w:t>
      </w:r>
      <w:proofErr w:type="spellEnd"/>
      <w:r w:rsidRPr="00A24C1F">
        <w:rPr>
          <w:rFonts w:asciiTheme="majorHAnsi" w:hAnsiTheme="majorHAnsi" w:cstheme="majorHAnsi"/>
          <w:sz w:val="12"/>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A24C1F">
        <w:rPr>
          <w:rFonts w:asciiTheme="majorHAnsi" w:hAnsiTheme="majorHAnsi" w:cstheme="majorHAnsi"/>
          <w:sz w:val="12"/>
        </w:rPr>
        <w:t>behaviour</w:t>
      </w:r>
      <w:proofErr w:type="spellEnd"/>
      <w:r w:rsidRPr="00A24C1F">
        <w:rPr>
          <w:rFonts w:asciiTheme="majorHAnsi" w:hAnsiTheme="majorHAnsi" w:cstheme="majorHAnsi"/>
          <w:sz w:val="12"/>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A24C1F">
        <w:rPr>
          <w:rFonts w:asciiTheme="majorHAnsi" w:hAnsiTheme="majorHAnsi" w:cstheme="majorHAnsi"/>
          <w:sz w:val="12"/>
        </w:rPr>
        <w:t>te</w:t>
      </w:r>
      <w:proofErr w:type="spellEnd"/>
      <w:r w:rsidRPr="00A24C1F">
        <w:rPr>
          <w:rFonts w:asciiTheme="majorHAnsi" w:hAnsiTheme="majorHAnsi" w:cstheme="majorHAnsi"/>
          <w:sz w:val="12"/>
        </w:rPr>
        <w:t xml:space="preserve"> </w:t>
      </w:r>
      <w:proofErr w:type="spellStart"/>
      <w:r w:rsidRPr="00A24C1F">
        <w:rPr>
          <w:rFonts w:asciiTheme="majorHAnsi" w:hAnsiTheme="majorHAnsi" w:cstheme="majorHAnsi"/>
          <w:sz w:val="12"/>
        </w:rPr>
        <w:t>ching</w:t>
      </w:r>
      <w:proofErr w:type="spellEnd"/>
      <w:r w:rsidRPr="00A24C1F">
        <w:rPr>
          <w:rFonts w:asciiTheme="majorHAnsi" w:hAnsiTheme="majorHAnsi" w:cstheme="majorHAnsi"/>
          <w:sz w:val="12"/>
        </w:rPr>
        <w:t xml:space="preserve"> does eschew the stimulation of a desire for products that are hard to get). Nor do Taoists necessarily espouse the planned production and distribution policies that altruistic socialists find </w:t>
      </w:r>
      <w:r w:rsidRPr="00A24C1F">
        <w:rPr>
          <w:rFonts w:asciiTheme="majorHAnsi" w:hAnsiTheme="majorHAnsi" w:cstheme="majorHAnsi"/>
          <w:sz w:val="12"/>
        </w:rPr>
        <w:lastRenderedPageBreak/>
        <w:t xml:space="preserve">most congenial </w:t>
      </w:r>
      <w:proofErr w:type="gramStart"/>
      <w:r w:rsidRPr="00A24C1F">
        <w:rPr>
          <w:rFonts w:asciiTheme="majorHAnsi" w:hAnsiTheme="majorHAnsi" w:cstheme="majorHAnsi"/>
          <w:sz w:val="12"/>
        </w:rPr>
        <w:t>either (</w:t>
      </w:r>
      <w:proofErr w:type="gramEnd"/>
      <w:r w:rsidRPr="00A24C1F">
        <w:rPr>
          <w:rFonts w:asciiTheme="majorHAnsi" w:hAnsiTheme="majorHAnsi" w:cstheme="majorHAnsi"/>
          <w:sz w:val="12"/>
        </w:rPr>
        <w:t xml:space="preserve">though the Tao </w:t>
      </w:r>
      <w:proofErr w:type="spellStart"/>
      <w:r w:rsidRPr="00A24C1F">
        <w:rPr>
          <w:rFonts w:asciiTheme="majorHAnsi" w:hAnsiTheme="majorHAnsi" w:cstheme="majorHAnsi"/>
          <w:sz w:val="12"/>
        </w:rPr>
        <w:t>te</w:t>
      </w:r>
      <w:proofErr w:type="spellEnd"/>
      <w:r w:rsidRPr="00A24C1F">
        <w:rPr>
          <w:rFonts w:asciiTheme="majorHAnsi" w:hAnsiTheme="majorHAnsi" w:cstheme="majorHAnsi"/>
          <w:sz w:val="12"/>
        </w:rPr>
        <w:t xml:space="preserve"> </w:t>
      </w:r>
      <w:proofErr w:type="spellStart"/>
      <w:r w:rsidRPr="00A24C1F">
        <w:rPr>
          <w:rFonts w:asciiTheme="majorHAnsi" w:hAnsiTheme="majorHAnsi" w:cstheme="majorHAnsi"/>
          <w:sz w:val="12"/>
        </w:rPr>
        <w:t>ching</w:t>
      </w:r>
      <w:proofErr w:type="spellEnd"/>
      <w:r w:rsidRPr="00A24C1F">
        <w:rPr>
          <w:rFonts w:asciiTheme="majorHAnsi" w:hAnsiTheme="majorHAnsi" w:cstheme="majorHAnsi"/>
          <w:sz w:val="12"/>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A24C1F">
        <w:rPr>
          <w:rFonts w:asciiTheme="majorHAnsi" w:hAnsiTheme="majorHAnsi" w:cstheme="majorHAnsi"/>
          <w:sz w:val="12"/>
        </w:rPr>
        <w:t>wu-wei</w:t>
      </w:r>
      <w:proofErr w:type="spellEnd"/>
      <w:r w:rsidRPr="00A24C1F">
        <w:rPr>
          <w:rFonts w:asciiTheme="majorHAnsi" w:hAnsiTheme="majorHAnsi" w:cstheme="majorHAnsi"/>
          <w:sz w:val="12"/>
        </w:rPr>
        <w:t xml:space="preserve"> frees us from the constraints these languages impose. This does not mean that </w:t>
      </w:r>
      <w:proofErr w:type="spellStart"/>
      <w:r w:rsidRPr="00A24C1F">
        <w:rPr>
          <w:rFonts w:asciiTheme="majorHAnsi" w:hAnsiTheme="majorHAnsi" w:cstheme="majorHAnsi"/>
          <w:sz w:val="12"/>
        </w:rPr>
        <w:t>wu-wei</w:t>
      </w:r>
      <w:proofErr w:type="spellEnd"/>
      <w:r w:rsidRPr="00A24C1F">
        <w:rPr>
          <w:rFonts w:asciiTheme="majorHAnsi" w:hAnsiTheme="majorHAnsi" w:cstheme="majorHAnsi"/>
          <w:sz w:val="12"/>
        </w:rPr>
        <w:t xml:space="preserve"> prescribes set developmental policies of some other </w:t>
      </w:r>
      <w:proofErr w:type="gramStart"/>
      <w:r w:rsidRPr="00A24C1F">
        <w:rPr>
          <w:rFonts w:asciiTheme="majorHAnsi" w:hAnsiTheme="majorHAnsi" w:cstheme="majorHAnsi"/>
          <w:sz w:val="12"/>
        </w:rPr>
        <w:t>kind, or</w:t>
      </w:r>
      <w:proofErr w:type="gramEnd"/>
      <w:r w:rsidRPr="00A24C1F">
        <w:rPr>
          <w:rFonts w:asciiTheme="majorHAnsi" w:hAnsiTheme="majorHAnsi" w:cstheme="majorHAnsi"/>
          <w:sz w:val="12"/>
        </w:rPr>
        <w:t xml:space="preserve"> has a solution it can bring to bear upon a specific famine (though Taoism does enjoin us to be frugal and content, foster the welfare of ordinary people, and not exalt riches). It does mean that </w:t>
      </w:r>
      <w:proofErr w:type="spellStart"/>
      <w:r w:rsidRPr="00A24C1F">
        <w:rPr>
          <w:rFonts w:asciiTheme="majorHAnsi" w:hAnsiTheme="majorHAnsi" w:cstheme="majorHAnsi"/>
          <w:sz w:val="12"/>
        </w:rPr>
        <w:t>wu-wei</w:t>
      </w:r>
      <w:proofErr w:type="spellEnd"/>
      <w:r w:rsidRPr="00A24C1F">
        <w:rPr>
          <w:rFonts w:asciiTheme="majorHAnsi" w:hAnsiTheme="majorHAnsi" w:cstheme="majorHAnsi"/>
          <w:sz w:val="12"/>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A24C1F">
        <w:rPr>
          <w:rFonts w:asciiTheme="majorHAnsi" w:hAnsiTheme="majorHAnsi" w:cstheme="majorHAnsi"/>
          <w:sz w:val="12"/>
        </w:rPr>
        <w:t>wu-wei</w:t>
      </w:r>
      <w:proofErr w:type="spellEnd"/>
      <w:r w:rsidRPr="00A24C1F">
        <w:rPr>
          <w:rFonts w:asciiTheme="majorHAnsi" w:hAnsiTheme="majorHAnsi" w:cstheme="majorHAnsi"/>
          <w:sz w:val="12"/>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w:t>
      </w:r>
      <w:proofErr w:type="gramStart"/>
      <w:r w:rsidRPr="00A24C1F">
        <w:rPr>
          <w:rFonts w:asciiTheme="majorHAnsi" w:hAnsiTheme="majorHAnsi" w:cstheme="majorHAnsi"/>
          <w:sz w:val="12"/>
        </w:rPr>
        <w:t>particular policy</w:t>
      </w:r>
      <w:proofErr w:type="gramEnd"/>
      <w:r w:rsidRPr="00A24C1F">
        <w:rPr>
          <w:rFonts w:asciiTheme="majorHAnsi" w:hAnsiTheme="majorHAnsi" w:cstheme="majorHAnsi"/>
          <w:sz w:val="12"/>
        </w:rPr>
        <w:t xml:space="preserve"> or policies. Indeed, </w:t>
      </w:r>
      <w:r w:rsidRPr="00A24C1F">
        <w:rPr>
          <w:rStyle w:val="Emphasis"/>
          <w:rFonts w:asciiTheme="majorHAnsi" w:hAnsiTheme="majorHAnsi" w:cstheme="majorHAnsi"/>
          <w:highlight w:val="cyan"/>
        </w:rPr>
        <w:t>it enjoins us not to get caught up in the conventional thinking that these rationalist ways of talking about the self-in-world-society represent</w:t>
      </w:r>
      <w:r w:rsidRPr="00A24C1F">
        <w:rPr>
          <w:rFonts w:asciiTheme="majorHAnsi" w:hAnsiTheme="majorHAnsi" w:cstheme="majorHAnsi"/>
          <w:sz w:val="12"/>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A24C1F">
        <w:rPr>
          <w:rFonts w:asciiTheme="majorHAnsi" w:hAnsiTheme="majorHAnsi" w:cstheme="majorHAnsi"/>
          <w:sz w:val="12"/>
        </w:rPr>
        <w:t>marxists</w:t>
      </w:r>
      <w:proofErr w:type="spellEnd"/>
      <w:r w:rsidRPr="00A24C1F">
        <w:rPr>
          <w:rFonts w:asciiTheme="majorHAnsi" w:hAnsiTheme="majorHAnsi" w:cstheme="majorHAnsi"/>
          <w:sz w:val="12"/>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A24C1F">
        <w:rPr>
          <w:rFonts w:asciiTheme="majorHAnsi" w:hAnsiTheme="majorHAnsi" w:cstheme="majorHAnsi"/>
          <w:sz w:val="12"/>
        </w:rPr>
        <w:t>marxists</w:t>
      </w:r>
      <w:proofErr w:type="spellEnd"/>
      <w:r w:rsidRPr="00A24C1F">
        <w:rPr>
          <w:rFonts w:asciiTheme="majorHAnsi" w:hAnsiTheme="majorHAnsi" w:cstheme="majorHAnsi"/>
          <w:sz w:val="12"/>
        </w:rPr>
        <w:t xml:space="preserve"> add a mentalist note to this story to account for the hegemonic power of the ruling class, and its capacity to craft a concept of global security that serves its </w:t>
      </w:r>
      <w:proofErr w:type="gramStart"/>
      <w:r w:rsidRPr="00A24C1F">
        <w:rPr>
          <w:rFonts w:asciiTheme="majorHAnsi" w:hAnsiTheme="majorHAnsi" w:cstheme="majorHAnsi"/>
          <w:sz w:val="12"/>
        </w:rPr>
        <w:t>particular interests</w:t>
      </w:r>
      <w:proofErr w:type="gramEnd"/>
      <w:r w:rsidRPr="00A24C1F">
        <w:rPr>
          <w:rFonts w:asciiTheme="majorHAnsi" w:hAnsiTheme="majorHAnsi" w:cstheme="majorHAnsi"/>
          <w:sz w:val="12"/>
        </w:rPr>
        <w:t xml:space="preserve">. Taoist spontaneity is radically different in that it does not portend any </w:t>
      </w:r>
      <w:proofErr w:type="gramStart"/>
      <w:r w:rsidRPr="00A24C1F">
        <w:rPr>
          <w:rFonts w:asciiTheme="majorHAnsi" w:hAnsiTheme="majorHAnsi" w:cstheme="majorHAnsi"/>
          <w:sz w:val="12"/>
        </w:rPr>
        <w:t>particular alternative</w:t>
      </w:r>
      <w:proofErr w:type="gramEnd"/>
      <w:r w:rsidRPr="00A24C1F">
        <w:rPr>
          <w:rFonts w:asciiTheme="majorHAnsi" w:hAnsiTheme="majorHAnsi" w:cstheme="majorHAnsi"/>
          <w:sz w:val="12"/>
        </w:rPr>
        <w:t xml:space="preserve"> to the analytic certainties (neo)</w:t>
      </w:r>
      <w:proofErr w:type="spellStart"/>
      <w:r w:rsidRPr="00A24C1F">
        <w:rPr>
          <w:rFonts w:asciiTheme="majorHAnsi" w:hAnsiTheme="majorHAnsi" w:cstheme="majorHAnsi"/>
          <w:sz w:val="12"/>
        </w:rPr>
        <w:t>marxist</w:t>
      </w:r>
      <w:proofErr w:type="spellEnd"/>
      <w:r w:rsidRPr="00A24C1F">
        <w:rPr>
          <w:rFonts w:asciiTheme="majorHAnsi" w:hAnsiTheme="majorHAnsi" w:cstheme="majorHAnsi"/>
          <w:sz w:val="12"/>
        </w:rPr>
        <w:t xml:space="preserve"> doctrines represent. Nor does it preclude the policies they prescribe or proscribe. Wu-</w:t>
      </w:r>
      <w:proofErr w:type="spellStart"/>
      <w:r w:rsidRPr="00A24C1F">
        <w:rPr>
          <w:rFonts w:asciiTheme="majorHAnsi" w:hAnsiTheme="majorHAnsi" w:cstheme="majorHAnsi"/>
          <w:sz w:val="12"/>
        </w:rPr>
        <w:t>wei</w:t>
      </w:r>
      <w:proofErr w:type="spellEnd"/>
      <w:r w:rsidRPr="00A24C1F">
        <w:rPr>
          <w:rFonts w:asciiTheme="majorHAnsi" w:hAnsiTheme="majorHAnsi" w:cstheme="majorHAnsi"/>
          <w:sz w:val="12"/>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w:t>
      </w:r>
      <w:proofErr w:type="gramStart"/>
      <w:r w:rsidRPr="00A24C1F">
        <w:rPr>
          <w:rFonts w:asciiTheme="majorHAnsi" w:hAnsiTheme="majorHAnsi" w:cstheme="majorHAnsi"/>
          <w:sz w:val="12"/>
        </w:rPr>
        <w:t>mentally-made</w:t>
      </w:r>
      <w:proofErr w:type="gramEnd"/>
      <w:r w:rsidRPr="00A24C1F">
        <w:rPr>
          <w:rFonts w:asciiTheme="majorHAnsi" w:hAnsiTheme="majorHAnsi" w:cstheme="majorHAnsi"/>
          <w:sz w:val="12"/>
        </w:rPr>
        <w:t xml:space="preserve"> component to them all. Taoism can look very similar, particularly when we find the Tao </w:t>
      </w:r>
      <w:proofErr w:type="spellStart"/>
      <w:r w:rsidRPr="00A24C1F">
        <w:rPr>
          <w:rFonts w:asciiTheme="majorHAnsi" w:hAnsiTheme="majorHAnsi" w:cstheme="majorHAnsi"/>
          <w:sz w:val="12"/>
        </w:rPr>
        <w:t>te</w:t>
      </w:r>
      <w:proofErr w:type="spellEnd"/>
      <w:r w:rsidRPr="00A24C1F">
        <w:rPr>
          <w:rFonts w:asciiTheme="majorHAnsi" w:hAnsiTheme="majorHAnsi" w:cstheme="majorHAnsi"/>
          <w:sz w:val="12"/>
        </w:rPr>
        <w:t xml:space="preserve"> </w:t>
      </w:r>
      <w:proofErr w:type="spellStart"/>
      <w:r w:rsidRPr="00A24C1F">
        <w:rPr>
          <w:rFonts w:asciiTheme="majorHAnsi" w:hAnsiTheme="majorHAnsi" w:cstheme="majorHAnsi"/>
          <w:sz w:val="12"/>
        </w:rPr>
        <w:t>ching</w:t>
      </w:r>
      <w:proofErr w:type="spellEnd"/>
      <w:r w:rsidRPr="00A24C1F">
        <w:rPr>
          <w:rFonts w:asciiTheme="majorHAnsi" w:hAnsiTheme="majorHAnsi" w:cstheme="majorHAnsi"/>
          <w:sz w:val="12"/>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A24C1F">
        <w:rPr>
          <w:rFonts w:asciiTheme="majorHAnsi" w:hAnsiTheme="majorHAnsi" w:cstheme="majorHAnsi"/>
          <w:sz w:val="12"/>
        </w:rPr>
        <w:t>sacralist</w:t>
      </w:r>
      <w:proofErr w:type="spellEnd"/>
      <w:r w:rsidRPr="00A24C1F">
        <w:rPr>
          <w:rFonts w:asciiTheme="majorHAnsi" w:hAnsiTheme="majorHAnsi" w:cstheme="majorHAnsi"/>
          <w:sz w:val="12"/>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w:t>
      </w:r>
      <w:proofErr w:type="gramStart"/>
      <w:r w:rsidRPr="00A24C1F">
        <w:rPr>
          <w:rFonts w:asciiTheme="majorHAnsi" w:hAnsiTheme="majorHAnsi" w:cstheme="majorHAnsi"/>
          <w:sz w:val="12"/>
        </w:rPr>
        <w:t>The</w:t>
      </w:r>
      <w:proofErr w:type="gramEnd"/>
      <w:r w:rsidRPr="00A24C1F">
        <w:rPr>
          <w:rFonts w:asciiTheme="majorHAnsi" w:hAnsiTheme="majorHAnsi" w:cstheme="majorHAnsi"/>
          <w:sz w:val="12"/>
        </w:rPr>
        <w:t xml:space="preserve"> dominant (though not necessarily the most important) language spoken about contemporary world affairs is the (neo)realist one. It articulates </w:t>
      </w:r>
      <w:proofErr w:type="gramStart"/>
      <w:r w:rsidRPr="00A24C1F">
        <w:rPr>
          <w:rFonts w:asciiTheme="majorHAnsi" w:hAnsiTheme="majorHAnsi" w:cstheme="majorHAnsi"/>
          <w:sz w:val="12"/>
        </w:rPr>
        <w:t>all of</w:t>
      </w:r>
      <w:proofErr w:type="gramEnd"/>
      <w:r w:rsidRPr="00A24C1F">
        <w:rPr>
          <w:rFonts w:asciiTheme="majorHAnsi" w:hAnsiTheme="majorHAnsi" w:cstheme="majorHAnsi"/>
          <w:sz w:val="12"/>
        </w:rPr>
        <w:t xml:space="preserve"> our dog-eat-dog notions about an anarchic world system, and global and regional balances of power. Compare the concept of </w:t>
      </w:r>
      <w:proofErr w:type="spellStart"/>
      <w:r w:rsidRPr="00A24C1F">
        <w:rPr>
          <w:rFonts w:asciiTheme="majorHAnsi" w:hAnsiTheme="majorHAnsi" w:cstheme="majorHAnsi"/>
          <w:sz w:val="12"/>
        </w:rPr>
        <w:t>wu-wei</w:t>
      </w:r>
      <w:proofErr w:type="spellEnd"/>
      <w:r w:rsidRPr="00A24C1F">
        <w:rPr>
          <w:rFonts w:asciiTheme="majorHAnsi" w:hAnsiTheme="majorHAnsi" w:cstheme="majorHAnsi"/>
          <w:sz w:val="12"/>
        </w:rPr>
        <w:t xml:space="preserve">.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w:t>
      </w:r>
      <w:proofErr w:type="gramStart"/>
      <w:r w:rsidRPr="00A24C1F">
        <w:rPr>
          <w:rFonts w:asciiTheme="majorHAnsi" w:hAnsiTheme="majorHAnsi" w:cstheme="majorHAnsi"/>
          <w:sz w:val="12"/>
        </w:rPr>
        <w:t>hand</w:t>
      </w:r>
      <w:proofErr w:type="gramEnd"/>
      <w:r w:rsidRPr="00A24C1F">
        <w:rPr>
          <w:rFonts w:asciiTheme="majorHAnsi" w:hAnsiTheme="majorHAnsi" w:cstheme="majorHAnsi"/>
          <w:sz w:val="12"/>
        </w:rPr>
        <w:t xml:space="preserve"> </w:t>
      </w:r>
      <w:r w:rsidRPr="00A24C1F">
        <w:rPr>
          <w:rStyle w:val="Emphasis"/>
          <w:rFonts w:asciiTheme="majorHAnsi" w:hAnsiTheme="majorHAnsi" w:cstheme="majorHAnsi"/>
          <w:highlight w:val="cyan"/>
        </w:rPr>
        <w:t xml:space="preserve">we have the Taoist determination to make no such assumptions and accept no such constraints. </w:t>
      </w:r>
      <w:r w:rsidRPr="00A24C1F">
        <w:rPr>
          <w:rFonts w:asciiTheme="majorHAnsi" w:hAnsiTheme="majorHAnsi" w:cstheme="majorHAnsi"/>
          <w:sz w:val="12"/>
        </w:rPr>
        <w:t>We have clear but not dogmatic opposition to conquest by force of arms.</w:t>
      </w:r>
      <w:r w:rsidRPr="00A24C1F">
        <w:rPr>
          <w:rStyle w:val="Emphasis"/>
          <w:rFonts w:asciiTheme="majorHAnsi" w:hAnsiTheme="majorHAnsi" w:cstheme="majorHAnsi"/>
          <w:highlight w:val="cyan"/>
        </w:rPr>
        <w:t xml:space="preserve"> We have the decision to be as flexible as possible about what </w:t>
      </w:r>
      <w:r w:rsidRPr="00A24C1F">
        <w:rPr>
          <w:rFonts w:asciiTheme="majorHAnsi" w:hAnsiTheme="majorHAnsi" w:cstheme="majorHAnsi"/>
          <w:sz w:val="12"/>
        </w:rPr>
        <w:t>foreign</w:t>
      </w:r>
      <w:r w:rsidRPr="00A24C1F">
        <w:rPr>
          <w:rStyle w:val="Emphasis"/>
          <w:rFonts w:asciiTheme="majorHAnsi" w:hAnsiTheme="majorHAnsi" w:cstheme="majorHAnsi"/>
          <w:highlight w:val="cyan"/>
        </w:rPr>
        <w:t xml:space="preserve"> policies to adopt</w:t>
      </w:r>
      <w:r w:rsidRPr="00A24C1F">
        <w:rPr>
          <w:rFonts w:asciiTheme="majorHAnsi" w:hAnsiTheme="majorHAnsi" w:cstheme="majorHAnsi"/>
          <w:sz w:val="12"/>
        </w:rPr>
        <w:t xml:space="preserve">, and how to implement them. We have the determination to act or react with profound, indeed sacral spontaneity. Rationalists aptly point out that </w:t>
      </w:r>
      <w:r w:rsidRPr="00A24C1F">
        <w:rPr>
          <w:rStyle w:val="Emphasis"/>
          <w:rFonts w:asciiTheme="majorHAnsi" w:hAnsiTheme="majorHAnsi" w:cstheme="majorHAnsi"/>
          <w:highlight w:val="cyan"/>
        </w:rPr>
        <w:t>anything less than sacral spontaneity is likely to fall flat on its face</w:t>
      </w:r>
      <w:r w:rsidRPr="00A24C1F">
        <w:rPr>
          <w:rFonts w:asciiTheme="majorHAnsi" w:hAnsiTheme="majorHAnsi" w:cstheme="majorHAnsi"/>
          <w:sz w:val="12"/>
        </w:rPr>
        <w:t xml:space="preserve">. While we wrestle with whether we are profound enough, however, we can always, as the Tao </w:t>
      </w:r>
      <w:proofErr w:type="spellStart"/>
      <w:r w:rsidRPr="00A24C1F">
        <w:rPr>
          <w:rFonts w:asciiTheme="majorHAnsi" w:hAnsiTheme="majorHAnsi" w:cstheme="majorHAnsi"/>
          <w:sz w:val="12"/>
        </w:rPr>
        <w:t>te</w:t>
      </w:r>
      <w:proofErr w:type="spellEnd"/>
      <w:r w:rsidRPr="00A24C1F">
        <w:rPr>
          <w:rFonts w:asciiTheme="majorHAnsi" w:hAnsiTheme="majorHAnsi" w:cstheme="majorHAnsi"/>
          <w:sz w:val="12"/>
        </w:rPr>
        <w:t xml:space="preserve"> </w:t>
      </w:r>
      <w:proofErr w:type="spellStart"/>
      <w:r w:rsidRPr="00A24C1F">
        <w:rPr>
          <w:rFonts w:asciiTheme="majorHAnsi" w:hAnsiTheme="majorHAnsi" w:cstheme="majorHAnsi"/>
          <w:sz w:val="12"/>
        </w:rPr>
        <w:t>ching</w:t>
      </w:r>
      <w:proofErr w:type="spellEnd"/>
      <w:r w:rsidRPr="00A24C1F">
        <w:rPr>
          <w:rFonts w:asciiTheme="majorHAnsi" w:hAnsiTheme="majorHAnsi" w:cstheme="majorHAnsi"/>
          <w:sz w:val="12"/>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A24C1F">
        <w:rPr>
          <w:rFonts w:asciiTheme="majorHAnsi" w:hAnsiTheme="majorHAnsi" w:cstheme="majorHAnsi"/>
          <w:sz w:val="12"/>
        </w:rPr>
        <w:t>wu-wei</w:t>
      </w:r>
      <w:proofErr w:type="spellEnd"/>
      <w:r w:rsidRPr="00A24C1F">
        <w:rPr>
          <w:rFonts w:asciiTheme="majorHAnsi" w:hAnsiTheme="majorHAnsi" w:cstheme="majorHAnsi"/>
          <w:sz w:val="12"/>
        </w:rPr>
        <w:t xml:space="preserve"> apply here? Human warring is regularly </w:t>
      </w:r>
      <w:proofErr w:type="spellStart"/>
      <w:r w:rsidRPr="00A24C1F">
        <w:rPr>
          <w:rFonts w:asciiTheme="majorHAnsi" w:hAnsiTheme="majorHAnsi" w:cstheme="majorHAnsi"/>
          <w:sz w:val="12"/>
        </w:rPr>
        <w:t>analysed</w:t>
      </w:r>
      <w:proofErr w:type="spellEnd"/>
      <w:r w:rsidRPr="00A24C1F">
        <w:rPr>
          <w:rFonts w:asciiTheme="majorHAnsi" w:hAnsiTheme="majorHAnsi" w:cstheme="majorHAnsi"/>
          <w:sz w:val="12"/>
        </w:rPr>
        <w:t xml:space="preserve"> rationally in terms of a range of causes, </w:t>
      </w:r>
      <w:proofErr w:type="gramStart"/>
      <w:r w:rsidRPr="00A24C1F">
        <w:rPr>
          <w:rFonts w:asciiTheme="majorHAnsi" w:hAnsiTheme="majorHAnsi" w:cstheme="majorHAnsi"/>
          <w:sz w:val="12"/>
        </w:rPr>
        <w:t>kinds</w:t>
      </w:r>
      <w:proofErr w:type="gramEnd"/>
      <w:r w:rsidRPr="00A24C1F">
        <w:rPr>
          <w:rFonts w:asciiTheme="majorHAnsi" w:hAnsiTheme="majorHAnsi" w:cstheme="majorHAnsi"/>
          <w:sz w:val="12"/>
        </w:rPr>
        <w:t xml:space="preserve"> and consequences. The results of these analyses are used to plan appropriate politico-strategic practices, whether of an offensive, defensive, or pre-emptive kind. Human warring can also be </w:t>
      </w:r>
      <w:proofErr w:type="spellStart"/>
      <w:r w:rsidRPr="00A24C1F">
        <w:rPr>
          <w:rFonts w:asciiTheme="majorHAnsi" w:hAnsiTheme="majorHAnsi" w:cstheme="majorHAnsi"/>
          <w:sz w:val="12"/>
        </w:rPr>
        <w:t>analysed</w:t>
      </w:r>
      <w:proofErr w:type="spellEnd"/>
      <w:r w:rsidRPr="00A24C1F">
        <w:rPr>
          <w:rFonts w:asciiTheme="majorHAnsi" w:hAnsiTheme="majorHAnsi" w:cstheme="majorHAnsi"/>
          <w:sz w:val="12"/>
        </w:rPr>
        <w:t xml:space="preserve"> by meditating, however – that is, by not cogitating so self-consciously upon the ways in which we relate to each other and the world. The results of these meditations can then be used to practice neither offence, </w:t>
      </w:r>
      <w:proofErr w:type="spellStart"/>
      <w:r w:rsidRPr="00A24C1F">
        <w:rPr>
          <w:rFonts w:asciiTheme="majorHAnsi" w:hAnsiTheme="majorHAnsi" w:cstheme="majorHAnsi"/>
          <w:sz w:val="12"/>
        </w:rPr>
        <w:t>defence</w:t>
      </w:r>
      <w:proofErr w:type="spellEnd"/>
      <w:r w:rsidRPr="00A24C1F">
        <w:rPr>
          <w:rFonts w:asciiTheme="majorHAnsi" w:hAnsiTheme="majorHAnsi" w:cstheme="majorHAnsi"/>
          <w:sz w:val="12"/>
        </w:rPr>
        <w:t xml:space="preserve">, or preemption, but a kind of watchfulness, a kind of non-anticipation, a way of being in the world-moment that is </w:t>
      </w:r>
      <w:proofErr w:type="spellStart"/>
      <w:r w:rsidRPr="00A24C1F">
        <w:rPr>
          <w:rFonts w:asciiTheme="majorHAnsi" w:hAnsiTheme="majorHAnsi" w:cstheme="majorHAnsi"/>
          <w:sz w:val="12"/>
        </w:rPr>
        <w:t>equaniminous</w:t>
      </w:r>
      <w:proofErr w:type="spellEnd"/>
      <w:r w:rsidRPr="00A24C1F">
        <w:rPr>
          <w:rFonts w:asciiTheme="majorHAnsi" w:hAnsiTheme="majorHAnsi" w:cstheme="majorHAnsi"/>
          <w:sz w:val="12"/>
        </w:rPr>
        <w:t xml:space="preserve">, open, and aware. The latter is the one that </w:t>
      </w:r>
      <w:proofErr w:type="spellStart"/>
      <w:r w:rsidRPr="00A24C1F">
        <w:rPr>
          <w:rFonts w:asciiTheme="majorHAnsi" w:hAnsiTheme="majorHAnsi" w:cstheme="majorHAnsi"/>
          <w:sz w:val="12"/>
        </w:rPr>
        <w:t>wu-wei</w:t>
      </w:r>
      <w:proofErr w:type="spellEnd"/>
      <w:r w:rsidRPr="00A24C1F">
        <w:rPr>
          <w:rFonts w:asciiTheme="majorHAnsi" w:hAnsiTheme="majorHAnsi" w:cstheme="majorHAnsi"/>
          <w:sz w:val="12"/>
        </w:rPr>
        <w:t xml:space="preserve"> exemplifies. It would be worthy but fruitless to try and deal with world conflict </w:t>
      </w:r>
    </w:p>
    <w:p w14:paraId="68C983E3" w14:textId="77777777" w:rsidR="00A24C1F" w:rsidRPr="00A24C1F" w:rsidRDefault="00A24C1F" w:rsidP="00A24C1F">
      <w:pPr>
        <w:pStyle w:val="Heading4"/>
        <w:rPr>
          <w:rFonts w:asciiTheme="majorHAnsi" w:hAnsiTheme="majorHAnsi" w:cstheme="majorHAnsi"/>
        </w:rPr>
      </w:pPr>
      <w:r w:rsidRPr="00A24C1F">
        <w:rPr>
          <w:rFonts w:asciiTheme="majorHAnsi" w:hAnsiTheme="majorHAnsi" w:cstheme="majorHAnsi"/>
        </w:rPr>
        <w:t>Modernist IR lets problems get big before it addresses them, stimulates needless desire, and prohibits spontaneity through legislated morality</w:t>
      </w:r>
    </w:p>
    <w:p w14:paraId="15D59B38" w14:textId="77777777" w:rsidR="00A24C1F" w:rsidRPr="00A24C1F" w:rsidRDefault="00A24C1F" w:rsidP="00A24C1F">
      <w:pPr>
        <w:rPr>
          <w:rFonts w:asciiTheme="majorHAnsi" w:hAnsiTheme="majorHAnsi" w:cstheme="majorHAnsi"/>
        </w:rPr>
      </w:pPr>
      <w:r w:rsidRPr="00A24C1F">
        <w:rPr>
          <w:rStyle w:val="Style13ptBold"/>
          <w:rFonts w:asciiTheme="majorHAnsi" w:hAnsiTheme="majorHAnsi" w:cstheme="majorHAnsi"/>
        </w:rPr>
        <w:t>Pettman 05</w:t>
      </w:r>
      <w:r w:rsidRPr="00A24C1F">
        <w:rPr>
          <w:rFonts w:asciiTheme="majorHAnsi" w:hAnsiTheme="majorHAnsi" w:cstheme="majorHAnsi"/>
        </w:rPr>
        <w:t xml:space="preserve">, Ralf Pettman, Taoism and The Concept of Global Security, International Relations of the Asian-Pacific, 2005, </w:t>
      </w:r>
      <w:hyperlink r:id="rId12" w:history="1">
        <w:r w:rsidRPr="00A24C1F">
          <w:rPr>
            <w:rStyle w:val="Hyperlink"/>
            <w:rFonts w:asciiTheme="majorHAnsi" w:hAnsiTheme="majorHAnsi" w:cstheme="majorHAnsi"/>
          </w:rPr>
          <w:t>https://sci-hub.se/https://doi.org/10.1093/irap/lci103</w:t>
        </w:r>
      </w:hyperlink>
      <w:r w:rsidRPr="00A24C1F">
        <w:rPr>
          <w:rFonts w:asciiTheme="majorHAnsi" w:hAnsiTheme="majorHAnsi" w:cstheme="majorHAnsi"/>
        </w:rPr>
        <w:t>, bracketed for gendered language, r0w@n</w:t>
      </w:r>
    </w:p>
    <w:p w14:paraId="3EB08192" w14:textId="77777777" w:rsidR="00A24C1F" w:rsidRPr="00A24C1F" w:rsidRDefault="00A24C1F" w:rsidP="00A24C1F">
      <w:pPr>
        <w:rPr>
          <w:rFonts w:asciiTheme="majorHAnsi" w:hAnsiTheme="majorHAnsi" w:cstheme="majorHAnsi"/>
          <w:sz w:val="16"/>
        </w:rPr>
      </w:pPr>
      <w:r w:rsidRPr="00A24C1F">
        <w:rPr>
          <w:rFonts w:asciiTheme="majorHAnsi" w:hAnsiTheme="majorHAnsi" w:cstheme="majorHAnsi"/>
          <w:sz w:val="16"/>
        </w:rPr>
        <w:t xml:space="preserve">Specific comparisons of Taoist and non-Taoist approaches to global security Having briefly tried to define Taoism and the </w:t>
      </w:r>
      <w:proofErr w:type="gramStart"/>
      <w:r w:rsidRPr="00A24C1F">
        <w:rPr>
          <w:rFonts w:asciiTheme="majorHAnsi" w:hAnsiTheme="majorHAnsi" w:cstheme="majorHAnsi"/>
          <w:sz w:val="16"/>
        </w:rPr>
        <w:t>Tao, and</w:t>
      </w:r>
      <w:proofErr w:type="gramEnd"/>
      <w:r w:rsidRPr="00A24C1F">
        <w:rPr>
          <w:rFonts w:asciiTheme="majorHAnsi" w:hAnsiTheme="majorHAnsi" w:cstheme="majorHAnsi"/>
          <w:sz w:val="16"/>
        </w:rPr>
        <w:t xml:space="preserve">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w:t>
      </w:r>
      <w:proofErr w:type="gramStart"/>
      <w:r w:rsidRPr="00A24C1F">
        <w:rPr>
          <w:rFonts w:asciiTheme="majorHAnsi" w:hAnsiTheme="majorHAnsi" w:cstheme="majorHAnsi"/>
          <w:sz w:val="16"/>
        </w:rPr>
        <w:t>The</w:t>
      </w:r>
      <w:proofErr w:type="gramEnd"/>
      <w:r w:rsidRPr="00A24C1F">
        <w:rPr>
          <w:rFonts w:asciiTheme="majorHAnsi" w:hAnsiTheme="majorHAnsi" w:cstheme="majorHAnsi"/>
          <w:sz w:val="16"/>
        </w:rPr>
        <w:t xml:space="preserve"> profundity of the concept of the Tao seems to preclude us from using Taoism to describe its meaning in logical, empirical, analytical terms. As a </w:t>
      </w:r>
      <w:proofErr w:type="gramStart"/>
      <w:r w:rsidRPr="00A24C1F">
        <w:rPr>
          <w:rFonts w:asciiTheme="majorHAnsi" w:hAnsiTheme="majorHAnsi" w:cstheme="majorHAnsi"/>
          <w:sz w:val="16"/>
        </w:rPr>
        <w:t>consequence</w:t>
      </w:r>
      <w:proofErr w:type="gramEnd"/>
      <w:r w:rsidRPr="00A24C1F">
        <w:rPr>
          <w:rFonts w:asciiTheme="majorHAnsi" w:hAnsiTheme="majorHAnsi" w:cstheme="majorHAnsi"/>
          <w:sz w:val="16"/>
        </w:rPr>
        <w:t xml:space="preserv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w:t>
      </w:r>
      <w:proofErr w:type="spellStart"/>
      <w:r w:rsidRPr="00A24C1F">
        <w:rPr>
          <w:rFonts w:asciiTheme="majorHAnsi" w:hAnsiTheme="majorHAnsi" w:cstheme="majorHAnsi"/>
          <w:sz w:val="16"/>
        </w:rPr>
        <w:t>neighbour</w:t>
      </w:r>
      <w:proofErr w:type="spellEnd"/>
      <w:r w:rsidRPr="00A24C1F">
        <w:rPr>
          <w:rFonts w:asciiTheme="majorHAnsi" w:hAnsiTheme="majorHAnsi" w:cstheme="majorHAnsi"/>
          <w:sz w:val="16"/>
        </w:rPr>
        <w:t xml:space="preserve"> looking under a lamplight some distance away. After asking what the drunk is doing, and where he lost his key, the </w:t>
      </w:r>
      <w:proofErr w:type="spellStart"/>
      <w:r w:rsidRPr="00A24C1F">
        <w:rPr>
          <w:rFonts w:asciiTheme="majorHAnsi" w:hAnsiTheme="majorHAnsi" w:cstheme="majorHAnsi"/>
          <w:sz w:val="16"/>
        </w:rPr>
        <w:t>neighbour</w:t>
      </w:r>
      <w:proofErr w:type="spellEnd"/>
      <w:r w:rsidRPr="00A24C1F">
        <w:rPr>
          <w:rFonts w:asciiTheme="majorHAnsi" w:hAnsiTheme="majorHAnsi" w:cstheme="majorHAnsi"/>
          <w:sz w:val="16"/>
        </w:rPr>
        <w:t xml:space="preserve"> then asks why the drunk is not looking outside his front door. The drunk replies to the effect that the light is brighter under the lamp. Taoism and the concept of global security 71 expressed in ‘stories, verses, </w:t>
      </w:r>
      <w:proofErr w:type="gramStart"/>
      <w:r w:rsidRPr="00A24C1F">
        <w:rPr>
          <w:rFonts w:asciiTheme="majorHAnsi" w:hAnsiTheme="majorHAnsi" w:cstheme="majorHAnsi"/>
          <w:sz w:val="16"/>
        </w:rPr>
        <w:t>maxims’</w:t>
      </w:r>
      <w:proofErr w:type="gramEnd"/>
      <w:r w:rsidRPr="00A24C1F">
        <w:rPr>
          <w:rFonts w:asciiTheme="majorHAnsi" w:hAnsiTheme="majorHAnsi" w:cstheme="majorHAnsi"/>
          <w:sz w:val="16"/>
        </w:rPr>
        <w:t xml:space="preserve"> and the like (Graham, 1989, pp. 199– 200; Giles, 1961 [1889]) If historically or philosophically minded, they will want to be more systematic. If positivists, they will want to use the hypothetico-deductive method. So let us be clear. Rationalism, which is the doctrine within which most thinking and practice about the concept of global security is currently done, prioritizes reason as an </w:t>
      </w:r>
      <w:proofErr w:type="gramStart"/>
      <w:r w:rsidRPr="00A24C1F">
        <w:rPr>
          <w:rFonts w:asciiTheme="majorHAnsi" w:hAnsiTheme="majorHAnsi" w:cstheme="majorHAnsi"/>
          <w:sz w:val="16"/>
        </w:rPr>
        <w:t>end in itself</w:t>
      </w:r>
      <w:proofErr w:type="gramEnd"/>
      <w:r w:rsidRPr="00A24C1F">
        <w:rPr>
          <w:rFonts w:asciiTheme="majorHAnsi" w:hAnsiTheme="majorHAnsi" w:cstheme="majorHAnsi"/>
          <w:sz w:val="16"/>
        </w:rPr>
        <w:t xml:space="preserve">. Taoism, which is the doctrine I am trying to bring to bear upon the rationalist construction of this concept, is a way of thinking and practice that does not. It prioritizes sacral (and in this instance, Taoist) insights instead. These two are seemingly incommensurable. They would seem to represent an unbridgeable epistemological divide. Their protagonists not only talk different analytical languages, they talk past each other as well, which is just what I want to prevent, not just because I do not like dialogues of the deaf, but more importantly, because I think it </w:t>
      </w:r>
      <w:r w:rsidRPr="00A24C1F">
        <w:rPr>
          <w:rFonts w:asciiTheme="majorHAnsi" w:hAnsiTheme="majorHAnsi" w:cstheme="majorHAnsi"/>
          <w:sz w:val="16"/>
        </w:rPr>
        <w:lastRenderedPageBreak/>
        <w:t xml:space="preserve">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rationalism is compromised at its root by the kind of self that is required if rationalism is to succeed. I argued that the individuated self – at one mind’s remove from the community – is objectifying. This self is created in turn by learning to be mentally distanced from the communalist context into which ‘one’ was born. Rationalism valorizes this individuated self, typically turning it into a primary normative purpose. Because this bias is built into rationalism itself, and because it limits and distorts so thoroughly what rationalism can do, we </w:t>
      </w:r>
      <w:proofErr w:type="gramStart"/>
      <w:r w:rsidRPr="00A24C1F">
        <w:rPr>
          <w:rFonts w:asciiTheme="majorHAnsi" w:hAnsiTheme="majorHAnsi" w:cstheme="majorHAnsi"/>
          <w:sz w:val="16"/>
        </w:rPr>
        <w:t>have to</w:t>
      </w:r>
      <w:proofErr w:type="gramEnd"/>
      <w:r w:rsidRPr="00A24C1F">
        <w:rPr>
          <w:rFonts w:asciiTheme="majorHAnsi" w:hAnsiTheme="majorHAnsi" w:cstheme="majorHAnsi"/>
          <w:sz w:val="16"/>
        </w:rPr>
        <w:t xml:space="preserve"> go outside rationalism to compensate for it. Otherwise, whenever we use rationalism, we will get the world right, but we will also get the world wrong.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w:t>
      </w:r>
      <w:proofErr w:type="spellStart"/>
      <w:r w:rsidRPr="00A24C1F">
        <w:rPr>
          <w:rFonts w:asciiTheme="majorHAnsi" w:hAnsiTheme="majorHAnsi" w:cstheme="majorHAnsi"/>
          <w:sz w:val="16"/>
        </w:rPr>
        <w:t>shal</w:t>
      </w:r>
      <w:proofErr w:type="spellEnd"/>
      <w:r w:rsidRPr="00A24C1F">
        <w:rPr>
          <w:rFonts w:asciiTheme="majorHAnsi" w:hAnsiTheme="majorHAnsi" w:cstheme="majorHAnsi"/>
          <w:sz w:val="16"/>
        </w:rPr>
        <w:t xml:space="preserve">- 72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w:t>
      </w:r>
      <w:proofErr w:type="gramStart"/>
      <w:r w:rsidRPr="00A24C1F">
        <w:rPr>
          <w:rFonts w:asciiTheme="majorHAnsi" w:hAnsiTheme="majorHAnsi" w:cstheme="majorHAnsi"/>
          <w:sz w:val="16"/>
        </w:rPr>
        <w:t>have to</w:t>
      </w:r>
      <w:proofErr w:type="gramEnd"/>
      <w:r w:rsidRPr="00A24C1F">
        <w:rPr>
          <w:rFonts w:asciiTheme="majorHAnsi" w:hAnsiTheme="majorHAnsi" w:cstheme="majorHAnsi"/>
          <w:sz w:val="16"/>
        </w:rPr>
        <w:t xml:space="preserve"> set the one up in opposition to the other. We do not have to abandon our regard for </w:t>
      </w:r>
      <w:proofErr w:type="spellStart"/>
      <w:r w:rsidRPr="00A24C1F">
        <w:rPr>
          <w:rFonts w:asciiTheme="majorHAnsi" w:hAnsiTheme="majorHAnsi" w:cstheme="majorHAnsi"/>
          <w:sz w:val="16"/>
        </w:rPr>
        <w:t>rigour</w:t>
      </w:r>
      <w:proofErr w:type="spellEnd"/>
      <w:r w:rsidRPr="00A24C1F">
        <w:rPr>
          <w:rFonts w:asciiTheme="majorHAnsi" w:hAnsiTheme="majorHAnsi" w:cstheme="majorHAnsi"/>
          <w:sz w:val="16"/>
        </w:rPr>
        <w:t xml:space="preserve">,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w:t>
      </w:r>
      <w:proofErr w:type="gramStart"/>
      <w:r w:rsidRPr="00A24C1F">
        <w:rPr>
          <w:rFonts w:asciiTheme="majorHAnsi" w:hAnsiTheme="majorHAnsi" w:cstheme="majorHAnsi"/>
          <w:sz w:val="16"/>
        </w:rPr>
        <w:t>project, and</w:t>
      </w:r>
      <w:proofErr w:type="gramEnd"/>
      <w:r w:rsidRPr="00A24C1F">
        <w:rPr>
          <w:rFonts w:asciiTheme="majorHAnsi" w:hAnsiTheme="majorHAnsi" w:cstheme="majorHAnsi"/>
          <w:sz w:val="16"/>
        </w:rPr>
        <w:t xml:space="preserve"> cast it in the light of the general Taoist knack for sacral spontaneity, we see at once how little this knack has to do with the rationalist way of thinking or being. Where the modernist/rationalist talks of empirical logic and scientific representation, the </w:t>
      </w:r>
      <w:proofErr w:type="spellStart"/>
      <w:r w:rsidRPr="00A24C1F">
        <w:rPr>
          <w:rFonts w:asciiTheme="majorHAnsi" w:hAnsiTheme="majorHAnsi" w:cstheme="majorHAnsi"/>
          <w:sz w:val="16"/>
        </w:rPr>
        <w:t>sacralist</w:t>
      </w:r>
      <w:proofErr w:type="spellEnd"/>
      <w:r w:rsidRPr="00A24C1F">
        <w:rPr>
          <w:rFonts w:asciiTheme="majorHAnsi" w:hAnsiTheme="majorHAnsi" w:cstheme="majorHAnsi"/>
          <w:sz w:val="16"/>
        </w:rPr>
        <w:t xml:space="preserve">/Taoist talks (in Graham’s terms, at least) of the rejection of empirical logic, and an ‘infinite regress, testing by tests which in the end are themselves untested’ (Graham, 7 Arriving at Taoist precepts requires the use of what </w:t>
      </w:r>
      <w:proofErr w:type="spellStart"/>
      <w:r w:rsidRPr="00A24C1F">
        <w:rPr>
          <w:rFonts w:asciiTheme="majorHAnsi" w:hAnsiTheme="majorHAnsi" w:cstheme="majorHAnsi"/>
          <w:sz w:val="16"/>
        </w:rPr>
        <w:t>Waley</w:t>
      </w:r>
      <w:proofErr w:type="spellEnd"/>
      <w:r w:rsidRPr="00A24C1F">
        <w:rPr>
          <w:rFonts w:asciiTheme="majorHAnsi" w:hAnsiTheme="majorHAnsi" w:cstheme="majorHAnsi"/>
          <w:sz w:val="16"/>
        </w:rPr>
        <w:t xml:space="preserve"> calls ‘quietism’, or the ‘gradual inward-turning of . . . thought’ (</w:t>
      </w:r>
      <w:proofErr w:type="spellStart"/>
      <w:r w:rsidRPr="00A24C1F">
        <w:rPr>
          <w:rFonts w:asciiTheme="majorHAnsi" w:hAnsiTheme="majorHAnsi" w:cstheme="majorHAnsi"/>
          <w:sz w:val="16"/>
        </w:rPr>
        <w:t>Waley</w:t>
      </w:r>
      <w:proofErr w:type="spellEnd"/>
      <w:r w:rsidRPr="00A24C1F">
        <w:rPr>
          <w:rFonts w:asciiTheme="majorHAnsi" w:hAnsiTheme="majorHAnsi" w:cstheme="majorHAnsi"/>
          <w:sz w:val="16"/>
        </w:rPr>
        <w:t xml:space="preserve">,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w:t>
      </w:r>
      <w:proofErr w:type="gramStart"/>
      <w:r w:rsidRPr="00A24C1F">
        <w:rPr>
          <w:rFonts w:asciiTheme="majorHAnsi" w:hAnsiTheme="majorHAnsi" w:cstheme="majorHAnsi"/>
          <w:sz w:val="16"/>
        </w:rPr>
        <w:t>as a way to</w:t>
      </w:r>
      <w:proofErr w:type="gramEnd"/>
      <w:r w:rsidRPr="00A24C1F">
        <w:rPr>
          <w:rFonts w:asciiTheme="majorHAnsi" w:hAnsiTheme="majorHAnsi" w:cstheme="majorHAnsi"/>
          <w:sz w:val="16"/>
        </w:rPr>
        <w:t xml:space="preserve">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w:t>
      </w:r>
      <w:proofErr w:type="spellStart"/>
      <w:r w:rsidRPr="00A24C1F">
        <w:rPr>
          <w:rFonts w:asciiTheme="majorHAnsi" w:hAnsiTheme="majorHAnsi" w:cstheme="majorHAnsi"/>
          <w:sz w:val="16"/>
        </w:rPr>
        <w:t>publically</w:t>
      </w:r>
      <w:proofErr w:type="spellEnd"/>
      <w:r w:rsidRPr="00A24C1F">
        <w:rPr>
          <w:rFonts w:asciiTheme="majorHAnsi" w:hAnsiTheme="majorHAnsi" w:cstheme="majorHAnsi"/>
          <w:sz w:val="16"/>
        </w:rPr>
        <w:t xml:space="preserve">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w:t>
      </w:r>
      <w:proofErr w:type="spellStart"/>
      <w:r w:rsidRPr="00A24C1F">
        <w:rPr>
          <w:rFonts w:asciiTheme="majorHAnsi" w:hAnsiTheme="majorHAnsi" w:cstheme="majorHAnsi"/>
          <w:sz w:val="16"/>
        </w:rPr>
        <w:t>untrammelled</w:t>
      </w:r>
      <w:proofErr w:type="spellEnd"/>
      <w:r w:rsidRPr="00A24C1F">
        <w:rPr>
          <w:rFonts w:asciiTheme="majorHAnsi" w:hAnsiTheme="majorHAnsi" w:cstheme="majorHAnsi"/>
          <w:sz w:val="16"/>
        </w:rPr>
        <w:t xml:space="preserve"> reasoning possible (individuation). And they see themselves as eschewing these limits by inviting a different kind of primary experience. Taoism and the concept of global security 73 1981, pp. 10, 11). Where the rationalist talks of the hypothetico-deductive method, the Taoist talks (again in Graham’s terms) of an understanding of the ‘mysterious order which runs through all things’, and the universal motion of chi energy (Graham, 1981, pp. 12, 19–20). Where the rationalist talks of a detached and individuated intellectual vantage-point, separate from society, where reason can be given free </w:t>
      </w:r>
      <w:proofErr w:type="spellStart"/>
      <w:r w:rsidRPr="00A24C1F">
        <w:rPr>
          <w:rFonts w:asciiTheme="majorHAnsi" w:hAnsiTheme="majorHAnsi" w:cstheme="majorHAnsi"/>
          <w:sz w:val="16"/>
        </w:rPr>
        <w:t>reign</w:t>
      </w:r>
      <w:proofErr w:type="spellEnd"/>
      <w:r w:rsidRPr="00A24C1F">
        <w:rPr>
          <w:rFonts w:asciiTheme="majorHAnsi" w:hAnsiTheme="majorHAnsi" w:cstheme="majorHAnsi"/>
          <w:sz w:val="16"/>
        </w:rPr>
        <w:t xml:space="preserve"> to cogitate and communicate, the Taoist talks (in Hansen’s terms this time) of ‘heart-minds’ (Hansen, 1992, pp. 53, 85–86). Taoists respond to the situation they are in by </w:t>
      </w:r>
      <w:proofErr w:type="spellStart"/>
      <w:r w:rsidRPr="00A24C1F">
        <w:rPr>
          <w:rFonts w:asciiTheme="majorHAnsi" w:hAnsiTheme="majorHAnsi" w:cstheme="majorHAnsi"/>
          <w:sz w:val="16"/>
        </w:rPr>
        <w:t>unfocusing</w:t>
      </w:r>
      <w:proofErr w:type="spellEnd"/>
      <w:r w:rsidRPr="00A24C1F">
        <w:rPr>
          <w:rFonts w:asciiTheme="majorHAnsi" w:hAnsiTheme="majorHAnsi" w:cstheme="majorHAnsi"/>
          <w:sz w:val="16"/>
        </w:rPr>
        <w:t>, that is, by allowing themselves to act with the ‘immediacy of an echo’, rather than the self-consciousness of someone who applies general principles. (Graham, 1981, pp. 6, 12, 14). They invite, in other words, the kind of recognition the ‘heart’ gives ‘when the mind is silent’ (</w:t>
      </w:r>
      <w:proofErr w:type="spellStart"/>
      <w:r w:rsidRPr="00A24C1F">
        <w:rPr>
          <w:rFonts w:asciiTheme="majorHAnsi" w:hAnsiTheme="majorHAnsi" w:cstheme="majorHAnsi"/>
          <w:sz w:val="16"/>
        </w:rPr>
        <w:t>Krishnamurti</w:t>
      </w:r>
      <w:proofErr w:type="spellEnd"/>
      <w:r w:rsidRPr="00A24C1F">
        <w:rPr>
          <w:rFonts w:asciiTheme="majorHAnsi" w:hAnsiTheme="majorHAnsi" w:cstheme="majorHAnsi"/>
          <w:sz w:val="16"/>
        </w:rPr>
        <w:t xml:space="preserve">, 1972, p. 34). This is metaphorical language, but we are not, after all, trying to ascertain what is scientifically true. We are trying to locate scientific truth-finding within its sacral context.8 Faced with global security planning, Taoists highlight the way rationalist attempts to anticipate a particular foreign policy can only reach so far. Taoists highlight how those who really know what they are doing tend to eschew conscious thought to attend instead to the ‘total situation’.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w:t>
      </w:r>
      <w:proofErr w:type="gramStart"/>
      <w:r w:rsidRPr="00A24C1F">
        <w:rPr>
          <w:rFonts w:asciiTheme="majorHAnsi" w:hAnsiTheme="majorHAnsi" w:cstheme="majorHAnsi"/>
          <w:sz w:val="16"/>
        </w:rPr>
        <w:t>better, or</w:t>
      </w:r>
      <w:proofErr w:type="gramEnd"/>
      <w:r w:rsidRPr="00A24C1F">
        <w:rPr>
          <w:rFonts w:asciiTheme="majorHAnsi" w:hAnsiTheme="majorHAnsi" w:cstheme="majorHAnsi"/>
          <w:sz w:val="16"/>
        </w:rPr>
        <w:t xml:space="preserve"> might have been worse. </w:t>
      </w:r>
      <w:proofErr w:type="gramStart"/>
      <w:r w:rsidRPr="00A24C1F">
        <w:rPr>
          <w:rFonts w:asciiTheme="majorHAnsi" w:hAnsiTheme="majorHAnsi" w:cstheme="majorHAnsi"/>
          <w:sz w:val="16"/>
        </w:rPr>
        <w:t>Likewise</w:t>
      </w:r>
      <w:proofErr w:type="gramEnd"/>
      <w:r w:rsidRPr="00A24C1F">
        <w:rPr>
          <w:rFonts w:asciiTheme="majorHAnsi" w:hAnsiTheme="majorHAnsi" w:cstheme="majorHAnsi"/>
          <w:sz w:val="16"/>
        </w:rPr>
        <w:t xml:space="preserve"> option C. With the B policy chosen, these alternatives are no longer alternatives. Which is why contemplating such alternatives was futile in the first </w:t>
      </w:r>
      <w:proofErr w:type="gramStart"/>
      <w:r w:rsidRPr="00A24C1F">
        <w:rPr>
          <w:rFonts w:asciiTheme="majorHAnsi" w:hAnsiTheme="majorHAnsi" w:cstheme="majorHAnsi"/>
          <w:sz w:val="16"/>
        </w:rPr>
        <w:t>place, and</w:t>
      </w:r>
      <w:proofErr w:type="gramEnd"/>
      <w:r w:rsidRPr="00A24C1F">
        <w:rPr>
          <w:rFonts w:asciiTheme="majorHAnsi" w:hAnsiTheme="majorHAnsi" w:cstheme="majorHAnsi"/>
          <w:sz w:val="16"/>
        </w:rPr>
        <w:t xml:space="preserve"> making decisions on the basis of such contemplations makes no sense at all. It is not possible, that is, to know rationally what is in the national interest. To rely on rationalism is, therefore, to overplay rationalism, which is to underplay Taoism 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w:t>
      </w:r>
      <w:proofErr w:type="gramStart"/>
      <w:r w:rsidRPr="00A24C1F">
        <w:rPr>
          <w:rFonts w:asciiTheme="majorHAnsi" w:hAnsiTheme="majorHAnsi" w:cstheme="majorHAnsi"/>
          <w:sz w:val="16"/>
        </w:rPr>
        <w:t>However</w:t>
      </w:r>
      <w:proofErr w:type="gramEnd"/>
      <w:r w:rsidRPr="00A24C1F">
        <w:rPr>
          <w:rFonts w:asciiTheme="majorHAnsi" w:hAnsiTheme="majorHAnsi" w:cstheme="majorHAnsi"/>
          <w:sz w:val="16"/>
        </w:rPr>
        <w:t xml:space="preserve"> it is </w:t>
      </w:r>
      <w:r w:rsidRPr="00A24C1F">
        <w:rPr>
          <w:rFonts w:asciiTheme="majorHAnsi" w:hAnsiTheme="majorHAnsi" w:cstheme="majorHAnsi"/>
          <w:sz w:val="16"/>
        </w:rPr>
        <w:lastRenderedPageBreak/>
        <w:t xml:space="preserve">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w:t>
      </w:r>
      <w:proofErr w:type="spellStart"/>
      <w:r w:rsidRPr="00A24C1F">
        <w:rPr>
          <w:rFonts w:asciiTheme="majorHAnsi" w:hAnsiTheme="majorHAnsi" w:cstheme="majorHAnsi"/>
          <w:sz w:val="16"/>
        </w:rPr>
        <w:t>lan</w:t>
      </w:r>
      <w:proofErr w:type="spellEnd"/>
      <w:r w:rsidRPr="00A24C1F">
        <w:rPr>
          <w:rFonts w:asciiTheme="majorHAnsi" w:hAnsiTheme="majorHAnsi" w:cstheme="majorHAnsi"/>
          <w:sz w:val="16"/>
        </w:rPr>
        <w:t xml:space="preserve">- Taoism and the concept of global security 75 </w:t>
      </w:r>
      <w:proofErr w:type="spellStart"/>
      <w:r w:rsidRPr="00A24C1F">
        <w:rPr>
          <w:rFonts w:asciiTheme="majorHAnsi" w:hAnsiTheme="majorHAnsi" w:cstheme="majorHAnsi"/>
          <w:sz w:val="16"/>
        </w:rPr>
        <w:t>guages</w:t>
      </w:r>
      <w:proofErr w:type="spellEnd"/>
      <w:r w:rsidRPr="00A24C1F">
        <w:rPr>
          <w:rFonts w:asciiTheme="majorHAnsi" w:hAnsiTheme="majorHAnsi" w:cstheme="majorHAnsi"/>
          <w:sz w:val="16"/>
        </w:rPr>
        <w:t xml:space="preserve"> mapped in the first section of this article </w:t>
      </w:r>
      <w:proofErr w:type="gramStart"/>
      <w:r w:rsidRPr="00A24C1F">
        <w:rPr>
          <w:rFonts w:asciiTheme="majorHAnsi" w:hAnsiTheme="majorHAnsi" w:cstheme="majorHAnsi"/>
          <w:sz w:val="16"/>
        </w:rPr>
        <w:t>with regard to</w:t>
      </w:r>
      <w:proofErr w:type="gramEnd"/>
      <w:r w:rsidRPr="00A24C1F">
        <w:rPr>
          <w:rFonts w:asciiTheme="majorHAnsi" w:hAnsiTheme="majorHAnsi" w:cstheme="majorHAnsi"/>
          <w:sz w:val="16"/>
        </w:rPr>
        <w:t xml:space="preserve">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t>
      </w:r>
      <w:proofErr w:type="spellStart"/>
      <w:r w:rsidRPr="00A24C1F">
        <w:rPr>
          <w:rFonts w:asciiTheme="majorHAnsi" w:hAnsiTheme="majorHAnsi" w:cstheme="majorHAnsi"/>
          <w:sz w:val="16"/>
        </w:rPr>
        <w:t>wu-wei</w:t>
      </w:r>
      <w:proofErr w:type="spellEnd"/>
      <w:r w:rsidRPr="00A24C1F">
        <w:rPr>
          <w:rFonts w:asciiTheme="majorHAnsi" w:hAnsiTheme="majorHAnsi" w:cstheme="majorHAnsi"/>
          <w:sz w:val="16"/>
        </w:rPr>
        <w:t xml:space="preserve">, that is, active pacifism, or ‘no unnatural action’, or, as Graham calls it, ‘Doing Nothing’ (Graham, 1981, p. 288; 1989, pp. 232–233). To Needham, </w:t>
      </w:r>
      <w:proofErr w:type="spellStart"/>
      <w:r w:rsidRPr="00A24C1F">
        <w:rPr>
          <w:rFonts w:asciiTheme="majorHAnsi" w:hAnsiTheme="majorHAnsi" w:cstheme="majorHAnsi"/>
          <w:sz w:val="16"/>
        </w:rPr>
        <w:t>wu-wei</w:t>
      </w:r>
      <w:proofErr w:type="spellEnd"/>
      <w:r w:rsidRPr="00A24C1F">
        <w:rPr>
          <w:rFonts w:asciiTheme="majorHAnsi" w:hAnsiTheme="majorHAnsi" w:cstheme="majorHAnsi"/>
          <w:sz w:val="16"/>
        </w:rPr>
        <w:t xml:space="preserve">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w:t>
      </w:r>
      <w:proofErr w:type="gramStart"/>
      <w:r w:rsidRPr="00A24C1F">
        <w:rPr>
          <w:rFonts w:asciiTheme="majorHAnsi" w:hAnsiTheme="majorHAnsi" w:cstheme="majorHAnsi"/>
          <w:sz w:val="16"/>
        </w:rPr>
        <w:t>g]</w:t>
      </w:r>
      <w:proofErr w:type="spellStart"/>
      <w:r w:rsidRPr="00A24C1F">
        <w:rPr>
          <w:rFonts w:asciiTheme="majorHAnsi" w:hAnsiTheme="majorHAnsi" w:cstheme="majorHAnsi"/>
          <w:sz w:val="16"/>
        </w:rPr>
        <w:t>etting</w:t>
      </w:r>
      <w:proofErr w:type="spellEnd"/>
      <w:proofErr w:type="gramEnd"/>
      <w:r w:rsidRPr="00A24C1F">
        <w:rPr>
          <w:rFonts w:asciiTheme="majorHAnsi" w:hAnsiTheme="majorHAnsi" w:cstheme="majorHAnsi"/>
          <w:sz w:val="16"/>
        </w:rPr>
        <w:t xml:space="preserve"> rid of </w:t>
      </w:r>
      <w:proofErr w:type="spellStart"/>
      <w:r w:rsidRPr="00A24C1F">
        <w:rPr>
          <w:rFonts w:asciiTheme="majorHAnsi" w:hAnsiTheme="majorHAnsi" w:cstheme="majorHAnsi"/>
          <w:sz w:val="16"/>
        </w:rPr>
        <w:t>wei</w:t>
      </w:r>
      <w:proofErr w:type="spellEnd"/>
      <w:r w:rsidRPr="00A24C1F">
        <w:rPr>
          <w:rFonts w:asciiTheme="majorHAnsi" w:hAnsiTheme="majorHAnsi" w:cstheme="majorHAnsi"/>
          <w:sz w:val="16"/>
        </w:rPr>
        <w:t xml:space="preserve">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w:t>
      </w:r>
      <w:r w:rsidRPr="00A24C1F">
        <w:rPr>
          <w:rStyle w:val="Emphasis"/>
          <w:rFonts w:asciiTheme="majorHAnsi" w:hAnsiTheme="majorHAnsi" w:cstheme="majorHAnsi"/>
          <w:highlight w:val="cyan"/>
        </w:rPr>
        <w:t xml:space="preserve">Taoist sees </w:t>
      </w:r>
      <w:proofErr w:type="spellStart"/>
      <w:r w:rsidRPr="00A24C1F">
        <w:rPr>
          <w:rStyle w:val="Emphasis"/>
          <w:rFonts w:asciiTheme="majorHAnsi" w:hAnsiTheme="majorHAnsi" w:cstheme="majorHAnsi"/>
          <w:highlight w:val="cyan"/>
        </w:rPr>
        <w:t>wu-wei</w:t>
      </w:r>
      <w:proofErr w:type="spellEnd"/>
      <w:r w:rsidRPr="00A24C1F">
        <w:rPr>
          <w:rStyle w:val="Emphasis"/>
          <w:rFonts w:asciiTheme="majorHAnsi" w:hAnsiTheme="majorHAnsi" w:cstheme="majorHAnsi"/>
          <w:highlight w:val="cyan"/>
        </w:rPr>
        <w:t xml:space="preserve"> as a demonstrably caring, humble, frugal, yielding, and wise way to respond, however. </w:t>
      </w:r>
      <w:r w:rsidRPr="00A24C1F">
        <w:rPr>
          <w:rFonts w:asciiTheme="majorHAnsi" w:hAnsiTheme="majorHAnsi" w:cstheme="majorHAnsi"/>
          <w:sz w:val="16"/>
        </w:rPr>
        <w:t>It is the kind of (re)action that spares lives as much as it can, while leaving people as much as possible to themselves.</w:t>
      </w:r>
      <w:r w:rsidRPr="00A24C1F">
        <w:rPr>
          <w:rStyle w:val="Emphasis"/>
          <w:rFonts w:asciiTheme="majorHAnsi" w:hAnsiTheme="majorHAnsi" w:cstheme="majorHAnsi"/>
          <w:highlight w:val="cyan"/>
        </w:rPr>
        <w:t xml:space="preserve"> It is the kind of (re)action that deals with large matters while they are still small</w:t>
      </w:r>
      <w:r w:rsidRPr="00A24C1F">
        <w:rPr>
          <w:rFonts w:asciiTheme="majorHAnsi" w:hAnsiTheme="majorHAnsi" w:cstheme="majorHAnsi"/>
          <w:sz w:val="16"/>
        </w:rPr>
        <w:t>, and fosters ‘being content’. It is the kind of counsel state-makers heed when they keep their ‘sharpest weapons where none can see them</w:t>
      </w:r>
      <w:proofErr w:type="gramStart"/>
      <w:r w:rsidRPr="00A24C1F">
        <w:rPr>
          <w:rFonts w:asciiTheme="majorHAnsi" w:hAnsiTheme="majorHAnsi" w:cstheme="majorHAnsi"/>
          <w:sz w:val="16"/>
        </w:rPr>
        <w:t>’, and</w:t>
      </w:r>
      <w:proofErr w:type="gramEnd"/>
      <w:r w:rsidRPr="00A24C1F">
        <w:rPr>
          <w:rFonts w:asciiTheme="majorHAnsi" w:hAnsiTheme="majorHAnsi" w:cstheme="majorHAnsi"/>
          <w:sz w:val="16"/>
        </w:rPr>
        <w:t xml:space="preserve"> regard all weapons as not ‘lovely’. </w:t>
      </w:r>
      <w:r w:rsidRPr="00A24C1F">
        <w:rPr>
          <w:rStyle w:val="Emphasis"/>
          <w:rFonts w:asciiTheme="majorHAnsi" w:hAnsiTheme="majorHAnsi" w:cstheme="majorHAnsi"/>
          <w:highlight w:val="cyan"/>
        </w:rPr>
        <w:t>It</w:t>
      </w:r>
      <w:r w:rsidRPr="00A24C1F">
        <w:rPr>
          <w:rFonts w:asciiTheme="majorHAnsi" w:hAnsiTheme="majorHAnsi" w:cstheme="majorHAnsi"/>
          <w:sz w:val="16"/>
        </w:rPr>
        <w:t xml:space="preserve"> opposes conquest by force of arms, knows ‘the male’ and yet cleaves to that which is ‘female’,</w:t>
      </w:r>
      <w:r w:rsidRPr="00A24C1F">
        <w:rPr>
          <w:rStyle w:val="Emphasis"/>
          <w:rFonts w:asciiTheme="majorHAnsi" w:hAnsiTheme="majorHAnsi" w:cstheme="majorHAnsi"/>
          <w:highlight w:val="cyan"/>
        </w:rPr>
        <w:t xml:space="preserve"> seeks the welfare of ordinary people, and </w:t>
      </w:r>
      <w:proofErr w:type="spellStart"/>
      <w:r w:rsidRPr="00A24C1F">
        <w:rPr>
          <w:rStyle w:val="Emphasis"/>
          <w:rFonts w:asciiTheme="majorHAnsi" w:hAnsiTheme="majorHAnsi" w:cstheme="majorHAnsi"/>
          <w:highlight w:val="cyan"/>
        </w:rPr>
        <w:t>endeavours</w:t>
      </w:r>
      <w:proofErr w:type="spellEnd"/>
      <w:r w:rsidRPr="00A24C1F">
        <w:rPr>
          <w:rStyle w:val="Emphasis"/>
          <w:rFonts w:asciiTheme="majorHAnsi" w:hAnsiTheme="majorHAnsi" w:cstheme="majorHAnsi"/>
          <w:highlight w:val="cyan"/>
        </w:rPr>
        <w:t xml:space="preserve">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w:t>
      </w:r>
      <w:r w:rsidRPr="00A24C1F">
        <w:rPr>
          <w:rFonts w:asciiTheme="majorHAnsi" w:hAnsiTheme="majorHAnsi" w:cstheme="majorHAnsi"/>
          <w:sz w:val="16"/>
        </w:rPr>
        <w:t xml:space="preserve">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A24C1F">
        <w:rPr>
          <w:rFonts w:asciiTheme="majorHAnsi" w:hAnsiTheme="majorHAnsi" w:cstheme="majorHAnsi"/>
          <w:sz w:val="16"/>
        </w:rPr>
        <w:t>practise</w:t>
      </w:r>
      <w:proofErr w:type="spellEnd"/>
      <w:r w:rsidRPr="00A24C1F">
        <w:rPr>
          <w:rFonts w:asciiTheme="majorHAnsi" w:hAnsiTheme="majorHAnsi" w:cstheme="majorHAnsi"/>
          <w:sz w:val="16"/>
        </w:rPr>
        <w:t xml:space="preserve"> of Taoist-inspired martial arts like that of tai 76 Ralph Pettman chi </w:t>
      </w:r>
      <w:proofErr w:type="spellStart"/>
      <w:r w:rsidRPr="00A24C1F">
        <w:rPr>
          <w:rFonts w:asciiTheme="majorHAnsi" w:hAnsiTheme="majorHAnsi" w:cstheme="majorHAnsi"/>
          <w:sz w:val="16"/>
        </w:rPr>
        <w:t>chuan</w:t>
      </w:r>
      <w:proofErr w:type="spellEnd"/>
      <w:r w:rsidRPr="00A24C1F">
        <w:rPr>
          <w:rFonts w:asciiTheme="majorHAnsi" w:hAnsiTheme="majorHAnsi" w:cstheme="majorHAnsi"/>
          <w:sz w:val="16"/>
        </w:rPr>
        <w:t xml:space="preserve">, or judo, or aikido. In tai chi </w:t>
      </w:r>
      <w:proofErr w:type="spellStart"/>
      <w:r w:rsidRPr="00A24C1F">
        <w:rPr>
          <w:rFonts w:asciiTheme="majorHAnsi" w:hAnsiTheme="majorHAnsi" w:cstheme="majorHAnsi"/>
          <w:sz w:val="16"/>
        </w:rPr>
        <w:t>chuan</w:t>
      </w:r>
      <w:proofErr w:type="spellEnd"/>
      <w:r w:rsidRPr="00A24C1F">
        <w:rPr>
          <w:rFonts w:asciiTheme="majorHAnsi" w:hAnsiTheme="majorHAnsi" w:cstheme="majorHAnsi"/>
          <w:sz w:val="16"/>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w:t>
      </w:r>
      <w:proofErr w:type="gramStart"/>
      <w:r w:rsidRPr="00A24C1F">
        <w:rPr>
          <w:rFonts w:asciiTheme="majorHAnsi" w:hAnsiTheme="majorHAnsi" w:cstheme="majorHAnsi"/>
          <w:sz w:val="16"/>
        </w:rPr>
        <w:t>itself ’</w:t>
      </w:r>
      <w:proofErr w:type="gramEnd"/>
      <w:r w:rsidRPr="00A24C1F">
        <w:rPr>
          <w:rFonts w:asciiTheme="majorHAnsi" w:hAnsiTheme="majorHAnsi" w:cstheme="majorHAnsi"/>
          <w:sz w:val="16"/>
        </w:rPr>
        <w:t>.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A24C1F">
        <w:rPr>
          <w:rFonts w:asciiTheme="majorHAnsi" w:hAnsiTheme="majorHAnsi" w:cstheme="majorHAnsi"/>
          <w:sz w:val="16"/>
        </w:rPr>
        <w:t>Uyeshiba</w:t>
      </w:r>
      <w:proofErr w:type="spellEnd"/>
      <w:r w:rsidRPr="00A24C1F">
        <w:rPr>
          <w:rFonts w:asciiTheme="majorHAnsi" w:hAnsiTheme="majorHAnsi" w:cstheme="majorHAnsi"/>
          <w:sz w:val="16"/>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A24C1F">
        <w:rPr>
          <w:rFonts w:asciiTheme="majorHAnsi" w:hAnsiTheme="majorHAnsi" w:cstheme="majorHAnsi"/>
          <w:sz w:val="16"/>
        </w:rPr>
        <w:t>behaviour</w:t>
      </w:r>
      <w:proofErr w:type="spellEnd"/>
      <w:r w:rsidRPr="00A24C1F">
        <w:rPr>
          <w:rFonts w:asciiTheme="majorHAnsi" w:hAnsiTheme="majorHAnsi" w:cstheme="majorHAnsi"/>
          <w:sz w:val="16"/>
        </w:rPr>
        <w:t>, and Taoist thinking, which makes no such assumptions, and is not constrained by the rationalist context in which such assumptions are articulated. Wu-</w:t>
      </w:r>
      <w:proofErr w:type="spellStart"/>
      <w:r w:rsidRPr="00A24C1F">
        <w:rPr>
          <w:rFonts w:asciiTheme="majorHAnsi" w:hAnsiTheme="majorHAnsi" w:cstheme="majorHAnsi"/>
          <w:sz w:val="16"/>
        </w:rPr>
        <w:t>wei</w:t>
      </w:r>
      <w:proofErr w:type="spellEnd"/>
      <w:r w:rsidRPr="00A24C1F">
        <w:rPr>
          <w:rFonts w:asciiTheme="majorHAnsi" w:hAnsiTheme="majorHAnsi" w:cstheme="majorHAnsi"/>
          <w:sz w:val="16"/>
        </w:rPr>
        <w:t xml:space="preserve"> decrees no need to return tit-for-tat in promoting global security. It may mean </w:t>
      </w:r>
      <w:proofErr w:type="spellStart"/>
      <w:r w:rsidRPr="00A24C1F">
        <w:rPr>
          <w:rFonts w:asciiTheme="majorHAnsi" w:hAnsiTheme="majorHAnsi" w:cstheme="majorHAnsi"/>
          <w:sz w:val="16"/>
        </w:rPr>
        <w:t>practising</w:t>
      </w:r>
      <w:proofErr w:type="spellEnd"/>
      <w:r w:rsidRPr="00A24C1F">
        <w:rPr>
          <w:rFonts w:asciiTheme="majorHAnsi" w:hAnsiTheme="majorHAnsi" w:cstheme="majorHAnsi"/>
          <w:sz w:val="16"/>
        </w:rPr>
        <w:t xml:space="preserve"> reciprocity. It may not. There is no conceptual obligation either way, since ‘no unnatural </w:t>
      </w:r>
      <w:r w:rsidRPr="00A24C1F">
        <w:rPr>
          <w:rFonts w:asciiTheme="majorHAnsi" w:hAnsiTheme="majorHAnsi" w:cstheme="majorHAnsi"/>
          <w:sz w:val="16"/>
        </w:rPr>
        <w:lastRenderedPageBreak/>
        <w:t xml:space="preserve">action’ is not a contractual practice. The Tao </w:t>
      </w:r>
      <w:proofErr w:type="spellStart"/>
      <w:r w:rsidRPr="00A24C1F">
        <w:rPr>
          <w:rFonts w:asciiTheme="majorHAnsi" w:hAnsiTheme="majorHAnsi" w:cstheme="majorHAnsi"/>
          <w:sz w:val="16"/>
        </w:rPr>
        <w:t>te</w:t>
      </w:r>
      <w:proofErr w:type="spellEnd"/>
      <w:r w:rsidRPr="00A24C1F">
        <w:rPr>
          <w:rFonts w:asciiTheme="majorHAnsi" w:hAnsiTheme="majorHAnsi" w:cstheme="majorHAnsi"/>
          <w:sz w:val="16"/>
        </w:rPr>
        <w:t xml:space="preserve"> </w:t>
      </w:r>
      <w:proofErr w:type="spellStart"/>
      <w:r w:rsidRPr="00A24C1F">
        <w:rPr>
          <w:rFonts w:asciiTheme="majorHAnsi" w:hAnsiTheme="majorHAnsi" w:cstheme="majorHAnsi"/>
          <w:sz w:val="16"/>
        </w:rPr>
        <w:t>ching</w:t>
      </w:r>
      <w:proofErr w:type="spellEnd"/>
      <w:r w:rsidRPr="00A24C1F">
        <w:rPr>
          <w:rFonts w:asciiTheme="majorHAnsi" w:hAnsiTheme="majorHAnsi" w:cstheme="majorHAnsi"/>
          <w:sz w:val="16"/>
        </w:rPr>
        <w:t xml:space="preserve"> espouses a sense of the human whole instead. Since</w:t>
      </w:r>
      <w:r w:rsidRPr="00A24C1F">
        <w:rPr>
          <w:rStyle w:val="Emphasis"/>
          <w:rFonts w:asciiTheme="majorHAnsi" w:hAnsiTheme="majorHAnsi" w:cstheme="majorHAnsi"/>
        </w:rPr>
        <w:t xml:space="preserve"> </w:t>
      </w:r>
      <w:r w:rsidRPr="00A24C1F">
        <w:rPr>
          <w:rStyle w:val="Emphasis"/>
          <w:rFonts w:asciiTheme="majorHAnsi" w:hAnsiTheme="majorHAnsi" w:cstheme="majorHAnsi"/>
          <w:highlight w:val="cyan"/>
        </w:rPr>
        <w:t xml:space="preserve">the Taoist </w:t>
      </w:r>
      <w:r w:rsidRPr="00A24C1F">
        <w:rPr>
          <w:rFonts w:asciiTheme="majorHAnsi" w:hAnsiTheme="majorHAnsi" w:cstheme="majorHAnsi"/>
          <w:sz w:val="16"/>
        </w:rPr>
        <w:t>also</w:t>
      </w:r>
      <w:r w:rsidRPr="00A24C1F">
        <w:rPr>
          <w:rStyle w:val="Emphasis"/>
          <w:rFonts w:asciiTheme="majorHAnsi" w:hAnsiTheme="majorHAnsi" w:cstheme="majorHAnsi"/>
          <w:highlight w:val="cyan"/>
        </w:rPr>
        <w:t xml:space="preserve"> eschews legislated forms of morality, [they are] not bound to the kind of agreements that make international alliances and organizations possible. In dealing with global security matters, [they seek] to employ sacral spontaneity rather than analytic deliberation, artlessness rather than purposefulness, and to engage in action not planned in the more premeditated way.</w:t>
      </w:r>
      <w:r w:rsidRPr="00A24C1F">
        <w:rPr>
          <w:rStyle w:val="Emphasis"/>
          <w:rFonts w:asciiTheme="majorHAnsi" w:hAnsiTheme="majorHAnsi" w:cstheme="majorHAnsi"/>
        </w:rPr>
        <w:t xml:space="preserve"> </w:t>
      </w:r>
      <w:r w:rsidRPr="00A24C1F">
        <w:rPr>
          <w:rFonts w:asciiTheme="majorHAnsi" w:hAnsiTheme="majorHAnsi" w:cstheme="majorHAnsi"/>
          <w:sz w:val="16"/>
        </w:rPr>
        <w:t xml:space="preserve">This sounds to rationalist ears like a recipe for disaster, since it appears to lack all the </w:t>
      </w:r>
      <w:proofErr w:type="gramStart"/>
      <w:r w:rsidRPr="00A24C1F">
        <w:rPr>
          <w:rFonts w:asciiTheme="majorHAnsi" w:hAnsiTheme="majorHAnsi" w:cstheme="majorHAnsi"/>
          <w:sz w:val="16"/>
        </w:rPr>
        <w:t>certainty</w:t>
      </w:r>
      <w:proofErr w:type="gramEnd"/>
      <w:r w:rsidRPr="00A24C1F">
        <w:rPr>
          <w:rFonts w:asciiTheme="majorHAnsi" w:hAnsiTheme="majorHAnsi" w:cstheme="majorHAnsi"/>
          <w:sz w:val="16"/>
        </w:rPr>
        <w:t xml:space="preserve"> they are used to in securing global affairs. </w:t>
      </w:r>
      <w:r w:rsidRPr="00A24C1F">
        <w:rPr>
          <w:rStyle w:val="Emphasis"/>
          <w:rFonts w:asciiTheme="majorHAnsi" w:hAnsiTheme="majorHAnsi" w:cstheme="majorHAnsi"/>
          <w:highlight w:val="cyan"/>
        </w:rPr>
        <w:t xml:space="preserve">There are no agreed </w:t>
      </w:r>
      <w:proofErr w:type="gramStart"/>
      <w:r w:rsidRPr="00A24C1F">
        <w:rPr>
          <w:rStyle w:val="Emphasis"/>
          <w:rFonts w:asciiTheme="majorHAnsi" w:hAnsiTheme="majorHAnsi" w:cstheme="majorHAnsi"/>
          <w:highlight w:val="cyan"/>
        </w:rPr>
        <w:t>rules, or</w:t>
      </w:r>
      <w:proofErr w:type="gramEnd"/>
      <w:r w:rsidRPr="00A24C1F">
        <w:rPr>
          <w:rStyle w:val="Emphasis"/>
          <w:rFonts w:asciiTheme="majorHAnsi" w:hAnsiTheme="majorHAnsi" w:cstheme="majorHAnsi"/>
          <w:highlight w:val="cyan"/>
        </w:rPr>
        <w:t xml:space="preserve"> agreed habits of international practice where rules cannot be established, or established ways of using force where co-operative means fail.</w:t>
      </w:r>
      <w:r w:rsidRPr="00A24C1F">
        <w:rPr>
          <w:rFonts w:asciiTheme="majorHAnsi" w:hAnsiTheme="majorHAnsi" w:cstheme="majorHAnsi"/>
          <w:sz w:val="16"/>
        </w:rPr>
        <w:t xml:space="preserve">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A24C1F">
        <w:rPr>
          <w:rFonts w:asciiTheme="majorHAnsi" w:hAnsiTheme="majorHAnsi" w:cstheme="majorHAnsi"/>
          <w:sz w:val="16"/>
        </w:rPr>
        <w:t>practise</w:t>
      </w:r>
      <w:proofErr w:type="spellEnd"/>
      <w:r w:rsidRPr="00A24C1F">
        <w:rPr>
          <w:rFonts w:asciiTheme="majorHAnsi" w:hAnsiTheme="majorHAnsi" w:cstheme="majorHAnsi"/>
          <w:sz w:val="16"/>
        </w:rPr>
        <w:t xml:space="preserve"> ‘no unnatural action’ makes for a mirror-like appraisal of the moment. It may mean promoting world governance or government. It may not. Given the sacral spontaneity that </w:t>
      </w:r>
      <w:proofErr w:type="spellStart"/>
      <w:r w:rsidRPr="00A24C1F">
        <w:rPr>
          <w:rFonts w:asciiTheme="majorHAnsi" w:hAnsiTheme="majorHAnsi" w:cstheme="majorHAnsi"/>
          <w:sz w:val="16"/>
        </w:rPr>
        <w:t>wu-wei</w:t>
      </w:r>
      <w:proofErr w:type="spellEnd"/>
      <w:r w:rsidRPr="00A24C1F">
        <w:rPr>
          <w:rFonts w:asciiTheme="majorHAnsi" w:hAnsiTheme="majorHAnsi" w:cstheme="majorHAnsi"/>
          <w:sz w:val="16"/>
        </w:rPr>
        <w:t xml:space="preserve"> represents, any policy choice may be preferred (Graham, 1981, p. 91). It will depend on what lets most people live out their lives relatively </w:t>
      </w:r>
      <w:proofErr w:type="spellStart"/>
      <w:r w:rsidRPr="00A24C1F">
        <w:rPr>
          <w:rFonts w:asciiTheme="majorHAnsi" w:hAnsiTheme="majorHAnsi" w:cstheme="majorHAnsi"/>
          <w:sz w:val="16"/>
        </w:rPr>
        <w:t>unharassed</w:t>
      </w:r>
      <w:proofErr w:type="spellEnd"/>
      <w:r w:rsidRPr="00A24C1F">
        <w:rPr>
          <w:rFonts w:asciiTheme="majorHAnsi" w:hAnsiTheme="majorHAnsi" w:cstheme="majorHAnsi"/>
          <w:sz w:val="16"/>
        </w:rPr>
        <w:t xml:space="preserve">. In terms of the politico-economic (market-making) dimension to world affairs, the practice of </w:t>
      </w:r>
      <w:proofErr w:type="spellStart"/>
      <w:r w:rsidRPr="00A24C1F">
        <w:rPr>
          <w:rFonts w:asciiTheme="majorHAnsi" w:hAnsiTheme="majorHAnsi" w:cstheme="majorHAnsi"/>
          <w:sz w:val="16"/>
        </w:rPr>
        <w:t>wu-wei</w:t>
      </w:r>
      <w:proofErr w:type="spellEnd"/>
      <w:r w:rsidRPr="00A24C1F">
        <w:rPr>
          <w:rFonts w:asciiTheme="majorHAnsi" w:hAnsiTheme="majorHAnsi" w:cstheme="majorHAnsi"/>
          <w:sz w:val="16"/>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A24C1F">
        <w:rPr>
          <w:rFonts w:asciiTheme="majorHAnsi" w:hAnsiTheme="majorHAnsi" w:cstheme="majorHAnsi"/>
          <w:sz w:val="16"/>
        </w:rPr>
        <w:t>behaviour</w:t>
      </w:r>
      <w:proofErr w:type="spellEnd"/>
      <w:r w:rsidRPr="00A24C1F">
        <w:rPr>
          <w:rFonts w:asciiTheme="majorHAnsi" w:hAnsiTheme="majorHAnsi" w:cstheme="majorHAnsi"/>
          <w:sz w:val="16"/>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A24C1F">
        <w:rPr>
          <w:rFonts w:asciiTheme="majorHAnsi" w:hAnsiTheme="majorHAnsi" w:cstheme="majorHAnsi"/>
          <w:sz w:val="16"/>
        </w:rPr>
        <w:t>te</w:t>
      </w:r>
      <w:proofErr w:type="spellEnd"/>
      <w:r w:rsidRPr="00A24C1F">
        <w:rPr>
          <w:rFonts w:asciiTheme="majorHAnsi" w:hAnsiTheme="majorHAnsi" w:cstheme="majorHAnsi"/>
          <w:sz w:val="16"/>
        </w:rPr>
        <w:t xml:space="preserve"> </w:t>
      </w:r>
      <w:proofErr w:type="spellStart"/>
      <w:r w:rsidRPr="00A24C1F">
        <w:rPr>
          <w:rFonts w:asciiTheme="majorHAnsi" w:hAnsiTheme="majorHAnsi" w:cstheme="majorHAnsi"/>
          <w:sz w:val="16"/>
        </w:rPr>
        <w:t>ching</w:t>
      </w:r>
      <w:proofErr w:type="spellEnd"/>
      <w:r w:rsidRPr="00A24C1F">
        <w:rPr>
          <w:rFonts w:asciiTheme="majorHAnsi" w:hAnsiTheme="majorHAnsi" w:cstheme="majorHAnsi"/>
          <w:sz w:val="16"/>
        </w:rPr>
        <w:t xml:space="preserve"> does eschew the stimulation of a desire for products that are hard to get). Nor do Taoists necessarily espouse the planned production and distribution policies that altruistic socialists find most congenial </w:t>
      </w:r>
      <w:proofErr w:type="gramStart"/>
      <w:r w:rsidRPr="00A24C1F">
        <w:rPr>
          <w:rFonts w:asciiTheme="majorHAnsi" w:hAnsiTheme="majorHAnsi" w:cstheme="majorHAnsi"/>
          <w:sz w:val="16"/>
        </w:rPr>
        <w:t>either (</w:t>
      </w:r>
      <w:proofErr w:type="gramEnd"/>
      <w:r w:rsidRPr="00A24C1F">
        <w:rPr>
          <w:rFonts w:asciiTheme="majorHAnsi" w:hAnsiTheme="majorHAnsi" w:cstheme="majorHAnsi"/>
          <w:sz w:val="16"/>
        </w:rPr>
        <w:t xml:space="preserve">though the Tao </w:t>
      </w:r>
      <w:proofErr w:type="spellStart"/>
      <w:r w:rsidRPr="00A24C1F">
        <w:rPr>
          <w:rFonts w:asciiTheme="majorHAnsi" w:hAnsiTheme="majorHAnsi" w:cstheme="majorHAnsi"/>
          <w:sz w:val="16"/>
        </w:rPr>
        <w:t>te</w:t>
      </w:r>
      <w:proofErr w:type="spellEnd"/>
      <w:r w:rsidRPr="00A24C1F">
        <w:rPr>
          <w:rFonts w:asciiTheme="majorHAnsi" w:hAnsiTheme="majorHAnsi" w:cstheme="majorHAnsi"/>
          <w:sz w:val="16"/>
        </w:rPr>
        <w:t xml:space="preserve"> </w:t>
      </w:r>
      <w:proofErr w:type="spellStart"/>
      <w:r w:rsidRPr="00A24C1F">
        <w:rPr>
          <w:rFonts w:asciiTheme="majorHAnsi" w:hAnsiTheme="majorHAnsi" w:cstheme="majorHAnsi"/>
          <w:sz w:val="16"/>
        </w:rPr>
        <w:t>ching</w:t>
      </w:r>
      <w:proofErr w:type="spellEnd"/>
      <w:r w:rsidRPr="00A24C1F">
        <w:rPr>
          <w:rFonts w:asciiTheme="majorHAnsi" w:hAnsiTheme="majorHAnsi" w:cstheme="majorHAnsi"/>
          <w:sz w:val="16"/>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A24C1F">
        <w:rPr>
          <w:rFonts w:asciiTheme="majorHAnsi" w:hAnsiTheme="majorHAnsi" w:cstheme="majorHAnsi"/>
          <w:sz w:val="16"/>
        </w:rPr>
        <w:t>wu-wei</w:t>
      </w:r>
      <w:proofErr w:type="spellEnd"/>
      <w:r w:rsidRPr="00A24C1F">
        <w:rPr>
          <w:rFonts w:asciiTheme="majorHAnsi" w:hAnsiTheme="majorHAnsi" w:cstheme="majorHAnsi"/>
          <w:sz w:val="16"/>
        </w:rPr>
        <w:t xml:space="preserve"> frees us from the constraints these languages impose. This does not mean that </w:t>
      </w:r>
      <w:proofErr w:type="spellStart"/>
      <w:r w:rsidRPr="00A24C1F">
        <w:rPr>
          <w:rFonts w:asciiTheme="majorHAnsi" w:hAnsiTheme="majorHAnsi" w:cstheme="majorHAnsi"/>
          <w:sz w:val="16"/>
        </w:rPr>
        <w:t>wu-wei</w:t>
      </w:r>
      <w:proofErr w:type="spellEnd"/>
      <w:r w:rsidRPr="00A24C1F">
        <w:rPr>
          <w:rFonts w:asciiTheme="majorHAnsi" w:hAnsiTheme="majorHAnsi" w:cstheme="majorHAnsi"/>
          <w:sz w:val="16"/>
        </w:rPr>
        <w:t xml:space="preserve"> prescribes set developmental policies of some other </w:t>
      </w:r>
      <w:proofErr w:type="gramStart"/>
      <w:r w:rsidRPr="00A24C1F">
        <w:rPr>
          <w:rFonts w:asciiTheme="majorHAnsi" w:hAnsiTheme="majorHAnsi" w:cstheme="majorHAnsi"/>
          <w:sz w:val="16"/>
        </w:rPr>
        <w:t>kind, or</w:t>
      </w:r>
      <w:proofErr w:type="gramEnd"/>
      <w:r w:rsidRPr="00A24C1F">
        <w:rPr>
          <w:rFonts w:asciiTheme="majorHAnsi" w:hAnsiTheme="majorHAnsi" w:cstheme="majorHAnsi"/>
          <w:sz w:val="16"/>
        </w:rPr>
        <w:t xml:space="preserve"> has a solution it can bring to bear upon a specific famine (though Taoism does enjoin us to be frugal and content, foster the welfare of ordinary people, and not exalt riches). It does mean that </w:t>
      </w:r>
      <w:proofErr w:type="spellStart"/>
      <w:r w:rsidRPr="00A24C1F">
        <w:rPr>
          <w:rFonts w:asciiTheme="majorHAnsi" w:hAnsiTheme="majorHAnsi" w:cstheme="majorHAnsi"/>
          <w:sz w:val="16"/>
        </w:rPr>
        <w:t>wu-wei</w:t>
      </w:r>
      <w:proofErr w:type="spellEnd"/>
      <w:r w:rsidRPr="00A24C1F">
        <w:rPr>
          <w:rFonts w:asciiTheme="majorHAnsi" w:hAnsiTheme="majorHAnsi" w:cstheme="majorHAnsi"/>
          <w:sz w:val="16"/>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A24C1F">
        <w:rPr>
          <w:rFonts w:asciiTheme="majorHAnsi" w:hAnsiTheme="majorHAnsi" w:cstheme="majorHAnsi"/>
          <w:sz w:val="16"/>
        </w:rPr>
        <w:t>wu-wei</w:t>
      </w:r>
      <w:proofErr w:type="spellEnd"/>
      <w:r w:rsidRPr="00A24C1F">
        <w:rPr>
          <w:rFonts w:asciiTheme="majorHAnsi" w:hAnsiTheme="majorHAnsi" w:cstheme="majorHAnsi"/>
          <w:sz w:val="16"/>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w:t>
      </w:r>
      <w:proofErr w:type="gramStart"/>
      <w:r w:rsidRPr="00A24C1F">
        <w:rPr>
          <w:rFonts w:asciiTheme="majorHAnsi" w:hAnsiTheme="majorHAnsi" w:cstheme="majorHAnsi"/>
          <w:sz w:val="16"/>
        </w:rPr>
        <w:t>particular policy</w:t>
      </w:r>
      <w:proofErr w:type="gramEnd"/>
      <w:r w:rsidRPr="00A24C1F">
        <w:rPr>
          <w:rFonts w:asciiTheme="majorHAnsi" w:hAnsiTheme="majorHAnsi" w:cstheme="majorHAnsi"/>
          <w:sz w:val="16"/>
        </w:rPr>
        <w:t xml:space="preserve"> or policies. Indeed, it enjoins us not to get caught up in the conventional thinking that these rationalist ways of talking about the self-in-world-society represent.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A24C1F">
        <w:rPr>
          <w:rFonts w:asciiTheme="majorHAnsi" w:hAnsiTheme="majorHAnsi" w:cstheme="majorHAnsi"/>
          <w:sz w:val="16"/>
        </w:rPr>
        <w:t>marxists</w:t>
      </w:r>
      <w:proofErr w:type="spellEnd"/>
      <w:r w:rsidRPr="00A24C1F">
        <w:rPr>
          <w:rFonts w:asciiTheme="majorHAnsi" w:hAnsiTheme="majorHAnsi" w:cstheme="majorHAnsi"/>
          <w:sz w:val="16"/>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A24C1F">
        <w:rPr>
          <w:rFonts w:asciiTheme="majorHAnsi" w:hAnsiTheme="majorHAnsi" w:cstheme="majorHAnsi"/>
          <w:sz w:val="16"/>
        </w:rPr>
        <w:t>marxists</w:t>
      </w:r>
      <w:proofErr w:type="spellEnd"/>
      <w:r w:rsidRPr="00A24C1F">
        <w:rPr>
          <w:rFonts w:asciiTheme="majorHAnsi" w:hAnsiTheme="majorHAnsi" w:cstheme="majorHAnsi"/>
          <w:sz w:val="16"/>
        </w:rPr>
        <w:t xml:space="preserve"> add a mentalist note to this story to account for the hegemonic power of the ruling class, and its capacity to craft a concept of global security that serves its </w:t>
      </w:r>
      <w:proofErr w:type="gramStart"/>
      <w:r w:rsidRPr="00A24C1F">
        <w:rPr>
          <w:rFonts w:asciiTheme="majorHAnsi" w:hAnsiTheme="majorHAnsi" w:cstheme="majorHAnsi"/>
          <w:sz w:val="16"/>
        </w:rPr>
        <w:t>particular interests</w:t>
      </w:r>
      <w:proofErr w:type="gramEnd"/>
      <w:r w:rsidRPr="00A24C1F">
        <w:rPr>
          <w:rFonts w:asciiTheme="majorHAnsi" w:hAnsiTheme="majorHAnsi" w:cstheme="majorHAnsi"/>
          <w:sz w:val="16"/>
        </w:rPr>
        <w:t xml:space="preserve">. Taoist spontaneity is radically different in that it does not portend any </w:t>
      </w:r>
      <w:proofErr w:type="gramStart"/>
      <w:r w:rsidRPr="00A24C1F">
        <w:rPr>
          <w:rFonts w:asciiTheme="majorHAnsi" w:hAnsiTheme="majorHAnsi" w:cstheme="majorHAnsi"/>
          <w:sz w:val="16"/>
        </w:rPr>
        <w:t>particular alternative</w:t>
      </w:r>
      <w:proofErr w:type="gramEnd"/>
      <w:r w:rsidRPr="00A24C1F">
        <w:rPr>
          <w:rFonts w:asciiTheme="majorHAnsi" w:hAnsiTheme="majorHAnsi" w:cstheme="majorHAnsi"/>
          <w:sz w:val="16"/>
        </w:rPr>
        <w:t xml:space="preserve"> to the analytic certainties (neo)</w:t>
      </w:r>
      <w:proofErr w:type="spellStart"/>
      <w:r w:rsidRPr="00A24C1F">
        <w:rPr>
          <w:rFonts w:asciiTheme="majorHAnsi" w:hAnsiTheme="majorHAnsi" w:cstheme="majorHAnsi"/>
          <w:sz w:val="16"/>
        </w:rPr>
        <w:t>marxist</w:t>
      </w:r>
      <w:proofErr w:type="spellEnd"/>
      <w:r w:rsidRPr="00A24C1F">
        <w:rPr>
          <w:rFonts w:asciiTheme="majorHAnsi" w:hAnsiTheme="majorHAnsi" w:cstheme="majorHAnsi"/>
          <w:sz w:val="16"/>
        </w:rPr>
        <w:t xml:space="preserve"> doctrines represent. Nor does it preclude the policies they prescribe or proscribe. Wu-</w:t>
      </w:r>
      <w:proofErr w:type="spellStart"/>
      <w:r w:rsidRPr="00A24C1F">
        <w:rPr>
          <w:rFonts w:asciiTheme="majorHAnsi" w:hAnsiTheme="majorHAnsi" w:cstheme="majorHAnsi"/>
          <w:sz w:val="16"/>
        </w:rPr>
        <w:t>wei</w:t>
      </w:r>
      <w:proofErr w:type="spellEnd"/>
      <w:r w:rsidRPr="00A24C1F">
        <w:rPr>
          <w:rFonts w:asciiTheme="majorHAnsi" w:hAnsiTheme="majorHAnsi" w:cstheme="majorHAnsi"/>
          <w:sz w:val="16"/>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w:t>
      </w:r>
      <w:proofErr w:type="gramStart"/>
      <w:r w:rsidRPr="00A24C1F">
        <w:rPr>
          <w:rFonts w:asciiTheme="majorHAnsi" w:hAnsiTheme="majorHAnsi" w:cstheme="majorHAnsi"/>
          <w:sz w:val="16"/>
        </w:rPr>
        <w:t>mentally-made</w:t>
      </w:r>
      <w:proofErr w:type="gramEnd"/>
      <w:r w:rsidRPr="00A24C1F">
        <w:rPr>
          <w:rFonts w:asciiTheme="majorHAnsi" w:hAnsiTheme="majorHAnsi" w:cstheme="majorHAnsi"/>
          <w:sz w:val="16"/>
        </w:rPr>
        <w:t xml:space="preserve"> component to them all. Taoism can look very similar, particularly when we find the Tao </w:t>
      </w:r>
      <w:proofErr w:type="spellStart"/>
      <w:r w:rsidRPr="00A24C1F">
        <w:rPr>
          <w:rFonts w:asciiTheme="majorHAnsi" w:hAnsiTheme="majorHAnsi" w:cstheme="majorHAnsi"/>
          <w:sz w:val="16"/>
        </w:rPr>
        <w:t>te</w:t>
      </w:r>
      <w:proofErr w:type="spellEnd"/>
      <w:r w:rsidRPr="00A24C1F">
        <w:rPr>
          <w:rFonts w:asciiTheme="majorHAnsi" w:hAnsiTheme="majorHAnsi" w:cstheme="majorHAnsi"/>
          <w:sz w:val="16"/>
        </w:rPr>
        <w:t xml:space="preserve"> </w:t>
      </w:r>
      <w:proofErr w:type="spellStart"/>
      <w:r w:rsidRPr="00A24C1F">
        <w:rPr>
          <w:rFonts w:asciiTheme="majorHAnsi" w:hAnsiTheme="majorHAnsi" w:cstheme="majorHAnsi"/>
          <w:sz w:val="16"/>
        </w:rPr>
        <w:t>ching</w:t>
      </w:r>
      <w:proofErr w:type="spellEnd"/>
      <w:r w:rsidRPr="00A24C1F">
        <w:rPr>
          <w:rFonts w:asciiTheme="majorHAnsi" w:hAnsiTheme="majorHAnsi" w:cstheme="majorHAnsi"/>
          <w:sz w:val="16"/>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A24C1F">
        <w:rPr>
          <w:rFonts w:asciiTheme="majorHAnsi" w:hAnsiTheme="majorHAnsi" w:cstheme="majorHAnsi"/>
          <w:sz w:val="16"/>
        </w:rPr>
        <w:t>sacralist</w:t>
      </w:r>
      <w:proofErr w:type="spellEnd"/>
      <w:r w:rsidRPr="00A24C1F">
        <w:rPr>
          <w:rFonts w:asciiTheme="majorHAnsi" w:hAnsiTheme="majorHAnsi" w:cstheme="majorHAnsi"/>
          <w:sz w:val="16"/>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w:t>
      </w:r>
      <w:proofErr w:type="gramStart"/>
      <w:r w:rsidRPr="00A24C1F">
        <w:rPr>
          <w:rFonts w:asciiTheme="majorHAnsi" w:hAnsiTheme="majorHAnsi" w:cstheme="majorHAnsi"/>
          <w:sz w:val="16"/>
        </w:rPr>
        <w:t>The</w:t>
      </w:r>
      <w:proofErr w:type="gramEnd"/>
      <w:r w:rsidRPr="00A24C1F">
        <w:rPr>
          <w:rFonts w:asciiTheme="majorHAnsi" w:hAnsiTheme="majorHAnsi" w:cstheme="majorHAnsi"/>
          <w:sz w:val="16"/>
        </w:rPr>
        <w:t xml:space="preserve"> dominant (though not necessarily the most important) language spoken about contemporary world affairs is the (neo)realist one. It articulates </w:t>
      </w:r>
      <w:proofErr w:type="gramStart"/>
      <w:r w:rsidRPr="00A24C1F">
        <w:rPr>
          <w:rFonts w:asciiTheme="majorHAnsi" w:hAnsiTheme="majorHAnsi" w:cstheme="majorHAnsi"/>
          <w:sz w:val="16"/>
        </w:rPr>
        <w:t>all of</w:t>
      </w:r>
      <w:proofErr w:type="gramEnd"/>
      <w:r w:rsidRPr="00A24C1F">
        <w:rPr>
          <w:rFonts w:asciiTheme="majorHAnsi" w:hAnsiTheme="majorHAnsi" w:cstheme="majorHAnsi"/>
          <w:sz w:val="16"/>
        </w:rPr>
        <w:t xml:space="preserve"> our dog-eat-dog notions about an anarchic world system, and global and regional balances of power. Compare the concept of </w:t>
      </w:r>
      <w:proofErr w:type="spellStart"/>
      <w:r w:rsidRPr="00A24C1F">
        <w:rPr>
          <w:rFonts w:asciiTheme="majorHAnsi" w:hAnsiTheme="majorHAnsi" w:cstheme="majorHAnsi"/>
          <w:sz w:val="16"/>
        </w:rPr>
        <w:t>wu-wei</w:t>
      </w:r>
      <w:proofErr w:type="spellEnd"/>
      <w:r w:rsidRPr="00A24C1F">
        <w:rPr>
          <w:rFonts w:asciiTheme="majorHAnsi" w:hAnsiTheme="majorHAnsi" w:cstheme="majorHAnsi"/>
          <w:sz w:val="16"/>
        </w:rPr>
        <w:t xml:space="preserve">. This would seem to have nothing to do with the whole politico-strategic spectrum (Pettman, 1998, p. 176). On the one hand we have the classical realist dialect of </w:t>
      </w:r>
      <w:r w:rsidRPr="00A24C1F">
        <w:rPr>
          <w:rFonts w:asciiTheme="majorHAnsi" w:hAnsiTheme="majorHAnsi" w:cstheme="majorHAnsi"/>
          <w:sz w:val="16"/>
        </w:rPr>
        <w:lastRenderedPageBreak/>
        <w:t xml:space="preserve">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w:t>
      </w:r>
      <w:proofErr w:type="gramStart"/>
      <w:r w:rsidRPr="00A24C1F">
        <w:rPr>
          <w:rFonts w:asciiTheme="majorHAnsi" w:hAnsiTheme="majorHAnsi" w:cstheme="majorHAnsi"/>
          <w:sz w:val="16"/>
        </w:rPr>
        <w:t>hand</w:t>
      </w:r>
      <w:proofErr w:type="gramEnd"/>
      <w:r w:rsidRPr="00A24C1F">
        <w:rPr>
          <w:rFonts w:asciiTheme="majorHAnsi" w:hAnsiTheme="majorHAnsi" w:cstheme="majorHAnsi"/>
          <w:sz w:val="16"/>
        </w:rPr>
        <w:t xml:space="preserve"> we have </w:t>
      </w:r>
      <w:r w:rsidRPr="00A24C1F">
        <w:rPr>
          <w:rStyle w:val="Emphasis"/>
          <w:rFonts w:asciiTheme="majorHAnsi" w:hAnsiTheme="majorHAnsi" w:cstheme="majorHAnsi"/>
          <w:highlight w:val="cyan"/>
        </w:rPr>
        <w:t xml:space="preserve">the Taoist </w:t>
      </w:r>
      <w:r w:rsidRPr="00A24C1F">
        <w:rPr>
          <w:rFonts w:asciiTheme="majorHAnsi" w:hAnsiTheme="majorHAnsi" w:cstheme="majorHAnsi"/>
          <w:sz w:val="16"/>
        </w:rPr>
        <w:t>determination to</w:t>
      </w:r>
      <w:r w:rsidRPr="00A24C1F">
        <w:rPr>
          <w:rStyle w:val="Emphasis"/>
          <w:rFonts w:asciiTheme="majorHAnsi" w:hAnsiTheme="majorHAnsi" w:cstheme="majorHAnsi"/>
          <w:highlight w:val="cyan"/>
        </w:rPr>
        <w:t xml:space="preserve"> make no </w:t>
      </w:r>
      <w:r w:rsidRPr="00A24C1F">
        <w:rPr>
          <w:rFonts w:asciiTheme="majorHAnsi" w:hAnsiTheme="majorHAnsi" w:cstheme="majorHAnsi"/>
          <w:sz w:val="16"/>
        </w:rPr>
        <w:t>such</w:t>
      </w:r>
      <w:r w:rsidRPr="00A24C1F">
        <w:rPr>
          <w:rStyle w:val="Emphasis"/>
          <w:rFonts w:asciiTheme="majorHAnsi" w:hAnsiTheme="majorHAnsi" w:cstheme="majorHAnsi"/>
          <w:highlight w:val="cyan"/>
        </w:rPr>
        <w:t xml:space="preserve"> assumptions and accept no such constraints. We have clear but not dogmatic opposition to conquest by force of arms. We have the decision to be as flexible as possible about what foreign policies to adopt, and how to implement them. We have the determination to act or react with profound, indeed sacral spontaneity</w:t>
      </w:r>
      <w:r w:rsidRPr="00A24C1F">
        <w:rPr>
          <w:rFonts w:asciiTheme="majorHAnsi" w:hAnsiTheme="majorHAnsi" w:cstheme="majorHAnsi"/>
          <w:sz w:val="16"/>
        </w:rPr>
        <w:t xml:space="preserve">. Rationalists aptly point out that </w:t>
      </w:r>
      <w:r w:rsidRPr="00A24C1F">
        <w:rPr>
          <w:rStyle w:val="Emphasis"/>
          <w:rFonts w:asciiTheme="majorHAnsi" w:hAnsiTheme="majorHAnsi" w:cstheme="majorHAnsi"/>
          <w:highlight w:val="cyan"/>
        </w:rPr>
        <w:t>anything less than sacral spontaneity is likely to fall flat on its face</w:t>
      </w:r>
      <w:r w:rsidRPr="00A24C1F">
        <w:rPr>
          <w:rFonts w:asciiTheme="majorHAnsi" w:hAnsiTheme="majorHAnsi" w:cstheme="majorHAnsi"/>
          <w:sz w:val="16"/>
        </w:rPr>
        <w:t xml:space="preserve">. While we wrestle with whether we are profound enough, however, we can always, as the Tao </w:t>
      </w:r>
      <w:proofErr w:type="spellStart"/>
      <w:r w:rsidRPr="00A24C1F">
        <w:rPr>
          <w:rFonts w:asciiTheme="majorHAnsi" w:hAnsiTheme="majorHAnsi" w:cstheme="majorHAnsi"/>
          <w:sz w:val="16"/>
        </w:rPr>
        <w:t>te</w:t>
      </w:r>
      <w:proofErr w:type="spellEnd"/>
      <w:r w:rsidRPr="00A24C1F">
        <w:rPr>
          <w:rFonts w:asciiTheme="majorHAnsi" w:hAnsiTheme="majorHAnsi" w:cstheme="majorHAnsi"/>
          <w:sz w:val="16"/>
        </w:rPr>
        <w:t xml:space="preserve"> </w:t>
      </w:r>
      <w:proofErr w:type="spellStart"/>
      <w:r w:rsidRPr="00A24C1F">
        <w:rPr>
          <w:rFonts w:asciiTheme="majorHAnsi" w:hAnsiTheme="majorHAnsi" w:cstheme="majorHAnsi"/>
          <w:sz w:val="16"/>
        </w:rPr>
        <w:t>ching</w:t>
      </w:r>
      <w:proofErr w:type="spellEnd"/>
      <w:r w:rsidRPr="00A24C1F">
        <w:rPr>
          <w:rFonts w:asciiTheme="majorHAnsi" w:hAnsiTheme="majorHAnsi" w:cstheme="majorHAnsi"/>
          <w:sz w:val="16"/>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A24C1F">
        <w:rPr>
          <w:rFonts w:asciiTheme="majorHAnsi" w:hAnsiTheme="majorHAnsi" w:cstheme="majorHAnsi"/>
          <w:sz w:val="16"/>
        </w:rPr>
        <w:t>wu-wei</w:t>
      </w:r>
      <w:proofErr w:type="spellEnd"/>
      <w:r w:rsidRPr="00A24C1F">
        <w:rPr>
          <w:rFonts w:asciiTheme="majorHAnsi" w:hAnsiTheme="majorHAnsi" w:cstheme="majorHAnsi"/>
          <w:sz w:val="16"/>
        </w:rPr>
        <w:t xml:space="preserve"> apply here? Human warring is regularly </w:t>
      </w:r>
      <w:proofErr w:type="spellStart"/>
      <w:r w:rsidRPr="00A24C1F">
        <w:rPr>
          <w:rFonts w:asciiTheme="majorHAnsi" w:hAnsiTheme="majorHAnsi" w:cstheme="majorHAnsi"/>
          <w:sz w:val="16"/>
        </w:rPr>
        <w:t>analysed</w:t>
      </w:r>
      <w:proofErr w:type="spellEnd"/>
      <w:r w:rsidRPr="00A24C1F">
        <w:rPr>
          <w:rFonts w:asciiTheme="majorHAnsi" w:hAnsiTheme="majorHAnsi" w:cstheme="majorHAnsi"/>
          <w:sz w:val="16"/>
        </w:rPr>
        <w:t xml:space="preserve"> rationally in terms of a range of causes, </w:t>
      </w:r>
      <w:proofErr w:type="gramStart"/>
      <w:r w:rsidRPr="00A24C1F">
        <w:rPr>
          <w:rFonts w:asciiTheme="majorHAnsi" w:hAnsiTheme="majorHAnsi" w:cstheme="majorHAnsi"/>
          <w:sz w:val="16"/>
        </w:rPr>
        <w:t>kinds</w:t>
      </w:r>
      <w:proofErr w:type="gramEnd"/>
      <w:r w:rsidRPr="00A24C1F">
        <w:rPr>
          <w:rFonts w:asciiTheme="majorHAnsi" w:hAnsiTheme="majorHAnsi" w:cstheme="majorHAnsi"/>
          <w:sz w:val="16"/>
        </w:rPr>
        <w:t xml:space="preserve"> and consequences. The results of these analyses are used to plan appropriate politico-strategic practices, whether of an offensive, defensive, or pre-emptive kind. Human warring can also be </w:t>
      </w:r>
      <w:proofErr w:type="spellStart"/>
      <w:r w:rsidRPr="00A24C1F">
        <w:rPr>
          <w:rFonts w:asciiTheme="majorHAnsi" w:hAnsiTheme="majorHAnsi" w:cstheme="majorHAnsi"/>
          <w:sz w:val="16"/>
        </w:rPr>
        <w:t>analysed</w:t>
      </w:r>
      <w:proofErr w:type="spellEnd"/>
      <w:r w:rsidRPr="00A24C1F">
        <w:rPr>
          <w:rFonts w:asciiTheme="majorHAnsi" w:hAnsiTheme="majorHAnsi" w:cstheme="majorHAnsi"/>
          <w:sz w:val="16"/>
        </w:rPr>
        <w:t xml:space="preserve"> by meditating, however – that is, by not cogitating so self-consciously upon the ways in which we relate to each other and the world. The results of these meditations can then be used to practice neither offence, </w:t>
      </w:r>
      <w:proofErr w:type="spellStart"/>
      <w:r w:rsidRPr="00A24C1F">
        <w:rPr>
          <w:rFonts w:asciiTheme="majorHAnsi" w:hAnsiTheme="majorHAnsi" w:cstheme="majorHAnsi"/>
          <w:sz w:val="16"/>
        </w:rPr>
        <w:t>defence</w:t>
      </w:r>
      <w:proofErr w:type="spellEnd"/>
      <w:r w:rsidRPr="00A24C1F">
        <w:rPr>
          <w:rFonts w:asciiTheme="majorHAnsi" w:hAnsiTheme="majorHAnsi" w:cstheme="majorHAnsi"/>
          <w:sz w:val="16"/>
        </w:rPr>
        <w:t xml:space="preserve">, or preemption, but a kind of watchfulness, a kind of non-anticipation, a way of being in the world-moment that is </w:t>
      </w:r>
      <w:proofErr w:type="spellStart"/>
      <w:r w:rsidRPr="00A24C1F">
        <w:rPr>
          <w:rFonts w:asciiTheme="majorHAnsi" w:hAnsiTheme="majorHAnsi" w:cstheme="majorHAnsi"/>
          <w:sz w:val="16"/>
        </w:rPr>
        <w:t>equaniminous</w:t>
      </w:r>
      <w:proofErr w:type="spellEnd"/>
      <w:r w:rsidRPr="00A24C1F">
        <w:rPr>
          <w:rFonts w:asciiTheme="majorHAnsi" w:hAnsiTheme="majorHAnsi" w:cstheme="majorHAnsi"/>
          <w:sz w:val="16"/>
        </w:rPr>
        <w:t xml:space="preserve">, open, and aware. The latter is the one that </w:t>
      </w:r>
      <w:proofErr w:type="spellStart"/>
      <w:r w:rsidRPr="00A24C1F">
        <w:rPr>
          <w:rFonts w:asciiTheme="majorHAnsi" w:hAnsiTheme="majorHAnsi" w:cstheme="majorHAnsi"/>
          <w:sz w:val="16"/>
        </w:rPr>
        <w:t>wu-wei</w:t>
      </w:r>
      <w:proofErr w:type="spellEnd"/>
      <w:r w:rsidRPr="00A24C1F">
        <w:rPr>
          <w:rFonts w:asciiTheme="majorHAnsi" w:hAnsiTheme="majorHAnsi" w:cstheme="majorHAnsi"/>
          <w:sz w:val="16"/>
        </w:rPr>
        <w:t xml:space="preserve"> exemplifies. It would be worthy but fruitless to try and deal with world conflict by getting state-makers to meditate. Meditative disciplines are arduous, their results are uncertain, and modernist state-makers are particularly susceptible to </w:t>
      </w:r>
      <w:proofErr w:type="spellStart"/>
      <w:r w:rsidRPr="00A24C1F">
        <w:rPr>
          <w:rFonts w:asciiTheme="majorHAnsi" w:hAnsiTheme="majorHAnsi" w:cstheme="majorHAnsi"/>
          <w:sz w:val="16"/>
        </w:rPr>
        <w:t>practising</w:t>
      </w:r>
      <w:proofErr w:type="spellEnd"/>
      <w:r w:rsidRPr="00A24C1F">
        <w:rPr>
          <w:rFonts w:asciiTheme="majorHAnsi" w:hAnsiTheme="majorHAnsi" w:cstheme="majorHAnsi"/>
          <w:sz w:val="16"/>
        </w:rPr>
        <w:t xml:space="preserve"> the ‘un-Chinese habit of puzzling about ultimate reality . . . independent of sense perception and reason’ (Graham, 1989, p. 234). It might not be foolish to heed the advice provided by Taoists as a result 80 Ralph Pettman of their meditations, however. This is not advice about how to gain privileged access to an external reality. It is about the </w:t>
      </w:r>
      <w:proofErr w:type="gramStart"/>
      <w:r w:rsidRPr="00A24C1F">
        <w:rPr>
          <w:rFonts w:asciiTheme="majorHAnsi" w:hAnsiTheme="majorHAnsi" w:cstheme="majorHAnsi"/>
          <w:sz w:val="16"/>
        </w:rPr>
        <w:t>particular kinds</w:t>
      </w:r>
      <w:proofErr w:type="gramEnd"/>
      <w:r w:rsidRPr="00A24C1F">
        <w:rPr>
          <w:rFonts w:asciiTheme="majorHAnsi" w:hAnsiTheme="majorHAnsi" w:cstheme="majorHAnsi"/>
          <w:sz w:val="16"/>
        </w:rPr>
        <w:t xml:space="preserve"> of conclusions that become available when Taoists relinquish their mental grasp of ‘categories made habitual by naming’ (Graham, 1989, pp. 234–235), and seek meditative clarity for themselves (Needham, 1956, p. 33). If this sounds too general and self-serving, we might also recall that the Taoist classics conclude that war is never a preferred activity, and that when there is an alternative, we should take it. As the Tao </w:t>
      </w:r>
      <w:proofErr w:type="spellStart"/>
      <w:r w:rsidRPr="00A24C1F">
        <w:rPr>
          <w:rFonts w:asciiTheme="majorHAnsi" w:hAnsiTheme="majorHAnsi" w:cstheme="majorHAnsi"/>
          <w:sz w:val="16"/>
        </w:rPr>
        <w:t>te</w:t>
      </w:r>
      <w:proofErr w:type="spellEnd"/>
      <w:r w:rsidRPr="00A24C1F">
        <w:rPr>
          <w:rFonts w:asciiTheme="majorHAnsi" w:hAnsiTheme="majorHAnsi" w:cstheme="majorHAnsi"/>
          <w:sz w:val="16"/>
        </w:rPr>
        <w:t xml:space="preserve"> </w:t>
      </w:r>
      <w:proofErr w:type="spellStart"/>
      <w:r w:rsidRPr="00A24C1F">
        <w:rPr>
          <w:rFonts w:asciiTheme="majorHAnsi" w:hAnsiTheme="majorHAnsi" w:cstheme="majorHAnsi"/>
          <w:sz w:val="16"/>
        </w:rPr>
        <w:t>ching</w:t>
      </w:r>
      <w:proofErr w:type="spellEnd"/>
      <w:r w:rsidRPr="00A24C1F">
        <w:rPr>
          <w:rFonts w:asciiTheme="majorHAnsi" w:hAnsiTheme="majorHAnsi" w:cstheme="majorHAnsi"/>
          <w:sz w:val="16"/>
        </w:rPr>
        <w:t xml:space="preserve"> concludes: ‘Show me a man of violence that came to a good end, and I will take him for my teacher’ (Lao Tzu, 1997, pp. 31, 32, 45, 72, 77). In articulating their meditations, do Taoists contradict themselves? Creel thinks so, drawing attention to the difficulty of being both purposive and contemplative (meditative) at the same time (Creel, 1970, p. 45). Ames, on the other hand, repudiates attempts like Creel’s to cast Taoism in terms of a purposive/contemplative dichotomy, or in terms of any other reading that imputes to Taoism a (political) purpose: Since Taoist political theory is propounded as a microcosm of . . . [its] metaphysics in which the operation of the political state is seen as correlative to the functioning of the cosmos, it follows that the ideal ruler can only be ‘purposive’ if in fact there is some purpose in his cosmic counterpart, the </w:t>
      </w:r>
      <w:proofErr w:type="spellStart"/>
      <w:r w:rsidRPr="00A24C1F">
        <w:rPr>
          <w:rFonts w:asciiTheme="majorHAnsi" w:hAnsiTheme="majorHAnsi" w:cstheme="majorHAnsi"/>
          <w:sz w:val="16"/>
        </w:rPr>
        <w:t>tao</w:t>
      </w:r>
      <w:proofErr w:type="spellEnd"/>
      <w:r w:rsidRPr="00A24C1F">
        <w:rPr>
          <w:rFonts w:asciiTheme="majorHAnsi" w:hAnsiTheme="majorHAnsi" w:cstheme="majorHAnsi"/>
          <w:sz w:val="16"/>
        </w:rPr>
        <w:t xml:space="preserve">. [And while </w:t>
      </w:r>
      <w:proofErr w:type="gramStart"/>
      <w:r w:rsidRPr="00A24C1F">
        <w:rPr>
          <w:rFonts w:asciiTheme="majorHAnsi" w:hAnsiTheme="majorHAnsi" w:cstheme="majorHAnsi"/>
          <w:sz w:val="16"/>
        </w:rPr>
        <w:t>t]he</w:t>
      </w:r>
      <w:proofErr w:type="gramEnd"/>
      <w:r w:rsidRPr="00A24C1F">
        <w:rPr>
          <w:rFonts w:asciiTheme="majorHAnsi" w:hAnsiTheme="majorHAnsi" w:cstheme="majorHAnsi"/>
          <w:sz w:val="16"/>
        </w:rPr>
        <w:t xml:space="preserve"> Taoism of the Lao Tzu does acknowledge a certain natural ‘so-ness’ which exists in all things and propels them toward their own realization . . . the political theory of the Lao Tzu is certainly not purposive in the sense of advocating a specific and artificially contrived political program which enables one to seize and exercise political control . . . (Ames, 1994, p. 218, fn. 23) Are Taoists also being impractical? The authors of the </w:t>
      </w:r>
      <w:proofErr w:type="spellStart"/>
      <w:r w:rsidRPr="00A24C1F">
        <w:rPr>
          <w:rFonts w:asciiTheme="majorHAnsi" w:hAnsiTheme="majorHAnsi" w:cstheme="majorHAnsi"/>
          <w:sz w:val="16"/>
        </w:rPr>
        <w:t>Huai</w:t>
      </w:r>
      <w:proofErr w:type="spellEnd"/>
      <w:r w:rsidRPr="00A24C1F">
        <w:rPr>
          <w:rFonts w:asciiTheme="majorHAnsi" w:hAnsiTheme="majorHAnsi" w:cstheme="majorHAnsi"/>
          <w:sz w:val="16"/>
        </w:rPr>
        <w:t xml:space="preserve"> Nan </w:t>
      </w:r>
      <w:proofErr w:type="spellStart"/>
      <w:r w:rsidRPr="00A24C1F">
        <w:rPr>
          <w:rFonts w:asciiTheme="majorHAnsi" w:hAnsiTheme="majorHAnsi" w:cstheme="majorHAnsi"/>
          <w:sz w:val="16"/>
        </w:rPr>
        <w:t>Tze</w:t>
      </w:r>
      <w:proofErr w:type="spellEnd"/>
      <w:r w:rsidRPr="00A24C1F">
        <w:rPr>
          <w:rFonts w:asciiTheme="majorHAnsi" w:hAnsiTheme="majorHAnsi" w:cstheme="majorHAnsi"/>
          <w:sz w:val="16"/>
        </w:rPr>
        <w:t xml:space="preserve"> (206 B.C.E.–8 C.E.) thought so, castigating Taoists for being naïve and primitive, and for seeming to provide a ‘total repudiation of human culture’ (Ames, 1994, p. 219, fn. 34). Why should an active form of pacifism be better than any other policy, they said? Why should a deliberate attempt to craft the world to human advantage be any less likely to accord with the way the universe works than a policy of active pacifism? It is at this point that Taoists are most likely to be misunderstood. When Taoists tell state-makers to be more actively pacifist, for example, they seem to be advising them to intervene less. This is not necessarily so, however. A Taoist does not necessarily advise either retreat or quiescence. A Taoist response might be more interventionist, or it might be less interventionist. The Taoist will decide from one moment to the next what is most appropriate. If he or she does advise intervention, then he or she is not likely to Taoism and the concept of global security 81 advise that this be done in a single-minded way. All of which might be scant comfort for the harassed policy adviser, though it might be a welcome breather for the </w:t>
      </w:r>
      <w:proofErr w:type="gramStart"/>
      <w:r w:rsidRPr="00A24C1F">
        <w:rPr>
          <w:rFonts w:asciiTheme="majorHAnsi" w:hAnsiTheme="majorHAnsi" w:cstheme="majorHAnsi"/>
          <w:sz w:val="16"/>
        </w:rPr>
        <w:t>policy-maker</w:t>
      </w:r>
      <w:proofErr w:type="gramEnd"/>
      <w:r w:rsidRPr="00A24C1F">
        <w:rPr>
          <w:rFonts w:asciiTheme="majorHAnsi" w:hAnsiTheme="majorHAnsi" w:cstheme="majorHAnsi"/>
          <w:sz w:val="16"/>
        </w:rPr>
        <w:t xml:space="preserve"> him- or herself. It might even be a moment he or she wants to prolong. 5 Conclusion The concept of global security is articulated today in terms of many different issue-areas. The more conventional of these issue-areas are those that involve the global military balance, though even these have less conventional components to them, like the issues raised by contemporary terrorism, or contemporary piracy. The less conventional issue-areas involve those like the global balance of productivity, which is now recognized as an important part of the concept of global security (hence the significance now afforded such issues as </w:t>
      </w:r>
      <w:proofErr w:type="spellStart"/>
      <w:r w:rsidRPr="00A24C1F">
        <w:rPr>
          <w:rFonts w:asciiTheme="majorHAnsi" w:hAnsiTheme="majorHAnsi" w:cstheme="majorHAnsi"/>
          <w:sz w:val="16"/>
        </w:rPr>
        <w:t>labour</w:t>
      </w:r>
      <w:proofErr w:type="spellEnd"/>
      <w:r w:rsidRPr="00A24C1F">
        <w:rPr>
          <w:rFonts w:asciiTheme="majorHAnsi" w:hAnsiTheme="majorHAnsi" w:cstheme="majorHAnsi"/>
          <w:sz w:val="16"/>
        </w:rPr>
        <w:t xml:space="preserve"> migration), and the global balance of identities (hence the importance now placed on the security issues that diasporas, refugees, and migrant populations represent). To talk about any of these issue-areas is to talk in one or more of the modernist analytical languages mapped at the beginning of this article. Indeed, it is not possible to describe or explain any global security issue-area without using an analytical language of some kind. These analytical languages are part of the modernist/rationalist project, a globalizing initiative that makes, in turn, for the kind of margins manifest in environmental concerns, or in the gender concerns that the global statistics to do with women’s well-being represent. Although the modernist/rationalist project is currently hegemonic, it encounters other thought-worlds that do not work on the same assumptions. These thought-worlds include Taoism, which is the thought-world discussed here. The epistemological divide between rationalism and Taoism is a radical one. It can be bridged, but not from the rationalist side. Once it is </w:t>
      </w:r>
      <w:proofErr w:type="gramStart"/>
      <w:r w:rsidRPr="00A24C1F">
        <w:rPr>
          <w:rFonts w:asciiTheme="majorHAnsi" w:hAnsiTheme="majorHAnsi" w:cstheme="majorHAnsi"/>
          <w:sz w:val="16"/>
        </w:rPr>
        <w:t>bridged</w:t>
      </w:r>
      <w:proofErr w:type="gramEnd"/>
      <w:r w:rsidRPr="00A24C1F">
        <w:rPr>
          <w:rFonts w:asciiTheme="majorHAnsi" w:hAnsiTheme="majorHAnsi" w:cstheme="majorHAnsi"/>
          <w:sz w:val="16"/>
        </w:rPr>
        <w:t xml:space="preserve"> we can bring across a range of Taoist concepts to compare with rationalist ones, including the Taoist concept of </w:t>
      </w:r>
      <w:proofErr w:type="spellStart"/>
      <w:r w:rsidRPr="00A24C1F">
        <w:rPr>
          <w:rFonts w:asciiTheme="majorHAnsi" w:hAnsiTheme="majorHAnsi" w:cstheme="majorHAnsi"/>
          <w:sz w:val="16"/>
        </w:rPr>
        <w:t>wu-wei</w:t>
      </w:r>
      <w:proofErr w:type="spellEnd"/>
      <w:r w:rsidRPr="00A24C1F">
        <w:rPr>
          <w:rFonts w:asciiTheme="majorHAnsi" w:hAnsiTheme="majorHAnsi" w:cstheme="majorHAnsi"/>
          <w:sz w:val="16"/>
        </w:rPr>
        <w:t xml:space="preserve">. These concepts can then be used to understand global security better, in both its developmental (‘human’) and militarist (‘strategic’) forms. Taoists do not ‘see’ the concept of global security as being about ‘order’, ‘well-being’, or even ‘truth’. They do not ‘see’ the concept of global security in the way modernists/rationalists see this concept. This can be somewhat frustrating for those who want explicit policy alternatives to appraise, since Taoism does not provide fixed policy alternatives. What Taoism does do is transgress the limits rationalist thinking sets, however, and compensates for the distortions it creates. The rationalist will </w:t>
      </w:r>
      <w:r w:rsidRPr="00A24C1F">
        <w:rPr>
          <w:rFonts w:asciiTheme="majorHAnsi" w:hAnsiTheme="majorHAnsi" w:cstheme="majorHAnsi"/>
          <w:sz w:val="16"/>
        </w:rPr>
        <w:lastRenderedPageBreak/>
        <w:t xml:space="preserve">insist on scrutinizing what the 82 Ralph Pettman Taoist says, but his or her scrutiny will still be compromised by his or her own preconceptions. </w:t>
      </w:r>
      <w:proofErr w:type="gramStart"/>
      <w:r w:rsidRPr="00A24C1F">
        <w:rPr>
          <w:rFonts w:asciiTheme="majorHAnsi" w:hAnsiTheme="majorHAnsi" w:cstheme="majorHAnsi"/>
          <w:sz w:val="16"/>
        </w:rPr>
        <w:t>This is why</w:t>
      </w:r>
      <w:proofErr w:type="gramEnd"/>
      <w:r w:rsidRPr="00A24C1F">
        <w:rPr>
          <w:rFonts w:asciiTheme="majorHAnsi" w:hAnsiTheme="majorHAnsi" w:cstheme="majorHAnsi"/>
          <w:sz w:val="16"/>
        </w:rPr>
        <w:t xml:space="preserve"> we need to keep on recasting the rationalist concept of global security in a sacral context like the Taoist one.</w:t>
      </w:r>
    </w:p>
    <w:p w14:paraId="794314DF" w14:textId="77777777" w:rsidR="00A24C1F" w:rsidRPr="00A24C1F" w:rsidRDefault="00A24C1F" w:rsidP="00A24C1F">
      <w:pPr>
        <w:pStyle w:val="Heading4"/>
        <w:rPr>
          <w:rFonts w:asciiTheme="majorHAnsi" w:hAnsiTheme="majorHAnsi" w:cstheme="majorHAnsi"/>
        </w:rPr>
      </w:pPr>
      <w:r w:rsidRPr="00A24C1F">
        <w:rPr>
          <w:rFonts w:asciiTheme="majorHAnsi" w:hAnsiTheme="majorHAnsi" w:cstheme="majorHAnsi"/>
        </w:rPr>
        <w:t xml:space="preserve">Capitalism’s formations of desire are inherently against the flow of the universe </w:t>
      </w:r>
    </w:p>
    <w:p w14:paraId="1D84AB05" w14:textId="77777777" w:rsidR="00A24C1F" w:rsidRPr="00A24C1F" w:rsidRDefault="00A24C1F" w:rsidP="00A24C1F">
      <w:pPr>
        <w:rPr>
          <w:rStyle w:val="Emphasis"/>
          <w:rFonts w:asciiTheme="majorHAnsi" w:hAnsiTheme="majorHAnsi" w:cstheme="majorHAnsi"/>
          <w:b w:val="0"/>
          <w:iCs w:val="0"/>
          <w:sz w:val="22"/>
          <w:u w:val="none"/>
        </w:rPr>
      </w:pPr>
      <w:r w:rsidRPr="00A24C1F">
        <w:rPr>
          <w:rFonts w:asciiTheme="majorHAnsi" w:hAnsiTheme="majorHAnsi" w:cstheme="majorHAnsi"/>
        </w:rPr>
        <w:t xml:space="preserve">Pranav </w:t>
      </w:r>
      <w:r w:rsidRPr="00A24C1F">
        <w:rPr>
          <w:rStyle w:val="Style13ptBold"/>
          <w:rFonts w:asciiTheme="majorHAnsi" w:hAnsiTheme="majorHAnsi" w:cstheme="majorHAnsi"/>
        </w:rPr>
        <w:t>Dayanand, 21</w:t>
      </w:r>
      <w:r w:rsidRPr="00A24C1F">
        <w:rPr>
          <w:rFonts w:asciiTheme="majorHAnsi" w:hAnsiTheme="majorHAnsi" w:cstheme="majorHAnsi"/>
        </w:rPr>
        <w:t xml:space="preserve">, Does Daoism sanction a political philosophy such as anarchical </w:t>
      </w:r>
      <w:proofErr w:type="gramStart"/>
      <w:r w:rsidRPr="00A24C1F">
        <w:rPr>
          <w:rFonts w:asciiTheme="majorHAnsi" w:hAnsiTheme="majorHAnsi" w:cstheme="majorHAnsi"/>
        </w:rPr>
        <w:t>individualism?,</w:t>
      </w:r>
      <w:proofErr w:type="gramEnd"/>
      <w:r w:rsidRPr="00A24C1F">
        <w:rPr>
          <w:rFonts w:asciiTheme="majorHAnsi" w:hAnsiTheme="majorHAnsi" w:cstheme="majorHAnsi"/>
        </w:rPr>
        <w:t xml:space="preserve"> Synergy: The Journal of Contemporary Asian Studies, 8-28-2021, DOA: 9-11-2021, https://utsynergyjournal.org/2020/11/29/does-daoism-sanction-a-political-philosophy-such-as-anarchical-individualism/, this card has quotes from Daoist texts, those were translated by the author not me, r0w@n</w:t>
      </w:r>
    </w:p>
    <w:p w14:paraId="05A1A9F9" w14:textId="77777777" w:rsidR="00A24C1F" w:rsidRPr="00A24C1F" w:rsidRDefault="00A24C1F" w:rsidP="00A24C1F">
      <w:pPr>
        <w:rPr>
          <w:rFonts w:asciiTheme="majorHAnsi" w:hAnsiTheme="majorHAnsi" w:cstheme="majorHAnsi"/>
          <w:sz w:val="16"/>
        </w:rPr>
      </w:pPr>
      <w:r w:rsidRPr="00A24C1F">
        <w:rPr>
          <w:rFonts w:asciiTheme="majorHAnsi" w:hAnsiTheme="majorHAnsi" w:cstheme="majorHAnsi"/>
          <w:sz w:val="16"/>
        </w:rPr>
        <w:t xml:space="preserve">However, Laozi does not necessarily advocate doing nothing, but as Li indicates, Laozi strongly advocates acting in accordance with the Dao.[12] Therefore, </w:t>
      </w:r>
      <w:proofErr w:type="spellStart"/>
      <w:r w:rsidRPr="00A24C1F">
        <w:rPr>
          <w:rFonts w:asciiTheme="majorHAnsi" w:hAnsiTheme="majorHAnsi" w:cstheme="majorHAnsi"/>
          <w:sz w:val="16"/>
        </w:rPr>
        <w:t>wuwei</w:t>
      </w:r>
      <w:proofErr w:type="spellEnd"/>
      <w:r w:rsidRPr="00A24C1F">
        <w:rPr>
          <w:rFonts w:asciiTheme="majorHAnsi" w:hAnsiTheme="majorHAnsi" w:cstheme="majorHAnsi"/>
          <w:sz w:val="16"/>
        </w:rPr>
        <w:t xml:space="preserve"> advocates action that does not violate the Dao. While this is somewhat vague, one can politically contextualize this to refer to Deng’s </w:t>
      </w:r>
      <w:proofErr w:type="spellStart"/>
      <w:r w:rsidRPr="00A24C1F">
        <w:rPr>
          <w:rFonts w:asciiTheme="majorHAnsi" w:hAnsiTheme="majorHAnsi" w:cstheme="majorHAnsi"/>
          <w:sz w:val="16"/>
        </w:rPr>
        <w:t>hexie</w:t>
      </w:r>
      <w:proofErr w:type="spellEnd"/>
      <w:r w:rsidRPr="00A24C1F">
        <w:rPr>
          <w:rFonts w:asciiTheme="majorHAnsi" w:hAnsiTheme="majorHAnsi" w:cstheme="majorHAnsi"/>
          <w:sz w:val="16"/>
        </w:rPr>
        <w:t xml:space="preserve"> </w:t>
      </w:r>
      <w:proofErr w:type="spellStart"/>
      <w:r w:rsidRPr="00A24C1F">
        <w:rPr>
          <w:rFonts w:asciiTheme="majorHAnsi" w:hAnsiTheme="majorHAnsi" w:cstheme="majorHAnsi"/>
          <w:sz w:val="16"/>
        </w:rPr>
        <w:t>shehui</w:t>
      </w:r>
      <w:proofErr w:type="spellEnd"/>
      <w:r w:rsidRPr="00A24C1F">
        <w:rPr>
          <w:rFonts w:asciiTheme="majorHAnsi" w:hAnsiTheme="majorHAnsi" w:cstheme="majorHAnsi"/>
          <w:sz w:val="16"/>
        </w:rPr>
        <w:t xml:space="preserve"> or ‘social harmony’. “Things that are hard and rigid are the companions of death, things that are subtle and soft are the companions of life” [13] In this quote Laozi espouses a subtle approach to societal change, which was Deng’s philosophy on how to help China transition from its Maoist past. This policy of economic gradualism can be contrasted with the legalist approach taken in the aftermath of the USSR. While Deng sought to slowly move China into the wider free-market system without disrupting the social order, the post-USSR state sought to engage in an approach of ‘economic shock therapy’.[14] In other words, a gradual approach to transition under Deng seemed to be more in tune with the Daoist proposition that one must only act under the pretext that the Dao, or social harmony is protected. While I recognize that this is only one way to contextualize the Dao, it does paint an interesting picture of Daoist influences on modern China. However, even Daoism as an expression of capitalist individualism is not an inscrutable theory. Zhuangzi often espouses the idea that</w:t>
      </w:r>
      <w:r w:rsidRPr="00A24C1F">
        <w:rPr>
          <w:rStyle w:val="Emphasis"/>
          <w:rFonts w:asciiTheme="majorHAnsi" w:hAnsiTheme="majorHAnsi" w:cstheme="majorHAnsi"/>
          <w:highlight w:val="cyan"/>
        </w:rPr>
        <w:t xml:space="preserve"> a proper follower of the Dao will lose himself in pursuit of the Dao</w:t>
      </w:r>
      <w:r w:rsidRPr="00A24C1F">
        <w:rPr>
          <w:rFonts w:asciiTheme="majorHAnsi" w:hAnsiTheme="majorHAnsi" w:cstheme="majorHAnsi"/>
          <w:sz w:val="16"/>
        </w:rPr>
        <w:t>.[15] In other words, this is</w:t>
      </w:r>
      <w:r w:rsidRPr="00A24C1F">
        <w:rPr>
          <w:rStyle w:val="Emphasis"/>
          <w:rFonts w:asciiTheme="majorHAnsi" w:hAnsiTheme="majorHAnsi" w:cstheme="majorHAnsi"/>
          <w:highlight w:val="cyan"/>
        </w:rPr>
        <w:t xml:space="preserve"> a contradiction to the laissez-faire economics </w:t>
      </w:r>
      <w:r w:rsidRPr="00A24C1F">
        <w:rPr>
          <w:rFonts w:asciiTheme="majorHAnsi" w:hAnsiTheme="majorHAnsi" w:cstheme="majorHAnsi"/>
          <w:sz w:val="16"/>
        </w:rPr>
        <w:t>of capitalist philosophy</w:t>
      </w:r>
      <w:r w:rsidRPr="00A24C1F">
        <w:rPr>
          <w:rStyle w:val="Emphasis"/>
          <w:rFonts w:asciiTheme="majorHAnsi" w:hAnsiTheme="majorHAnsi" w:cstheme="majorHAnsi"/>
          <w:highlight w:val="cyan"/>
        </w:rPr>
        <w:t xml:space="preserve"> that believes ‘to get rich is </w:t>
      </w:r>
      <w:proofErr w:type="gramStart"/>
      <w:r w:rsidRPr="00A24C1F">
        <w:rPr>
          <w:rStyle w:val="Emphasis"/>
          <w:rFonts w:asciiTheme="majorHAnsi" w:hAnsiTheme="majorHAnsi" w:cstheme="majorHAnsi"/>
          <w:highlight w:val="cyan"/>
        </w:rPr>
        <w:t>glorious’</w:t>
      </w:r>
      <w:proofErr w:type="gramEnd"/>
      <w:r w:rsidRPr="00A24C1F">
        <w:rPr>
          <w:rFonts w:asciiTheme="majorHAnsi" w:hAnsiTheme="majorHAnsi" w:cstheme="majorHAnsi"/>
          <w:sz w:val="16"/>
        </w:rPr>
        <w:t xml:space="preserve">. The apparent contradiction in Daoist belief between self-cultivation and the pursuit of the Dao also manifests in different political ideologies. If one believes in the divine right of a ruler, would it not follow that the ruler’s subject would entrust the ruler to act in accordance with the Dao? Subsequently, </w:t>
      </w:r>
      <w:r w:rsidRPr="00A24C1F">
        <w:rPr>
          <w:rStyle w:val="Emphasis"/>
          <w:rFonts w:asciiTheme="majorHAnsi" w:hAnsiTheme="majorHAnsi" w:cstheme="majorHAnsi"/>
          <w:highlight w:val="cyan"/>
        </w:rPr>
        <w:t xml:space="preserve">the subject would then forgo his individual self-cultivation in </w:t>
      </w:r>
      <w:proofErr w:type="spellStart"/>
      <w:r w:rsidRPr="00A24C1F">
        <w:rPr>
          <w:rStyle w:val="Emphasis"/>
          <w:rFonts w:asciiTheme="majorHAnsi" w:hAnsiTheme="majorHAnsi" w:cstheme="majorHAnsi"/>
          <w:highlight w:val="cyan"/>
        </w:rPr>
        <w:t>favour</w:t>
      </w:r>
      <w:proofErr w:type="spellEnd"/>
      <w:r w:rsidRPr="00A24C1F">
        <w:rPr>
          <w:rStyle w:val="Emphasis"/>
          <w:rFonts w:asciiTheme="majorHAnsi" w:hAnsiTheme="majorHAnsi" w:cstheme="majorHAnsi"/>
          <w:highlight w:val="cyan"/>
        </w:rPr>
        <w:t xml:space="preserve"> of the pursuit of the Dao</w:t>
      </w:r>
      <w:r w:rsidRPr="00A24C1F">
        <w:rPr>
          <w:rFonts w:asciiTheme="majorHAnsi" w:hAnsiTheme="majorHAnsi" w:cstheme="majorHAnsi"/>
          <w:sz w:val="16"/>
        </w:rPr>
        <w:t xml:space="preserve">, which in the political sphere would involve forgoing individual freedom.[16] </w:t>
      </w:r>
      <w:r w:rsidRPr="00A24C1F">
        <w:rPr>
          <w:rStyle w:val="Emphasis"/>
          <w:rFonts w:asciiTheme="majorHAnsi" w:hAnsiTheme="majorHAnsi" w:cstheme="majorHAnsi"/>
          <w:highlight w:val="cyan"/>
        </w:rPr>
        <w:t xml:space="preserve">Our identities and our capitalist pursuits in the marketplace are based on a sense of self that has free will and self-determination. If we do not have a sense of self, and thus have no ideals of self-determination, then it might follow that we also have no profound right to govern as we so wish to. </w:t>
      </w:r>
      <w:r w:rsidRPr="00A24C1F">
        <w:rPr>
          <w:rFonts w:asciiTheme="majorHAnsi" w:hAnsiTheme="majorHAnsi" w:cstheme="majorHAnsi"/>
          <w:sz w:val="16"/>
        </w:rPr>
        <w:t>Ultimately, Daoism also does propagate against striving for anything, which is a slight issue when it is compared with capitalism.</w:t>
      </w:r>
      <w:r w:rsidRPr="00A24C1F">
        <w:rPr>
          <w:rStyle w:val="Emphasis"/>
          <w:rFonts w:asciiTheme="majorHAnsi" w:hAnsiTheme="majorHAnsi" w:cstheme="majorHAnsi"/>
        </w:rPr>
        <w:t xml:space="preserve"> </w:t>
      </w:r>
      <w:r w:rsidRPr="00A24C1F">
        <w:rPr>
          <w:rFonts w:asciiTheme="majorHAnsi" w:hAnsiTheme="majorHAnsi" w:cstheme="majorHAnsi"/>
          <w:sz w:val="16"/>
        </w:rPr>
        <w:t>A subsequent thought that stands as an issue when thinking of Deng’s economic capitalism in accordance with Daoism is the subsequent environmental degradation that has been paramount across the Chinese economy. Daoist imagery often has its basis in streams, forests, and rivers that have been ravaged by the capitalist economic machine</w:t>
      </w:r>
      <w:r w:rsidRPr="00A24C1F">
        <w:rPr>
          <w:rFonts w:asciiTheme="majorHAnsi" w:hAnsiTheme="majorHAnsi" w:cstheme="majorHAnsi"/>
        </w:rPr>
        <w:t>. Market capitalism is thought to put human ambition above the natural elements, which is not something Daoist thinkers would be inclined to support. To go along with the theme above, the state must act while simultaneously not violating the Dao. Oftent</w:t>
      </w:r>
      <w:r w:rsidRPr="00A24C1F">
        <w:rPr>
          <w:rFonts w:asciiTheme="majorHAnsi" w:hAnsiTheme="majorHAnsi" w:cstheme="majorHAnsi"/>
          <w:sz w:val="16"/>
        </w:rPr>
        <w:t xml:space="preserve">imes, it has been reported that the Chinese state model has been complicit in environmental degradation </w:t>
      </w:r>
      <w:proofErr w:type="gramStart"/>
      <w:r w:rsidRPr="00A24C1F">
        <w:rPr>
          <w:rFonts w:asciiTheme="majorHAnsi" w:hAnsiTheme="majorHAnsi" w:cstheme="majorHAnsi"/>
          <w:sz w:val="16"/>
        </w:rPr>
        <w:t>in order to</w:t>
      </w:r>
      <w:proofErr w:type="gramEnd"/>
      <w:r w:rsidRPr="00A24C1F">
        <w:rPr>
          <w:rFonts w:asciiTheme="majorHAnsi" w:hAnsiTheme="majorHAnsi" w:cstheme="majorHAnsi"/>
          <w:sz w:val="16"/>
        </w:rPr>
        <w:t xml:space="preserve"> maximize the success of state-owned enterprises in the free market. If the Dao is natural, then should one not maintain that the state should act against a collective human ambition that messes with the natural order of the environment? </w:t>
      </w:r>
      <w:r w:rsidRPr="00A24C1F">
        <w:rPr>
          <w:rStyle w:val="Emphasis"/>
          <w:rFonts w:asciiTheme="majorHAnsi" w:hAnsiTheme="majorHAnsi" w:cstheme="majorHAnsi"/>
          <w:highlight w:val="cyan"/>
        </w:rPr>
        <w:t xml:space="preserve">The ambition-driven individualist often finds himself at odds with the natural order of the Dao. </w:t>
      </w:r>
      <w:r w:rsidRPr="00A24C1F">
        <w:rPr>
          <w:rFonts w:asciiTheme="majorHAnsi" w:hAnsiTheme="majorHAnsi" w:cstheme="majorHAnsi"/>
        </w:rPr>
        <w:t>In many ways, nefarious activities have given rise to a disruption in the natural order, leading to ecological calamities such as th</w:t>
      </w:r>
      <w:r w:rsidRPr="00A24C1F">
        <w:rPr>
          <w:rFonts w:asciiTheme="majorHAnsi" w:hAnsiTheme="majorHAnsi" w:cstheme="majorHAnsi"/>
          <w:sz w:val="16"/>
        </w:rPr>
        <w:t>e melting of the polar ice caps and mass floods on a global scale. Considering Daoism warned against striving ambition when it contradicts the Dao, it appears as though it also warned against Deng’s economic model that led to these environmental outcomes.</w:t>
      </w:r>
    </w:p>
    <w:p w14:paraId="6082C387" w14:textId="77777777" w:rsidR="00A24C1F" w:rsidRPr="00A24C1F" w:rsidRDefault="00A24C1F" w:rsidP="00A24C1F">
      <w:pPr>
        <w:pStyle w:val="Heading4"/>
        <w:rPr>
          <w:rFonts w:asciiTheme="majorHAnsi" w:hAnsiTheme="majorHAnsi" w:cstheme="majorHAnsi"/>
        </w:rPr>
      </w:pPr>
      <w:r w:rsidRPr="00A24C1F">
        <w:rPr>
          <w:rFonts w:asciiTheme="majorHAnsi" w:hAnsiTheme="majorHAnsi" w:cstheme="majorHAnsi"/>
        </w:rPr>
        <w:t xml:space="preserve">The alternative is </w:t>
      </w:r>
      <w:proofErr w:type="spellStart"/>
      <w:r w:rsidRPr="00A24C1F">
        <w:rPr>
          <w:rFonts w:asciiTheme="majorHAnsi" w:hAnsiTheme="majorHAnsi" w:cstheme="majorHAnsi"/>
        </w:rPr>
        <w:t>wu-wei</w:t>
      </w:r>
      <w:proofErr w:type="spellEnd"/>
      <w:r w:rsidRPr="00A24C1F">
        <w:rPr>
          <w:rFonts w:asciiTheme="majorHAnsi" w:hAnsiTheme="majorHAnsi" w:cstheme="majorHAnsi"/>
        </w:rPr>
        <w:t>- a deferential act of habit forming</w:t>
      </w:r>
    </w:p>
    <w:p w14:paraId="13940EE0" w14:textId="77777777" w:rsidR="00A24C1F" w:rsidRPr="00A24C1F" w:rsidRDefault="00A24C1F" w:rsidP="00A24C1F">
      <w:pPr>
        <w:rPr>
          <w:rFonts w:asciiTheme="majorHAnsi" w:hAnsiTheme="majorHAnsi" w:cstheme="majorHAnsi"/>
        </w:rPr>
      </w:pPr>
      <w:r w:rsidRPr="00A24C1F">
        <w:rPr>
          <w:rStyle w:val="Style13ptBold"/>
          <w:rFonts w:asciiTheme="majorHAnsi" w:hAnsiTheme="majorHAnsi" w:cstheme="majorHAnsi"/>
        </w:rPr>
        <w:t xml:space="preserve">Ames and Hall 10. </w:t>
      </w:r>
      <w:r w:rsidRPr="00A24C1F">
        <w:rPr>
          <w:rFonts w:asciiTheme="majorHAnsi" w:hAnsiTheme="majorHAnsi" w:cstheme="majorHAnsi"/>
        </w:rPr>
        <w:t>Roger Ames and David Hall (Ames is a Canadian philosopher at the University of Peking. Hall was a professor of philosophy at the University of Texas), 2010, “</w:t>
      </w:r>
      <w:proofErr w:type="spellStart"/>
      <w:r w:rsidRPr="00A24C1F">
        <w:rPr>
          <w:rFonts w:asciiTheme="majorHAnsi" w:hAnsiTheme="majorHAnsi" w:cstheme="majorHAnsi"/>
        </w:rPr>
        <w:t>Daodejing</w:t>
      </w:r>
      <w:proofErr w:type="spellEnd"/>
      <w:r w:rsidRPr="00A24C1F">
        <w:rPr>
          <w:rFonts w:asciiTheme="majorHAnsi" w:hAnsiTheme="majorHAnsi" w:cstheme="majorHAnsi"/>
        </w:rPr>
        <w:t xml:space="preserve">: Making this Life Significant,” Ballantine Books, I have a pdf, r0w@n </w:t>
      </w:r>
    </w:p>
    <w:p w14:paraId="320B7261" w14:textId="77777777" w:rsidR="00A24C1F" w:rsidRPr="00A24C1F" w:rsidRDefault="00A24C1F" w:rsidP="00A24C1F">
      <w:pPr>
        <w:rPr>
          <w:rFonts w:asciiTheme="majorHAnsi" w:hAnsiTheme="majorHAnsi" w:cstheme="majorHAnsi"/>
          <w:sz w:val="16"/>
        </w:rPr>
      </w:pPr>
      <w:r w:rsidRPr="00A24C1F">
        <w:rPr>
          <w:rFonts w:asciiTheme="majorHAnsi" w:hAnsiTheme="majorHAnsi" w:cstheme="majorHAnsi"/>
          <w:sz w:val="14"/>
        </w:rPr>
        <w:t xml:space="preserve">The compilers of the </w:t>
      </w:r>
      <w:proofErr w:type="spellStart"/>
      <w:r w:rsidRPr="00A24C1F">
        <w:rPr>
          <w:rFonts w:asciiTheme="majorHAnsi" w:hAnsiTheme="majorHAnsi" w:cstheme="majorHAnsi"/>
          <w:sz w:val="14"/>
        </w:rPr>
        <w:t>Daodejing</w:t>
      </w:r>
      <w:proofErr w:type="spellEnd"/>
      <w:r w:rsidRPr="00A24C1F">
        <w:rPr>
          <w:rFonts w:asciiTheme="majorHAnsi" w:hAnsiTheme="majorHAnsi" w:cstheme="majorHAnsi"/>
          <w:sz w:val="14"/>
        </w:rPr>
        <w:t xml:space="preserve"> seek rather explicitly to develop a contrast between the glimpses of insight this text strives to impart, and the substance of other philosophical doctrines. Many if not most doctrines evolve with their antecedents in an elaborate genealogy of values and ideas. These philosophical doctrines are </w:t>
      </w:r>
      <w:r w:rsidRPr="00A24C1F">
        <w:rPr>
          <w:rFonts w:asciiTheme="majorHAnsi" w:hAnsiTheme="majorHAnsi" w:cstheme="majorHAnsi"/>
          <w:sz w:val="14"/>
        </w:rPr>
        <w:lastRenderedPageBreak/>
        <w:t xml:space="preserve">often hierarchically structured by precepts and governing principles, and they may well require an extended course of study for their mastery and transmission. The precepts that inform these “doctrines” are professionalized by their learned “doctors,” and within their marble academies these </w:t>
      </w:r>
      <w:proofErr w:type="spellStart"/>
      <w:r w:rsidRPr="00A24C1F">
        <w:rPr>
          <w:rFonts w:asciiTheme="majorHAnsi" w:hAnsiTheme="majorHAnsi" w:cstheme="majorHAnsi"/>
          <w:sz w:val="14"/>
        </w:rPr>
        <w:t>erudites</w:t>
      </w:r>
      <w:proofErr w:type="spellEnd"/>
      <w:r w:rsidRPr="00A24C1F">
        <w:rPr>
          <w:rFonts w:asciiTheme="majorHAnsi" w:hAnsiTheme="majorHAnsi" w:cstheme="majorHAnsi"/>
          <w:sz w:val="14"/>
        </w:rPr>
        <w:t xml:space="preserve">—for appropriate status and recompense— are only too glad to amaze the hoi </w:t>
      </w:r>
      <w:proofErr w:type="spellStart"/>
      <w:r w:rsidRPr="00A24C1F">
        <w:rPr>
          <w:rFonts w:asciiTheme="majorHAnsi" w:hAnsiTheme="majorHAnsi" w:cstheme="majorHAnsi"/>
          <w:sz w:val="14"/>
        </w:rPr>
        <w:t>poloi</w:t>
      </w:r>
      <w:proofErr w:type="spellEnd"/>
      <w:r w:rsidRPr="00A24C1F">
        <w:rPr>
          <w:rFonts w:asciiTheme="majorHAnsi" w:hAnsiTheme="majorHAnsi" w:cstheme="majorHAnsi"/>
          <w:sz w:val="14"/>
        </w:rPr>
        <w:t xml:space="preserve"> with the </w:t>
      </w:r>
      <w:proofErr w:type="spellStart"/>
      <w:r w:rsidRPr="00A24C1F">
        <w:rPr>
          <w:rFonts w:asciiTheme="majorHAnsi" w:hAnsiTheme="majorHAnsi" w:cstheme="majorHAnsi"/>
          <w:sz w:val="14"/>
        </w:rPr>
        <w:t>ashing</w:t>
      </w:r>
      <w:proofErr w:type="spellEnd"/>
      <w:r w:rsidRPr="00A24C1F">
        <w:rPr>
          <w:rFonts w:asciiTheme="majorHAnsi" w:hAnsiTheme="majorHAnsi" w:cstheme="majorHAnsi"/>
          <w:sz w:val="14"/>
        </w:rPr>
        <w:t xml:space="preserve"> dexterity of their philosophic thrusts and parries. What the </w:t>
      </w:r>
      <w:proofErr w:type="spellStart"/>
      <w:r w:rsidRPr="00A24C1F">
        <w:rPr>
          <w:rFonts w:asciiTheme="majorHAnsi" w:hAnsiTheme="majorHAnsi" w:cstheme="majorHAnsi"/>
          <w:sz w:val="14"/>
        </w:rPr>
        <w:t>Daodejing</w:t>
      </w:r>
      <w:proofErr w:type="spellEnd"/>
      <w:r w:rsidRPr="00A24C1F">
        <w:rPr>
          <w:rFonts w:asciiTheme="majorHAnsi" w:hAnsiTheme="majorHAnsi" w:cstheme="majorHAnsi"/>
          <w:sz w:val="14"/>
        </w:rPr>
        <w:t xml:space="preserve"> has </w:t>
      </w:r>
      <w:proofErr w:type="spellStart"/>
      <w:r w:rsidRPr="00A24C1F">
        <w:rPr>
          <w:rFonts w:asciiTheme="majorHAnsi" w:hAnsiTheme="majorHAnsi" w:cstheme="majorHAnsi"/>
          <w:sz w:val="14"/>
        </w:rPr>
        <w:t>to o</w:t>
      </w:r>
      <w:proofErr w:type="spellEnd"/>
      <w:r w:rsidRPr="00A24C1F">
        <w:rPr>
          <w:rFonts w:asciiTheme="majorHAnsi" w:hAnsiTheme="majorHAnsi" w:cstheme="majorHAnsi"/>
          <w:sz w:val="14"/>
        </w:rPr>
        <w:pgNum/>
      </w:r>
      <w:proofErr w:type="spellStart"/>
      <w:r w:rsidRPr="00A24C1F">
        <w:rPr>
          <w:rFonts w:asciiTheme="majorHAnsi" w:hAnsiTheme="majorHAnsi" w:cstheme="majorHAnsi"/>
          <w:sz w:val="14"/>
        </w:rPr>
        <w:t>ffer</w:t>
      </w:r>
      <w:proofErr w:type="spellEnd"/>
      <w:r w:rsidRPr="00A24C1F">
        <w:rPr>
          <w:rFonts w:asciiTheme="majorHAnsi" w:hAnsiTheme="majorHAnsi" w:cstheme="majorHAnsi"/>
          <w:sz w:val="14"/>
        </w:rPr>
        <w:t xml:space="preserve">, on the other hand, is much simpler. It encourages the cultivation of a disposition that is captured in what we have chosen to call its </w:t>
      </w:r>
      <w:proofErr w:type="spellStart"/>
      <w:r w:rsidRPr="00A24C1F">
        <w:rPr>
          <w:rFonts w:asciiTheme="majorHAnsi" w:hAnsiTheme="majorHAnsi" w:cstheme="majorHAnsi"/>
          <w:sz w:val="14"/>
        </w:rPr>
        <w:t>wu</w:t>
      </w:r>
      <w:proofErr w:type="spellEnd"/>
      <w:r w:rsidRPr="00A24C1F">
        <w:rPr>
          <w:rFonts w:asciiTheme="majorHAnsi" w:hAnsiTheme="majorHAnsi" w:cstheme="majorHAnsi"/>
          <w:sz w:val="14"/>
        </w:rPr>
        <w:t xml:space="preserve">-forms. The </w:t>
      </w:r>
      <w:proofErr w:type="spellStart"/>
      <w:r w:rsidRPr="00A24C1F">
        <w:rPr>
          <w:rFonts w:asciiTheme="majorHAnsi" w:hAnsiTheme="majorHAnsi" w:cstheme="majorHAnsi"/>
          <w:sz w:val="14"/>
        </w:rPr>
        <w:t>wu</w:t>
      </w:r>
      <w:proofErr w:type="spellEnd"/>
      <w:r w:rsidRPr="00A24C1F">
        <w:rPr>
          <w:rFonts w:asciiTheme="majorHAnsi" w:hAnsiTheme="majorHAnsi" w:cstheme="majorHAnsi"/>
          <w:sz w:val="14"/>
        </w:rPr>
        <w:t xml:space="preserve">-forms free up the energy required to sustain the abstract cognitive and moral sensibilities of technical philosophy, allowing this energy, now unmediated by concepts, theories, and contrived moral precepts, to be expressed as those concrete feelings that inspire the ordinary business of the day. It is through these concrete feelings that one </w:t>
      </w:r>
      <w:proofErr w:type="gramStart"/>
      <w:r w:rsidRPr="00A24C1F">
        <w:rPr>
          <w:rFonts w:asciiTheme="majorHAnsi" w:hAnsiTheme="majorHAnsi" w:cstheme="majorHAnsi"/>
          <w:sz w:val="14"/>
        </w:rPr>
        <w:t>is able to</w:t>
      </w:r>
      <w:proofErr w:type="gramEnd"/>
      <w:r w:rsidRPr="00A24C1F">
        <w:rPr>
          <w:rFonts w:asciiTheme="majorHAnsi" w:hAnsiTheme="majorHAnsi" w:cstheme="majorHAnsi"/>
          <w:sz w:val="14"/>
        </w:rPr>
        <w:t xml:space="preserve"> know the world and to optimize the human experience. The abstraction of the concrete ethical dimension of such felt knowing into a formal moralist vocabulary is rehearsed in chapter 38 of the </w:t>
      </w:r>
      <w:proofErr w:type="spellStart"/>
      <w:r w:rsidRPr="00A24C1F">
        <w:rPr>
          <w:rFonts w:asciiTheme="majorHAnsi" w:hAnsiTheme="majorHAnsi" w:cstheme="majorHAnsi"/>
          <w:sz w:val="14"/>
        </w:rPr>
        <w:t>Daodejing</w:t>
      </w:r>
      <w:proofErr w:type="spellEnd"/>
      <w:r w:rsidRPr="00A24C1F">
        <w:rPr>
          <w:rFonts w:asciiTheme="majorHAnsi" w:hAnsiTheme="majorHAnsi" w:cstheme="majorHAnsi"/>
          <w:sz w:val="14"/>
        </w:rPr>
        <w:t xml:space="preserve">: Thus, only when we have lost sight of way-making is there excellence, </w:t>
      </w:r>
      <w:proofErr w:type="gramStart"/>
      <w:r w:rsidRPr="00A24C1F">
        <w:rPr>
          <w:rFonts w:asciiTheme="majorHAnsi" w:hAnsiTheme="majorHAnsi" w:cstheme="majorHAnsi"/>
          <w:sz w:val="14"/>
        </w:rPr>
        <w:t>Only</w:t>
      </w:r>
      <w:proofErr w:type="gramEnd"/>
      <w:r w:rsidRPr="00A24C1F">
        <w:rPr>
          <w:rFonts w:asciiTheme="majorHAnsi" w:hAnsiTheme="majorHAnsi" w:cstheme="majorHAnsi"/>
          <w:sz w:val="14"/>
        </w:rPr>
        <w:t xml:space="preserve"> when we have lost sight of excellence is there authoritative conduct, Only when we have lost sight of authoritative conduct is there appropriateness, And only when we have lost sight of appropriateness is there ritual propriety. As for ritual propriety, it is the thinnest veneer of doing one’s best and making good on one’s word, </w:t>
      </w:r>
      <w:proofErr w:type="gramStart"/>
      <w:r w:rsidRPr="00A24C1F">
        <w:rPr>
          <w:rFonts w:asciiTheme="majorHAnsi" w:hAnsiTheme="majorHAnsi" w:cstheme="majorHAnsi"/>
          <w:sz w:val="14"/>
        </w:rPr>
        <w:t>And</w:t>
      </w:r>
      <w:proofErr w:type="gramEnd"/>
      <w:r w:rsidRPr="00A24C1F">
        <w:rPr>
          <w:rFonts w:asciiTheme="majorHAnsi" w:hAnsiTheme="majorHAnsi" w:cstheme="majorHAnsi"/>
          <w:sz w:val="14"/>
        </w:rPr>
        <w:t xml:space="preserve"> it is the first sign of trouble. “Foreknowledge” is tinsel decorating the </w:t>
      </w:r>
      <w:proofErr w:type="gramStart"/>
      <w:r w:rsidRPr="00A24C1F">
        <w:rPr>
          <w:rFonts w:asciiTheme="majorHAnsi" w:hAnsiTheme="majorHAnsi" w:cstheme="majorHAnsi"/>
          <w:sz w:val="14"/>
        </w:rPr>
        <w:t>way, And</w:t>
      </w:r>
      <w:proofErr w:type="gramEnd"/>
      <w:r w:rsidRPr="00A24C1F">
        <w:rPr>
          <w:rFonts w:asciiTheme="majorHAnsi" w:hAnsiTheme="majorHAnsi" w:cstheme="majorHAnsi"/>
          <w:sz w:val="14"/>
        </w:rPr>
        <w:t xml:space="preserve"> is the first sign of ignorance. It is for this reason that persons of consequence: Set store by the substance rather than the veneer </w:t>
      </w:r>
      <w:proofErr w:type="gramStart"/>
      <w:r w:rsidRPr="00A24C1F">
        <w:rPr>
          <w:rFonts w:asciiTheme="majorHAnsi" w:hAnsiTheme="majorHAnsi" w:cstheme="majorHAnsi"/>
          <w:sz w:val="14"/>
        </w:rPr>
        <w:t>And</w:t>
      </w:r>
      <w:proofErr w:type="gramEnd"/>
      <w:r w:rsidRPr="00A24C1F">
        <w:rPr>
          <w:rFonts w:asciiTheme="majorHAnsi" w:hAnsiTheme="majorHAnsi" w:cstheme="majorHAnsi"/>
          <w:sz w:val="14"/>
        </w:rPr>
        <w:t xml:space="preserve">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w:t>
      </w:r>
      <w:proofErr w:type="spellStart"/>
      <w:r w:rsidRPr="00A24C1F">
        <w:rPr>
          <w:rFonts w:asciiTheme="majorHAnsi" w:hAnsiTheme="majorHAnsi" w:cstheme="majorHAnsi"/>
          <w:sz w:val="14"/>
        </w:rPr>
        <w:t>Daodejing’s</w:t>
      </w:r>
      <w:proofErr w:type="spellEnd"/>
      <w:r w:rsidRPr="00A24C1F">
        <w:rPr>
          <w:rFonts w:asciiTheme="majorHAnsi" w:hAnsiTheme="majorHAnsi" w:cstheme="majorHAnsi"/>
          <w:sz w:val="14"/>
        </w:rPr>
        <w:t xml:space="preserve"> teachings on how to cultivate the most e</w:t>
      </w:r>
      <w:r w:rsidRPr="00A24C1F">
        <w:rPr>
          <w:rFonts w:asciiTheme="majorHAnsi" w:hAnsiTheme="majorHAnsi" w:cstheme="majorHAnsi"/>
          <w:sz w:val="14"/>
        </w:rPr>
        <w:pgNum/>
      </w:r>
      <w:proofErr w:type="spellStart"/>
      <w:r w:rsidRPr="00A24C1F">
        <w:rPr>
          <w:rFonts w:asciiTheme="majorHAnsi" w:hAnsiTheme="majorHAnsi" w:cstheme="majorHAnsi"/>
          <w:sz w:val="14"/>
        </w:rPr>
        <w:t>ffective</w:t>
      </w:r>
      <w:proofErr w:type="spellEnd"/>
      <w:r w:rsidRPr="00A24C1F">
        <w:rPr>
          <w:rFonts w:asciiTheme="majorHAnsi" w:hAnsiTheme="majorHAnsi" w:cstheme="majorHAnsi"/>
          <w:sz w:val="14"/>
        </w:rPr>
        <w:t xml:space="preser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A24C1F">
        <w:rPr>
          <w:rFonts w:asciiTheme="majorHAnsi" w:hAnsiTheme="majorHAnsi" w:cstheme="majorHAnsi"/>
          <w:sz w:val="14"/>
        </w:rPr>
        <w:pgNum/>
      </w:r>
      <w:r w:rsidRPr="00A24C1F">
        <w:rPr>
          <w:rFonts w:asciiTheme="majorHAnsi" w:hAnsiTheme="majorHAnsi" w:cstheme="majorHAnsi"/>
          <w:sz w:val="14"/>
        </w:rPr>
        <w:t xml:space="preserve">fines the Daoist sensibility, we might discover that a “single thread” pervades the </w:t>
      </w:r>
      <w:proofErr w:type="gramStart"/>
      <w:r w:rsidRPr="00A24C1F">
        <w:rPr>
          <w:rFonts w:asciiTheme="majorHAnsi" w:hAnsiTheme="majorHAnsi" w:cstheme="majorHAnsi"/>
          <w:sz w:val="14"/>
        </w:rPr>
        <w:t>text.</w:t>
      </w:r>
      <w:proofErr w:type="gramEnd"/>
      <w:r w:rsidRPr="00A24C1F">
        <w:rPr>
          <w:rFonts w:asciiTheme="majorHAnsi" w:hAnsiTheme="majorHAnsi" w:cstheme="majorHAnsi"/>
          <w:sz w:val="14"/>
        </w:rPr>
        <w:t xml:space="preserve"> </w:t>
      </w:r>
      <w:r w:rsidRPr="00A24C1F">
        <w:rPr>
          <w:rStyle w:val="Emphasis"/>
          <w:rFonts w:asciiTheme="majorHAnsi" w:hAnsiTheme="majorHAnsi" w:cstheme="majorHAnsi"/>
          <w:highlight w:val="cyan"/>
        </w:rPr>
        <w:t xml:space="preserve">The central focus of the Daoist way </w:t>
      </w:r>
      <w:r w:rsidRPr="00A24C1F">
        <w:rPr>
          <w:rFonts w:asciiTheme="majorHAnsi" w:hAnsiTheme="majorHAnsi" w:cstheme="majorHAnsi"/>
          <w:sz w:val="14"/>
        </w:rPr>
        <w:t>of thinking</w:t>
      </w:r>
      <w:r w:rsidRPr="00A24C1F">
        <w:rPr>
          <w:rStyle w:val="Emphasis"/>
          <w:rFonts w:asciiTheme="majorHAnsi" w:hAnsiTheme="majorHAnsi" w:cstheme="majorHAnsi"/>
          <w:highlight w:val="cyan"/>
        </w:rPr>
        <w:t xml:space="preserve"> is the decisive role of deference</w:t>
      </w:r>
      <w:r w:rsidRPr="00A24C1F">
        <w:rPr>
          <w:rFonts w:asciiTheme="majorHAnsi" w:hAnsiTheme="majorHAnsi" w:cstheme="majorHAnsi"/>
          <w:sz w:val="14"/>
        </w:rPr>
        <w:t xml:space="preserve"> in the establishment and preservation of relationships. As we have said above,</w:t>
      </w:r>
      <w:r w:rsidRPr="00A24C1F">
        <w:rPr>
          <w:rStyle w:val="Emphasis"/>
          <w:rFonts w:asciiTheme="majorHAnsi" w:hAnsiTheme="majorHAnsi" w:cstheme="majorHAnsi"/>
        </w:rPr>
        <w:t xml:space="preserve"> </w:t>
      </w:r>
      <w:r w:rsidRPr="00A24C1F">
        <w:rPr>
          <w:rStyle w:val="Emphasis"/>
          <w:rFonts w:asciiTheme="majorHAnsi" w:hAnsiTheme="majorHAnsi" w:cstheme="majorHAnsi"/>
          <w:highlight w:val="cyan"/>
        </w:rPr>
        <w:t xml:space="preserve">integrity in a processual worldview is </w:t>
      </w:r>
      <w:r w:rsidRPr="00A24C1F">
        <w:rPr>
          <w:rFonts w:asciiTheme="majorHAnsi" w:hAnsiTheme="majorHAnsi" w:cstheme="majorHAnsi"/>
          <w:sz w:val="14"/>
        </w:rPr>
        <w:t>not being one, but</w:t>
      </w:r>
      <w:r w:rsidRPr="00A24C1F">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A24C1F">
        <w:rPr>
          <w:rFonts w:asciiTheme="majorHAnsi" w:hAnsiTheme="majorHAnsi" w:cstheme="majorHAnsi"/>
          <w:sz w:val="14"/>
        </w:rPr>
        <w:t xml:space="preserve">Deference involves a yielding (and being yielded to) grounded in an acknowledgment of the shared excellence of </w:t>
      </w:r>
      <w:proofErr w:type="gramStart"/>
      <w:r w:rsidRPr="00A24C1F">
        <w:rPr>
          <w:rFonts w:asciiTheme="majorHAnsi" w:hAnsiTheme="majorHAnsi" w:cstheme="majorHAnsi"/>
          <w:sz w:val="14"/>
        </w:rPr>
        <w:t>particular foci</w:t>
      </w:r>
      <w:proofErr w:type="gramEnd"/>
      <w:r w:rsidRPr="00A24C1F">
        <w:rPr>
          <w:rFonts w:asciiTheme="majorHAnsi" w:hAnsiTheme="majorHAnsi" w:cstheme="majorHAnsi"/>
          <w:sz w:val="14"/>
        </w:rPr>
        <w:t xml:space="preserve"> (de) in the process of one’s own self- cultivation. Deferential acts require that one put oneself literally in the place of the other, and in so doing, incorporate what was the object of deference into what is one’s own developing disposition. And one’s own disposition thus </w:t>
      </w:r>
      <w:proofErr w:type="spellStart"/>
      <w:r w:rsidRPr="00A24C1F">
        <w:rPr>
          <w:rFonts w:asciiTheme="majorHAnsi" w:hAnsiTheme="majorHAnsi" w:cstheme="majorHAnsi"/>
          <w:sz w:val="14"/>
        </w:rPr>
        <w:t>fortifi</w:t>
      </w:r>
      <w:proofErr w:type="spellEnd"/>
      <w:r w:rsidRPr="00A24C1F">
        <w:rPr>
          <w:rFonts w:asciiTheme="majorHAnsi" w:hAnsiTheme="majorHAnsi" w:cstheme="majorHAnsi"/>
          <w:sz w:val="14"/>
        </w:rPr>
        <w:pgNum/>
      </w:r>
      <w:r w:rsidRPr="00A24C1F">
        <w:rPr>
          <w:rFonts w:asciiTheme="majorHAnsi" w:hAnsiTheme="majorHAnsi" w:cstheme="majorHAnsi"/>
          <w:sz w:val="14"/>
        </w:rPr>
        <w:t>ed becomes available as a locus of deference for others. In Confucianism, self is determined by sustained eff</w:t>
      </w:r>
      <w:r w:rsidRPr="00A24C1F">
        <w:rPr>
          <w:rFonts w:asciiTheme="majorHAnsi" w:hAnsiTheme="majorHAnsi" w:cstheme="majorHAnsi"/>
          <w:sz w:val="14"/>
        </w:rPr>
        <w:pgNum/>
      </w:r>
      <w:r w:rsidRPr="00A24C1F">
        <w:rPr>
          <w:rFonts w:asciiTheme="majorHAnsi" w:hAnsiTheme="majorHAnsi" w:cstheme="majorHAnsi"/>
          <w:sz w:val="14"/>
        </w:rPr>
        <w:t>ort (</w:t>
      </w:r>
      <w:proofErr w:type="spellStart"/>
      <w:r w:rsidRPr="00A24C1F">
        <w:rPr>
          <w:rFonts w:asciiTheme="majorHAnsi" w:hAnsiTheme="majorHAnsi" w:cstheme="majorHAnsi"/>
          <w:sz w:val="14"/>
        </w:rPr>
        <w:t>zbong</w:t>
      </w:r>
      <w:proofErr w:type="spellEnd"/>
      <w:r w:rsidRPr="00A24C1F">
        <w:rPr>
          <w:rFonts w:asciiTheme="majorHAnsi" w:hAnsiTheme="majorHAnsi" w:cstheme="majorHAnsi"/>
          <w:sz w:val="14"/>
        </w:rPr>
        <w:t xml:space="preserve">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"/var/folders/q0/ktrh288572v7czj7pwywn_6c0000gn/T/com.microsoft.Word/WebArchiveCopyPasteTempFiles/page50image65796320"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2EC2083D" wp14:editId="64C2D883">
            <wp:extent cx="165100" cy="155575"/>
            <wp:effectExtent l="0" t="0" r="0" b="0"/>
            <wp:docPr id="286" name="Picture 286"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in deferential transactions (</w:t>
      </w:r>
      <w:proofErr w:type="spellStart"/>
      <w:r w:rsidRPr="00A24C1F">
        <w:rPr>
          <w:rFonts w:asciiTheme="majorHAnsi" w:hAnsiTheme="majorHAnsi" w:cstheme="majorHAnsi"/>
          <w:sz w:val="14"/>
        </w:rPr>
        <w:t>shu</w:t>
      </w:r>
      <w:proofErr w:type="spellEnd"/>
      <w:r w:rsidRPr="00A24C1F">
        <w:rPr>
          <w:rFonts w:asciiTheme="majorHAnsi" w:hAnsiTheme="majorHAnsi" w:cstheme="majorHAnsi"/>
          <w:sz w:val="14"/>
        </w:rPr>
        <w:t xml:space="preserve">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"/var/folders/q0/ktrh288572v7czj7pwywn_6c0000gn/T/com.microsoft.Word/WebArchiveCopyPasteTempFiles/page50image65788832"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21F8F6F4" wp14:editId="6726AE8D">
            <wp:extent cx="155575" cy="155575"/>
            <wp:effectExtent l="0" t="0" r="0" b="0"/>
            <wp:docPr id="287" name="Picture 287"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xml:space="preserve">) guided by ritually structured roles and relations (li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"/var/folders/q0/ktrh288572v7czj7pwywn_6c0000gn/T/com.microsoft.Word/WebArchiveCopyPasteTempFiles/page50image65786128"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5203551A" wp14:editId="64E4A647">
            <wp:extent cx="165100" cy="155575"/>
            <wp:effectExtent l="0" t="0" r="0" b="0"/>
            <wp:docPr id="288" name="Picture 288"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xml:space="preserve">) that project one’s person outward into society and into culture. Such a person becomes a focus of the community’s deference (junzi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"/var/folders/q0/ktrh288572v7czj7pwywn_6c0000gn/T/com.microsoft.Word/WebArchiveCopyPasteTempFiles/page50image65783840"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32CBD7D9" wp14:editId="51246271">
            <wp:extent cx="340360" cy="155575"/>
            <wp:effectExtent l="0" t="0" r="2540" b="0"/>
            <wp:docPr id="289" name="Picture 289"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and a source of its spirituality (</w:t>
      </w:r>
      <w:proofErr w:type="spellStart"/>
      <w:r w:rsidRPr="00A24C1F">
        <w:rPr>
          <w:rFonts w:asciiTheme="majorHAnsi" w:hAnsiTheme="majorHAnsi" w:cstheme="majorHAnsi"/>
          <w:sz w:val="14"/>
        </w:rPr>
        <w:t>shen</w:t>
      </w:r>
      <w:proofErr w:type="spellEnd"/>
      <w:r w:rsidRPr="00A24C1F">
        <w:rPr>
          <w:rFonts w:asciiTheme="majorHAnsi" w:hAnsiTheme="majorHAnsi" w:cstheme="majorHAnsi"/>
          <w:sz w:val="14"/>
        </w:rPr>
        <w:t xml:space="preserve"> ). Daoism, on the other hand, expresses its deferential activity through what we are calling the </w:t>
      </w:r>
      <w:proofErr w:type="spellStart"/>
      <w:r w:rsidRPr="00A24C1F">
        <w:rPr>
          <w:rFonts w:asciiTheme="majorHAnsi" w:hAnsiTheme="majorHAnsi" w:cstheme="majorHAnsi"/>
          <w:sz w:val="14"/>
        </w:rPr>
        <w:t>wu</w:t>
      </w:r>
      <w:proofErr w:type="spellEnd"/>
      <w:r w:rsidRPr="00A24C1F">
        <w:rPr>
          <w:rFonts w:asciiTheme="majorHAnsi" w:hAnsiTheme="majorHAnsi" w:cstheme="majorHAnsi"/>
          <w:sz w:val="14"/>
        </w:rPr>
        <w:t>-forms.</w:t>
      </w:r>
      <w:r w:rsidRPr="00A24C1F">
        <w:rPr>
          <w:rStyle w:val="Emphasis"/>
          <w:rFonts w:asciiTheme="majorHAnsi" w:hAnsiTheme="majorHAnsi" w:cstheme="majorHAnsi"/>
        </w:rPr>
        <w:t xml:space="preserve"> </w:t>
      </w:r>
      <w:r w:rsidRPr="00A24C1F">
        <w:rPr>
          <w:rFonts w:asciiTheme="majorHAnsi" w:hAnsiTheme="majorHAnsi" w:cstheme="majorHAnsi"/>
          <w:sz w:val="14"/>
        </w:rPr>
        <w:t xml:space="preserve">The three most familiar articulations of this pervasive sensibility are: </w:t>
      </w:r>
      <w:proofErr w:type="spellStart"/>
      <w:r w:rsidRPr="00A24C1F">
        <w:rPr>
          <w:rFonts w:asciiTheme="majorHAnsi" w:hAnsiTheme="majorHAnsi" w:cstheme="majorHAnsi"/>
          <w:sz w:val="14"/>
        </w:rPr>
        <w:t>wuwei</w:t>
      </w:r>
      <w:proofErr w:type="spellEnd"/>
      <w:r w:rsidRPr="00A24C1F">
        <w:rPr>
          <w:rFonts w:asciiTheme="majorHAnsi" w:hAnsiTheme="majorHAnsi" w:cstheme="majorHAnsi"/>
          <w:sz w:val="14"/>
        </w:rPr>
        <w:t xml:space="preserve">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"/var/folders/q0/ktrh288572v7czj7pwywn_6c0000gn/T/com.microsoft.Word/WebArchiveCopyPasteTempFiles/page50image65857072"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7BE1753E" wp14:editId="135BD6D1">
            <wp:extent cx="330835" cy="155575"/>
            <wp:effectExtent l="0" t="0" r="0" b="0"/>
            <wp:docPr id="290" name="Picture 290"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xml:space="preserve">, </w:t>
      </w:r>
      <w:proofErr w:type="spellStart"/>
      <w:r w:rsidRPr="00A24C1F">
        <w:rPr>
          <w:rFonts w:asciiTheme="majorHAnsi" w:hAnsiTheme="majorHAnsi" w:cstheme="majorHAnsi"/>
          <w:sz w:val="14"/>
        </w:rPr>
        <w:t>wuzhi</w:t>
      </w:r>
      <w:proofErr w:type="spellEnd"/>
      <w:r w:rsidRPr="00A24C1F">
        <w:rPr>
          <w:rFonts w:asciiTheme="majorHAnsi" w:hAnsiTheme="majorHAnsi" w:cstheme="majorHAnsi"/>
          <w:sz w:val="14"/>
        </w:rPr>
        <w:t xml:space="preserve">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"/var/folders/q0/ktrh288572v7czj7pwywn_6c0000gn/T/com.microsoft.Word/WebArchiveCopyPasteTempFiles/page50image65845888"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454CDD2D" wp14:editId="30CDEB9A">
            <wp:extent cx="321310" cy="155575"/>
            <wp:effectExtent l="0" t="0" r="0" b="0"/>
            <wp:docPr id="291" name="Picture 291"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xml:space="preserve">, and </w:t>
      </w:r>
      <w:proofErr w:type="spellStart"/>
      <w:r w:rsidRPr="00A24C1F">
        <w:rPr>
          <w:rFonts w:asciiTheme="majorHAnsi" w:hAnsiTheme="majorHAnsi" w:cstheme="majorHAnsi"/>
          <w:sz w:val="14"/>
        </w:rPr>
        <w:t>wuyu</w:t>
      </w:r>
      <w:proofErr w:type="spellEnd"/>
      <w:r w:rsidRPr="00A24C1F">
        <w:rPr>
          <w:rFonts w:asciiTheme="majorHAnsi" w:hAnsiTheme="majorHAnsi" w:cstheme="majorHAnsi"/>
          <w:sz w:val="14"/>
        </w:rPr>
        <w:t xml:space="preserve">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"/var/folders/q0/ktrh288572v7czj7pwywn_6c0000gn/T/com.microsoft.Word/WebArchiveCopyPasteTempFiles/page50image65634304"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66D44E22" wp14:editId="79C64A5C">
            <wp:extent cx="330835" cy="155575"/>
            <wp:effectExtent l="0" t="0" r="0" b="0"/>
            <wp:docPr id="292" name="Picture 292"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xml:space="preserve">. These are, respectively, noncoercive actions in accordance with the de (“particular focus”) of things; a sort of knowing without resort to rules or principles; and desiring which does not seek to possess or control its “object.” In each of these instances, as in the case of Confucian </w:t>
      </w:r>
      <w:proofErr w:type="spellStart"/>
      <w:r w:rsidRPr="00A24C1F">
        <w:rPr>
          <w:rFonts w:asciiTheme="majorHAnsi" w:hAnsiTheme="majorHAnsi" w:cstheme="majorHAnsi"/>
          <w:sz w:val="14"/>
        </w:rPr>
        <w:t>shu</w:t>
      </w:r>
      <w:proofErr w:type="spellEnd"/>
      <w:r w:rsidRPr="00A24C1F">
        <w:rPr>
          <w:rFonts w:asciiTheme="majorHAnsi" w:hAnsiTheme="majorHAnsi" w:cstheme="majorHAnsi"/>
          <w:sz w:val="14"/>
        </w:rPr>
        <w:t>,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A24C1F">
        <w:rPr>
          <w:rFonts w:asciiTheme="majorHAnsi" w:hAnsiTheme="majorHAnsi" w:cstheme="majorHAnsi"/>
          <w:sz w:val="14"/>
        </w:rPr>
        <w:pgNum/>
      </w:r>
      <w:r w:rsidRPr="00A24C1F">
        <w:rPr>
          <w:rFonts w:asciiTheme="majorHAnsi" w:hAnsiTheme="majorHAnsi" w:cstheme="majorHAnsi"/>
          <w:sz w:val="14"/>
        </w:rPr>
        <w:t>eld model of self. Given our discussion of the inseparability of feeling and thinking —</w:t>
      </w:r>
      <w:proofErr w:type="gramStart"/>
      <w:r w:rsidRPr="00A24C1F">
        <w:rPr>
          <w:rFonts w:asciiTheme="majorHAnsi" w:hAnsiTheme="majorHAnsi" w:cstheme="majorHAnsi"/>
          <w:sz w:val="14"/>
        </w:rPr>
        <w:t>the a</w:t>
      </w:r>
      <w:proofErr w:type="gramEnd"/>
      <w:r w:rsidRPr="00A24C1F">
        <w:rPr>
          <w:rFonts w:asciiTheme="majorHAnsi" w:hAnsiTheme="majorHAnsi" w:cstheme="majorHAnsi"/>
          <w:sz w:val="14"/>
        </w:rPr>
        <w:pgNum/>
      </w:r>
      <w:proofErr w:type="spellStart"/>
      <w:r w:rsidRPr="00A24C1F">
        <w:rPr>
          <w:rFonts w:asciiTheme="majorHAnsi" w:hAnsiTheme="majorHAnsi" w:cstheme="majorHAnsi"/>
          <w:sz w:val="14"/>
        </w:rPr>
        <w:t>ffective</w:t>
      </w:r>
      <w:proofErr w:type="spellEnd"/>
      <w:r w:rsidRPr="00A24C1F">
        <w:rPr>
          <w:rFonts w:asciiTheme="majorHAnsi" w:hAnsiTheme="majorHAnsi" w:cstheme="majorHAnsi"/>
          <w:sz w:val="14"/>
        </w:rPr>
        <w:t xml:space="preserve"> and the cognitive—in the Daoist heart-and-mind (</w:t>
      </w:r>
      <w:proofErr w:type="spellStart"/>
      <w:r w:rsidRPr="00A24C1F">
        <w:rPr>
          <w:rFonts w:asciiTheme="majorHAnsi" w:hAnsiTheme="majorHAnsi" w:cstheme="majorHAnsi"/>
          <w:sz w:val="14"/>
        </w:rPr>
        <w:t>xin</w:t>
      </w:r>
      <w:proofErr w:type="spellEnd"/>
      <w:r w:rsidRPr="00A24C1F">
        <w:rPr>
          <w:rFonts w:asciiTheme="majorHAnsi" w:hAnsiTheme="majorHAnsi" w:cstheme="majorHAnsi"/>
          <w:sz w:val="14"/>
        </w:rPr>
        <w:t>), the con</w:t>
      </w:r>
      <w:r w:rsidRPr="00A24C1F">
        <w:rPr>
          <w:rFonts w:asciiTheme="majorHAnsi" w:hAnsiTheme="majorHAnsi" w:cstheme="majorHAnsi"/>
          <w:sz w:val="14"/>
        </w:rPr>
        <w:pgNum/>
      </w:r>
      <w:proofErr w:type="spellStart"/>
      <w:r w:rsidRPr="00A24C1F">
        <w:rPr>
          <w:rFonts w:asciiTheme="majorHAnsi" w:hAnsiTheme="majorHAnsi" w:cstheme="majorHAnsi"/>
          <w:sz w:val="14"/>
        </w:rPr>
        <w:t>flict</w:t>
      </w:r>
      <w:proofErr w:type="spellEnd"/>
      <w:r w:rsidRPr="00A24C1F">
        <w:rPr>
          <w:rFonts w:asciiTheme="majorHAnsi" w:hAnsiTheme="majorHAnsi" w:cstheme="majorHAnsi"/>
          <w:sz w:val="14"/>
        </w:rPr>
        <w:t xml:space="preserve"> associated with the self that the Daoist sage must overcome cannot be a struggle among some compartmentalized rational, appetitive, and emotional faculties. Indeed, given the relational and unpartitioned model of the </w:t>
      </w:r>
      <w:proofErr w:type="spellStart"/>
      <w:r w:rsidRPr="00A24C1F">
        <w:rPr>
          <w:rFonts w:asciiTheme="majorHAnsi" w:hAnsiTheme="majorHAnsi" w:cstheme="majorHAnsi"/>
          <w:sz w:val="14"/>
        </w:rPr>
        <w:t>self characterized</w:t>
      </w:r>
      <w:proofErr w:type="spellEnd"/>
      <w:r w:rsidRPr="00A24C1F">
        <w:rPr>
          <w:rFonts w:asciiTheme="majorHAnsi" w:hAnsiTheme="majorHAnsi" w:cstheme="majorHAnsi"/>
          <w:sz w:val="14"/>
        </w:rPr>
        <w:t xml:space="preserve"> by </w:t>
      </w:r>
      <w:proofErr w:type="spellStart"/>
      <w:r w:rsidRPr="00A24C1F">
        <w:rPr>
          <w:rFonts w:asciiTheme="majorHAnsi" w:hAnsiTheme="majorHAnsi" w:cstheme="majorHAnsi"/>
          <w:sz w:val="14"/>
        </w:rPr>
        <w:t>xin</w:t>
      </w:r>
      <w:proofErr w:type="spellEnd"/>
      <w:r w:rsidRPr="00A24C1F">
        <w:rPr>
          <w:rFonts w:asciiTheme="majorHAnsi" w:hAnsiTheme="majorHAnsi" w:cstheme="majorHAnsi"/>
          <w:sz w:val="14"/>
        </w:rPr>
        <w:t>, it is di</w:t>
      </w:r>
      <w:r w:rsidRPr="00A24C1F">
        <w:rPr>
          <w:rFonts w:asciiTheme="majorHAnsi" w:hAnsiTheme="majorHAnsi" w:cstheme="majorHAnsi"/>
          <w:sz w:val="14"/>
        </w:rPr>
        <w:pgNum/>
      </w:r>
      <w:r w:rsidRPr="00A24C1F">
        <w:rPr>
          <w:rFonts w:asciiTheme="majorHAnsi" w:hAnsiTheme="majorHAnsi" w:cstheme="majorHAnsi"/>
          <w:sz w:val="14"/>
        </w:rPr>
        <w:t xml:space="preserve">cult to imagine how there could be anything like an </w:t>
      </w:r>
      <w:proofErr w:type="gramStart"/>
      <w:r w:rsidRPr="00A24C1F">
        <w:rPr>
          <w:rFonts w:asciiTheme="majorHAnsi" w:hAnsiTheme="majorHAnsi" w:cstheme="majorHAnsi"/>
          <w:sz w:val="14"/>
        </w:rPr>
        <w:t>internal dynamics</w:t>
      </w:r>
      <w:proofErr w:type="gramEnd"/>
      <w:r w:rsidRPr="00A24C1F">
        <w:rPr>
          <w:rFonts w:asciiTheme="majorHAnsi" w:hAnsiTheme="majorHAnsi" w:cstheme="majorHAnsi"/>
          <w:sz w:val="14"/>
        </w:rPr>
        <w:t xml:space="preserve"> that would be a source of agitation. It is unlikely that we would </w:t>
      </w:r>
      <w:proofErr w:type="spellStart"/>
      <w:r w:rsidRPr="00A24C1F">
        <w:rPr>
          <w:rFonts w:asciiTheme="majorHAnsi" w:hAnsiTheme="majorHAnsi" w:cstheme="majorHAnsi"/>
          <w:sz w:val="14"/>
        </w:rPr>
        <w:t>nd</w:t>
      </w:r>
      <w:proofErr w:type="spellEnd"/>
      <w:r w:rsidRPr="00A24C1F">
        <w:rPr>
          <w:rFonts w:asciiTheme="majorHAnsi" w:hAnsiTheme="majorHAnsi" w:cstheme="majorHAnsi"/>
          <w:sz w:val="14"/>
        </w:rPr>
        <w:t xml:space="preserve"> Hamlets or St. </w:t>
      </w:r>
      <w:proofErr w:type="spellStart"/>
      <w:r w:rsidRPr="00A24C1F">
        <w:rPr>
          <w:rFonts w:asciiTheme="majorHAnsi" w:hAnsiTheme="majorHAnsi" w:cstheme="majorHAnsi"/>
          <w:sz w:val="14"/>
        </w:rPr>
        <w:t>Pauls</w:t>
      </w:r>
      <w:proofErr w:type="spellEnd"/>
      <w:r w:rsidRPr="00A24C1F">
        <w:rPr>
          <w:rFonts w:asciiTheme="majorHAnsi" w:hAnsiTheme="majorHAnsi" w:cstheme="majorHAnsi"/>
          <w:sz w:val="14"/>
        </w:rPr>
        <w:t xml:space="preserve"> prominent among the </w:t>
      </w:r>
      <w:proofErr w:type="spellStart"/>
      <w:r w:rsidRPr="00A24C1F">
        <w:rPr>
          <w:rFonts w:asciiTheme="majorHAnsi" w:hAnsiTheme="majorHAnsi" w:cstheme="majorHAnsi"/>
          <w:sz w:val="14"/>
        </w:rPr>
        <w:t>Daoists</w:t>
      </w:r>
      <w:proofErr w:type="spellEnd"/>
      <w:r w:rsidRPr="00A24C1F">
        <w:rPr>
          <w:rFonts w:asciiTheme="majorHAnsi" w:hAnsiTheme="majorHAnsi" w:cstheme="majorHAnsi"/>
          <w:sz w:val="14"/>
        </w:rPr>
        <w:t xml:space="preserve">. If the problematic of unrealized selfhood does not entail a </w:t>
      </w:r>
      <w:proofErr w:type="spellStart"/>
      <w:r w:rsidRPr="00A24C1F">
        <w:rPr>
          <w:rFonts w:asciiTheme="majorHAnsi" w:hAnsiTheme="majorHAnsi" w:cstheme="majorHAnsi"/>
          <w:sz w:val="14"/>
        </w:rPr>
        <w:t>self divided</w:t>
      </w:r>
      <w:proofErr w:type="spellEnd"/>
      <w:r w:rsidRPr="00A24C1F">
        <w:rPr>
          <w:rFonts w:asciiTheme="majorHAnsi" w:hAnsiTheme="majorHAnsi" w:cstheme="majorHAnsi"/>
          <w:sz w:val="14"/>
        </w:rPr>
        <w:t xml:space="preserve">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"/var/folders/q0/ktrh288572v7czj7pwywn_6c0000gn/T/com.microsoft.Word/WebArchiveCopyPasteTempFiles/page50image65634512"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471FADB9" wp14:editId="25586741">
            <wp:extent cx="165100" cy="155575"/>
            <wp:effectExtent l="0" t="0" r="0" b="0"/>
            <wp:docPr id="293" name="Picture 293"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t>
      </w:r>
      <w:proofErr w:type="spellStart"/>
      <w:r w:rsidRPr="00A24C1F">
        <w:rPr>
          <w:rFonts w:asciiTheme="majorHAnsi" w:hAnsiTheme="majorHAnsi" w:cstheme="majorHAnsi"/>
          <w:sz w:val="14"/>
        </w:rPr>
        <w:t>wu</w:t>
      </w:r>
      <w:proofErr w:type="spellEnd"/>
      <w:r w:rsidRPr="00A24C1F">
        <w:rPr>
          <w:rFonts w:asciiTheme="majorHAnsi" w:hAnsiTheme="majorHAnsi" w:cstheme="majorHAnsi"/>
          <w:sz w:val="14"/>
        </w:rPr>
        <w:t xml:space="preserve">-forms that we have discussed in more detail elsewhere,20 </w:t>
      </w:r>
      <w:proofErr w:type="spellStart"/>
      <w:r w:rsidRPr="00A24C1F">
        <w:rPr>
          <w:rStyle w:val="Emphasis"/>
          <w:rFonts w:asciiTheme="majorHAnsi" w:hAnsiTheme="majorHAnsi" w:cstheme="majorHAnsi"/>
          <w:highlight w:val="cyan"/>
        </w:rPr>
        <w:t>wuwei</w:t>
      </w:r>
      <w:proofErr w:type="spellEnd"/>
      <w:r w:rsidRPr="00A24C1F">
        <w:rPr>
          <w:rFonts w:asciiTheme="majorHAnsi" w:hAnsiTheme="majorHAnsi" w:cstheme="majorHAnsi"/>
          <w:sz w:val="14"/>
        </w:rPr>
        <w:t xml:space="preserve">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"/var/folders/q0/ktrh288572v7czj7pwywn_6c0000gn/T/com.microsoft.Word/WebArchiveCopyPasteTempFiles/page51image65652976"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4B7DE24F" wp14:editId="375FC54B">
            <wp:extent cx="340360" cy="155575"/>
            <wp:effectExtent l="0" t="0" r="2540" b="0"/>
            <wp:docPr id="294" name="Picture 294"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often translated (unfortunately) as “no action” or “non-action,” really involves the</w:t>
      </w:r>
      <w:r w:rsidRPr="00A24C1F">
        <w:rPr>
          <w:rStyle w:val="Emphasis"/>
          <w:rFonts w:asciiTheme="majorHAnsi" w:hAnsiTheme="majorHAnsi" w:cstheme="majorHAnsi"/>
          <w:highlight w:val="cyan"/>
        </w:rPr>
        <w:t xml:space="preserve"> absence of any course of action that interferes with </w:t>
      </w:r>
      <w:r w:rsidRPr="00A24C1F">
        <w:rPr>
          <w:rFonts w:asciiTheme="majorHAnsi" w:hAnsiTheme="majorHAnsi" w:cstheme="majorHAnsi"/>
          <w:sz w:val="14"/>
        </w:rPr>
        <w:t xml:space="preserve">the particular focus (de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"/var/folders/q0/ktrh288572v7czj7pwywn_6c0000gn/T/com.microsoft.Word/WebArchiveCopyPasteTempFiles/page51image65653184"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7020AADB" wp14:editId="304780E1">
            <wp:extent cx="155575" cy="155575"/>
            <wp:effectExtent l="0" t="0" r="0" b="0"/>
            <wp:docPr id="295" name="Picture 295"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of</w:t>
      </w:r>
      <w:r w:rsidRPr="00A24C1F">
        <w:rPr>
          <w:rStyle w:val="Emphasis"/>
          <w:rFonts w:asciiTheme="majorHAnsi" w:hAnsiTheme="majorHAnsi" w:cstheme="majorHAnsi"/>
          <w:highlight w:val="cyan"/>
        </w:rPr>
        <w:t xml:space="preserve"> those things contained within one’s field of influence</w:t>
      </w:r>
      <w:r w:rsidRPr="00A24C1F">
        <w:rPr>
          <w:rFonts w:asciiTheme="majorHAnsi" w:hAnsiTheme="majorHAnsi" w:cstheme="majorHAnsi"/>
          <w:sz w:val="14"/>
        </w:rPr>
        <w:t xml:space="preserve">. </w:t>
      </w:r>
      <w:r w:rsidRPr="00A24C1F">
        <w:rPr>
          <w:rStyle w:val="Emphasis"/>
          <w:rFonts w:asciiTheme="majorHAnsi" w:hAnsiTheme="majorHAnsi" w:cstheme="majorHAnsi"/>
          <w:highlight w:val="cyan"/>
        </w:rPr>
        <w:t>Actions uncompromised by stored knowledge or ingrained habits</w:t>
      </w:r>
      <w:r w:rsidRPr="00A24C1F">
        <w:rPr>
          <w:rFonts w:asciiTheme="majorHAnsi" w:hAnsiTheme="majorHAnsi" w:cstheme="majorHAnsi"/>
          <w:sz w:val="14"/>
        </w:rPr>
        <w:t xml:space="preserve"> are relatively unmediated: they are accommodating and spontaneous. As such, these actions</w:t>
      </w:r>
      <w:r w:rsidRPr="00A24C1F">
        <w:rPr>
          <w:rStyle w:val="Emphasis"/>
          <w:rFonts w:asciiTheme="majorHAnsi" w:hAnsiTheme="majorHAnsi" w:cstheme="majorHAnsi"/>
          <w:highlight w:val="cyan"/>
        </w:rPr>
        <w:t xml:space="preserve"> are the result of deferential responses to the item or the event in accordance with which</w:t>
      </w:r>
      <w:r w:rsidRPr="00A24C1F">
        <w:rPr>
          <w:rFonts w:asciiTheme="majorHAnsi" w:hAnsiTheme="majorHAnsi" w:cstheme="majorHAnsi"/>
          <w:sz w:val="14"/>
        </w:rPr>
        <w:t>, or in relation to which,</w:t>
      </w:r>
      <w:r w:rsidRPr="00A24C1F">
        <w:rPr>
          <w:rStyle w:val="Emphasis"/>
          <w:rFonts w:asciiTheme="majorHAnsi" w:hAnsiTheme="majorHAnsi" w:cstheme="majorHAnsi"/>
          <w:highlight w:val="cyan"/>
        </w:rPr>
        <w:t xml:space="preserve"> one is acting. </w:t>
      </w:r>
      <w:r w:rsidRPr="00A24C1F">
        <w:rPr>
          <w:rFonts w:asciiTheme="majorHAnsi" w:hAnsiTheme="majorHAnsi" w:cstheme="majorHAnsi"/>
          <w:sz w:val="14"/>
        </w:rPr>
        <w:t xml:space="preserve">These actions are </w:t>
      </w:r>
      <w:proofErr w:type="spellStart"/>
      <w:r w:rsidRPr="00A24C1F">
        <w:rPr>
          <w:rFonts w:asciiTheme="majorHAnsi" w:hAnsiTheme="majorHAnsi" w:cstheme="majorHAnsi"/>
          <w:sz w:val="14"/>
        </w:rPr>
        <w:t>ziran</w:t>
      </w:r>
      <w:proofErr w:type="spellEnd"/>
      <w:r w:rsidRPr="00A24C1F">
        <w:rPr>
          <w:rFonts w:asciiTheme="majorHAnsi" w:hAnsiTheme="majorHAnsi" w:cstheme="majorHAnsi"/>
          <w:sz w:val="14"/>
        </w:rPr>
        <w:t xml:space="preserve">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"/var/folders/q0/ktrh288572v7czj7pwywn_6c0000gn/T/com.microsoft.Word/WebArchiveCopyPasteTempFiles/page51image65653392"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4228122D" wp14:editId="164E2B68">
            <wp:extent cx="301625" cy="155575"/>
            <wp:effectExtent l="0" t="0" r="3175" b="0"/>
            <wp:docPr id="296" name="Picture 296"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“spontaneous” and “self-so-</w:t>
      </w:r>
      <w:proofErr w:type="spellStart"/>
      <w:r w:rsidRPr="00A24C1F">
        <w:rPr>
          <w:rFonts w:asciiTheme="majorHAnsi" w:hAnsiTheme="majorHAnsi" w:cstheme="majorHAnsi"/>
          <w:sz w:val="14"/>
        </w:rPr>
        <w:t>ing</w:t>
      </w:r>
      <w:proofErr w:type="spellEnd"/>
      <w:r w:rsidRPr="00A24C1F">
        <w:rPr>
          <w:rFonts w:asciiTheme="majorHAnsi" w:hAnsiTheme="majorHAnsi" w:cstheme="majorHAnsi"/>
          <w:sz w:val="14"/>
        </w:rPr>
        <w:t>,” and as such, are nonassertive actions.</w:t>
      </w:r>
      <w:r w:rsidRPr="00A24C1F">
        <w:rPr>
          <w:rStyle w:val="Emphasis"/>
          <w:rFonts w:asciiTheme="majorHAnsi" w:hAnsiTheme="majorHAnsi" w:cstheme="majorHAnsi"/>
        </w:rPr>
        <w:t xml:space="preserve"> </w:t>
      </w:r>
      <w:r w:rsidRPr="00A24C1F">
        <w:rPr>
          <w:rFonts w:asciiTheme="majorHAnsi" w:hAnsiTheme="majorHAnsi" w:cstheme="majorHAnsi"/>
          <w:sz w:val="14"/>
        </w:rPr>
        <w:t>It is not through an internal struggle of reason against the passions but through “acuity (</w:t>
      </w:r>
      <w:proofErr w:type="spellStart"/>
      <w:r w:rsidRPr="00A24C1F">
        <w:rPr>
          <w:rFonts w:asciiTheme="majorHAnsi" w:hAnsiTheme="majorHAnsi" w:cstheme="majorHAnsi"/>
          <w:sz w:val="14"/>
        </w:rPr>
        <w:t>ming</w:t>
      </w:r>
      <w:proofErr w:type="spellEnd"/>
      <w:r w:rsidRPr="00A24C1F">
        <w:rPr>
          <w:rFonts w:asciiTheme="majorHAnsi" w:hAnsiTheme="majorHAnsi" w:cstheme="majorHAnsi"/>
          <w:sz w:val="14"/>
        </w:rPr>
        <w:t xml:space="preserve">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"/var/folders/q0/ktrh288572v7czj7pwywn_6c0000gn/T/com.microsoft.Word/WebArchiveCopyPasteTempFiles/page51image65653600"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4FE3ED34" wp14:editId="760FB51C">
            <wp:extent cx="155575" cy="155575"/>
            <wp:effectExtent l="0" t="0" r="0" b="0"/>
            <wp:docPr id="297" name="Picture 297"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)”—a mirroring of the things of the world as they are in their interdependent relations with us—that we reach a state in which nothing among all of the myriad of “the goings on” in the world</w:t>
      </w:r>
      <w:r w:rsidRPr="00A24C1F">
        <w:rPr>
          <w:rStyle w:val="Emphasis"/>
          <w:rFonts w:asciiTheme="majorHAnsi" w:hAnsiTheme="majorHAnsi" w:cstheme="majorHAnsi"/>
        </w:rPr>
        <w:t xml:space="preserve"> </w:t>
      </w:r>
      <w:r w:rsidRPr="00A24C1F">
        <w:rPr>
          <w:rFonts w:asciiTheme="majorHAnsi" w:hAnsiTheme="majorHAnsi" w:cstheme="majorHAnsi"/>
          <w:sz w:val="14"/>
        </w:rPr>
        <w:t xml:space="preserve">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w:t>
      </w:r>
      <w:proofErr w:type="gramStart"/>
      <w:r w:rsidRPr="00A24C1F">
        <w:rPr>
          <w:rFonts w:asciiTheme="majorHAnsi" w:hAnsiTheme="majorHAnsi" w:cstheme="majorHAnsi"/>
          <w:sz w:val="14"/>
        </w:rPr>
        <w:t>are able to</w:t>
      </w:r>
      <w:proofErr w:type="gramEnd"/>
      <w:r w:rsidRPr="00A24C1F">
        <w:rPr>
          <w:rFonts w:asciiTheme="majorHAnsi" w:hAnsiTheme="majorHAnsi" w:cstheme="majorHAnsi"/>
          <w:sz w:val="14"/>
        </w:rPr>
        <w:t xml:space="preserve">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w:t>
      </w:r>
      <w:r w:rsidRPr="00A24C1F">
        <w:rPr>
          <w:rStyle w:val="Emphasis"/>
          <w:rFonts w:asciiTheme="majorHAnsi" w:hAnsiTheme="majorHAnsi" w:cstheme="majorHAnsi"/>
          <w:highlight w:val="cyan"/>
        </w:rPr>
        <w:t>The notion of</w:t>
      </w:r>
      <w:r w:rsidRPr="00A24C1F">
        <w:rPr>
          <w:rFonts w:asciiTheme="majorHAnsi" w:hAnsiTheme="majorHAnsi" w:cstheme="majorHAnsi"/>
          <w:sz w:val="14"/>
        </w:rPr>
        <w:t xml:space="preserve"> </w:t>
      </w:r>
      <w:proofErr w:type="spellStart"/>
      <w:r w:rsidRPr="00A24C1F">
        <w:rPr>
          <w:rFonts w:asciiTheme="majorHAnsi" w:hAnsiTheme="majorHAnsi" w:cstheme="majorHAnsi"/>
          <w:sz w:val="14"/>
        </w:rPr>
        <w:t>jing</w:t>
      </w:r>
      <w:proofErr w:type="spellEnd"/>
      <w:r w:rsidRPr="00A24C1F">
        <w:rPr>
          <w:rFonts w:asciiTheme="majorHAnsi" w:hAnsiTheme="majorHAnsi" w:cstheme="majorHAnsi"/>
          <w:sz w:val="14"/>
        </w:rPr>
        <w:t xml:space="preserve">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"/var/folders/q0/ktrh288572v7czj7pwywn_6c0000gn/T/com.microsoft.Word/WebArchiveCopyPasteTempFiles/page52image65681008"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53A3EF7A" wp14:editId="53270259">
            <wp:extent cx="155575" cy="155575"/>
            <wp:effectExtent l="0" t="0" r="0" b="0"/>
            <wp:docPr id="298" name="Picture 298"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w:t>
      </w:r>
      <w:r w:rsidRPr="00A24C1F">
        <w:rPr>
          <w:rStyle w:val="Emphasis"/>
          <w:rFonts w:asciiTheme="majorHAnsi" w:hAnsiTheme="majorHAnsi" w:cstheme="majorHAnsi"/>
          <w:highlight w:val="cyan"/>
        </w:rPr>
        <w:t xml:space="preserve">stillness, </w:t>
      </w:r>
      <w:proofErr w:type="spellStart"/>
      <w:r w:rsidRPr="00A24C1F">
        <w:rPr>
          <w:rStyle w:val="Emphasis"/>
          <w:rFonts w:asciiTheme="majorHAnsi" w:hAnsiTheme="majorHAnsi" w:cstheme="majorHAnsi"/>
          <w:highlight w:val="cyan"/>
        </w:rPr>
        <w:t>tranquillity</w:t>
      </w:r>
      <w:proofErr w:type="spellEnd"/>
      <w:r w:rsidRPr="00A24C1F">
        <w:rPr>
          <w:rFonts w:asciiTheme="majorHAnsi" w:hAnsiTheme="majorHAnsi" w:cstheme="majorHAnsi"/>
          <w:sz w:val="14"/>
        </w:rPr>
        <w:t>—</w:t>
      </w:r>
      <w:r w:rsidRPr="00A24C1F">
        <w:rPr>
          <w:rStyle w:val="Emphasis"/>
          <w:rFonts w:asciiTheme="majorHAnsi" w:hAnsiTheme="majorHAnsi" w:cstheme="majorHAnsi"/>
          <w:highlight w:val="cyan"/>
        </w:rPr>
        <w:t>that is often used to characterize this posture, far from being simple passivity, is an ongoing, dynamic achievement of equilibrium that requires constant monitoring and adjustment</w:t>
      </w:r>
      <w:r w:rsidRPr="00A24C1F">
        <w:rPr>
          <w:rFonts w:asciiTheme="majorHAnsi" w:hAnsiTheme="majorHAnsi" w:cstheme="majorHAnsi"/>
          <w:sz w:val="14"/>
        </w:rPr>
        <w:t xml:space="preserve">. It is important to remember that all correlative pairs entail their opposites </w:t>
      </w:r>
      <w:r w:rsidRPr="00A24C1F">
        <w:rPr>
          <w:rFonts w:asciiTheme="majorHAnsi" w:hAnsiTheme="majorHAnsi" w:cstheme="majorHAnsi"/>
          <w:sz w:val="14"/>
        </w:rPr>
        <w:lastRenderedPageBreak/>
        <w:t xml:space="preserve">in the sense that </w:t>
      </w:r>
      <w:proofErr w:type="spellStart"/>
      <w:r w:rsidRPr="00A24C1F">
        <w:rPr>
          <w:rFonts w:asciiTheme="majorHAnsi" w:hAnsiTheme="majorHAnsi" w:cstheme="majorHAnsi"/>
          <w:sz w:val="14"/>
        </w:rPr>
        <w:t>jing</w:t>
      </w:r>
      <w:proofErr w:type="spellEnd"/>
      <w:r w:rsidRPr="00A24C1F">
        <w:rPr>
          <w:rFonts w:asciiTheme="majorHAnsi" w:hAnsiTheme="majorHAnsi" w:cstheme="majorHAnsi"/>
          <w:sz w:val="14"/>
        </w:rPr>
        <w:t xml:space="preserve"> is “</w:t>
      </w:r>
      <w:proofErr w:type="spellStart"/>
      <w:r w:rsidRPr="00A24C1F">
        <w:rPr>
          <w:rFonts w:asciiTheme="majorHAnsi" w:hAnsiTheme="majorHAnsi" w:cstheme="majorHAnsi"/>
          <w:sz w:val="14"/>
        </w:rPr>
        <w:t>tranquillity</w:t>
      </w:r>
      <w:proofErr w:type="spellEnd"/>
      <w:r w:rsidRPr="00A24C1F">
        <w:rPr>
          <w:rFonts w:asciiTheme="majorHAnsi" w:hAnsiTheme="majorHAnsi" w:cstheme="majorHAnsi"/>
          <w:sz w:val="14"/>
        </w:rPr>
        <w:t xml:space="preserve">-becoming-agitated.” Thus, </w:t>
      </w:r>
      <w:proofErr w:type="spellStart"/>
      <w:r w:rsidRPr="00A24C1F">
        <w:rPr>
          <w:rFonts w:asciiTheme="majorHAnsi" w:hAnsiTheme="majorHAnsi" w:cstheme="majorHAnsi"/>
          <w:sz w:val="14"/>
        </w:rPr>
        <w:t>tranquillity</w:t>
      </w:r>
      <w:proofErr w:type="spellEnd"/>
      <w:r w:rsidRPr="00A24C1F">
        <w:rPr>
          <w:rFonts w:asciiTheme="majorHAnsi" w:hAnsiTheme="majorHAnsi" w:cstheme="majorHAnsi"/>
          <w:sz w:val="14"/>
        </w:rPr>
        <w:t xml:space="preserve"> (</w:t>
      </w:r>
      <w:proofErr w:type="spellStart"/>
      <w:r w:rsidRPr="00A24C1F">
        <w:rPr>
          <w:rFonts w:asciiTheme="majorHAnsi" w:hAnsiTheme="majorHAnsi" w:cstheme="majorHAnsi"/>
          <w:sz w:val="14"/>
        </w:rPr>
        <w:t>jing</w:t>
      </w:r>
      <w:proofErr w:type="spellEnd"/>
      <w:r w:rsidRPr="00A24C1F">
        <w:rPr>
          <w:rFonts w:asciiTheme="majorHAnsi" w:hAnsiTheme="majorHAnsi" w:cstheme="majorHAnsi"/>
          <w:sz w:val="14"/>
        </w:rPr>
        <w:t xml:space="preserve">) stands in a dominant relationship in its partnership with agitation (dong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"/var/folders/q0/ktrh288572v7czj7pwywn_6c0000gn/T/com.microsoft.Word/WebArchiveCopyPasteTempFiles/page52image65681216"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1A91E0CF" wp14:editId="696A1BD2">
            <wp:extent cx="155575" cy="155575"/>
            <wp:effectExtent l="0" t="0" r="0" b="0"/>
            <wp:docPr id="299" name="Picture 299"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xml:space="preserve">); it does not negate or exclude its opposite. The same </w:t>
      </w:r>
      <w:proofErr w:type="spellStart"/>
      <w:r w:rsidRPr="00A24C1F">
        <w:rPr>
          <w:rFonts w:asciiTheme="majorHAnsi" w:hAnsiTheme="majorHAnsi" w:cstheme="majorHAnsi"/>
          <w:sz w:val="14"/>
        </w:rPr>
        <w:t>quali</w:t>
      </w:r>
      <w:proofErr w:type="spellEnd"/>
      <w:r w:rsidRPr="00A24C1F">
        <w:rPr>
          <w:rFonts w:asciiTheme="majorHAnsi" w:hAnsiTheme="majorHAnsi" w:cstheme="majorHAnsi"/>
          <w:sz w:val="14"/>
        </w:rPr>
        <w:pgNum/>
      </w:r>
      <w:proofErr w:type="spellStart"/>
      <w:r w:rsidRPr="00A24C1F">
        <w:rPr>
          <w:rFonts w:asciiTheme="majorHAnsi" w:hAnsiTheme="majorHAnsi" w:cstheme="majorHAnsi"/>
          <w:sz w:val="14"/>
        </w:rPr>
        <w:t>fication</w:t>
      </w:r>
      <w:proofErr w:type="spellEnd"/>
      <w:r w:rsidRPr="00A24C1F">
        <w:rPr>
          <w:rFonts w:asciiTheme="majorHAnsi" w:hAnsiTheme="majorHAnsi" w:cstheme="majorHAnsi"/>
          <w:sz w:val="14"/>
        </w:rPr>
        <w:t xml:space="preserve"> has to be brought to bear on other familiar pairs that might otherwise mislead us: for example, emptiness (xu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"/var/folders/q0/ktrh288572v7czj7pwywn_6c0000gn/T/com.microsoft.Word/WebArchiveCopyPasteTempFiles/page52image65681424"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26BA3117" wp14:editId="4FFA051D">
            <wp:extent cx="165100" cy="155575"/>
            <wp:effectExtent l="0" t="0" r="0" b="0"/>
            <wp:docPr id="300" name="Picture 300"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and fullness (</w:t>
      </w:r>
      <w:proofErr w:type="spellStart"/>
      <w:r w:rsidRPr="00A24C1F">
        <w:rPr>
          <w:rFonts w:asciiTheme="majorHAnsi" w:hAnsiTheme="majorHAnsi" w:cstheme="majorHAnsi"/>
          <w:sz w:val="14"/>
        </w:rPr>
        <w:t>shi</w:t>
      </w:r>
      <w:proofErr w:type="spellEnd"/>
      <w:r w:rsidRPr="00A24C1F">
        <w:rPr>
          <w:rFonts w:asciiTheme="majorHAnsi" w:hAnsiTheme="majorHAnsi" w:cstheme="majorHAnsi"/>
          <w:sz w:val="14"/>
        </w:rPr>
        <w:t xml:space="preserve">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"/var/folders/q0/ktrh288572v7czj7pwywn_6c0000gn/T/com.microsoft.Word/WebArchiveCopyPasteTempFiles/page52image65681632"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45A3077F" wp14:editId="1A636470">
            <wp:extent cx="155575" cy="155575"/>
            <wp:effectExtent l="0" t="0" r="0" b="0"/>
            <wp:docPr id="301" name="Picture 301"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and clarity (</w:t>
      </w:r>
      <w:proofErr w:type="spellStart"/>
      <w:r w:rsidRPr="00A24C1F">
        <w:rPr>
          <w:rFonts w:asciiTheme="majorHAnsi" w:hAnsiTheme="majorHAnsi" w:cstheme="majorHAnsi"/>
          <w:sz w:val="14"/>
        </w:rPr>
        <w:t>qing</w:t>
      </w:r>
      <w:proofErr w:type="spellEnd"/>
      <w:r w:rsidRPr="00A24C1F">
        <w:rPr>
          <w:rFonts w:asciiTheme="majorHAnsi" w:hAnsiTheme="majorHAnsi" w:cstheme="majorHAnsi"/>
          <w:sz w:val="14"/>
        </w:rPr>
        <w:t xml:space="preserve"> ) and turbidity (</w:t>
      </w:r>
      <w:proofErr w:type="spellStart"/>
      <w:r w:rsidRPr="00A24C1F">
        <w:rPr>
          <w:rFonts w:asciiTheme="majorHAnsi" w:hAnsiTheme="majorHAnsi" w:cstheme="majorHAnsi"/>
          <w:sz w:val="14"/>
        </w:rPr>
        <w:t>zhuo</w:t>
      </w:r>
      <w:proofErr w:type="spellEnd"/>
      <w:r w:rsidRPr="00A24C1F">
        <w:rPr>
          <w:rFonts w:asciiTheme="majorHAnsi" w:hAnsiTheme="majorHAnsi" w:cstheme="majorHAnsi"/>
          <w:sz w:val="14"/>
        </w:rPr>
        <w:t xml:space="preserve">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"/var/folders/q0/ktrh288572v7czj7pwywn_6c0000gn/T/com.microsoft.Word/WebArchiveCopyPasteTempFiles/page52image65681840"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7210D33C" wp14:editId="0A8487A2">
            <wp:extent cx="165100" cy="155575"/>
            <wp:effectExtent l="0" t="0" r="0" b="0"/>
            <wp:docPr id="302" name="Picture 302"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xml:space="preserve">). </w:t>
      </w:r>
      <w:proofErr w:type="spellStart"/>
      <w:proofErr w:type="gramStart"/>
      <w:r w:rsidRPr="00A24C1F">
        <w:rPr>
          <w:rFonts w:asciiTheme="majorHAnsi" w:hAnsiTheme="majorHAnsi" w:cstheme="majorHAnsi"/>
          <w:sz w:val="14"/>
        </w:rPr>
        <w:t>Wuzhi</w:t>
      </w:r>
      <w:proofErr w:type="spellEnd"/>
      <w:r w:rsidRPr="00A24C1F">
        <w:rPr>
          <w:rFonts w:asciiTheme="majorHAnsi" w:hAnsiTheme="majorHAnsi" w:cstheme="majorHAnsi"/>
          <w:sz w:val="14"/>
        </w:rPr>
        <w:t xml:space="preserve"> ,</w:t>
      </w:r>
      <w:proofErr w:type="gramEnd"/>
      <w:r w:rsidRPr="00A24C1F">
        <w:rPr>
          <w:rFonts w:asciiTheme="majorHAnsi" w:hAnsiTheme="majorHAnsi" w:cstheme="majorHAnsi"/>
          <w:sz w:val="14"/>
        </w:rPr>
        <w:t xml:space="preserve">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w:t>
      </w:r>
      <w:proofErr w:type="spellStart"/>
      <w:r w:rsidRPr="00A24C1F">
        <w:rPr>
          <w:rFonts w:asciiTheme="majorHAnsi" w:hAnsiTheme="majorHAnsi" w:cstheme="majorHAnsi"/>
          <w:sz w:val="14"/>
        </w:rPr>
        <w:t>acosmotic</w:t>
      </w:r>
      <w:proofErr w:type="spellEnd"/>
      <w:r w:rsidRPr="00A24C1F">
        <w:rPr>
          <w:rFonts w:asciiTheme="majorHAnsi" w:hAnsiTheme="majorHAnsi" w:cstheme="majorHAnsi"/>
          <w:sz w:val="14"/>
        </w:rPr>
        <w:t xml:space="preserve">”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t>
      </w:r>
      <w:proofErr w:type="spellStart"/>
      <w:r w:rsidRPr="00A24C1F">
        <w:rPr>
          <w:rFonts w:asciiTheme="majorHAnsi" w:hAnsiTheme="majorHAnsi" w:cstheme="majorHAnsi"/>
          <w:sz w:val="14"/>
        </w:rPr>
        <w:t>Wuzhi</w:t>
      </w:r>
      <w:proofErr w:type="spellEnd"/>
      <w:r w:rsidRPr="00A24C1F">
        <w:rPr>
          <w:rFonts w:asciiTheme="majorHAnsi" w:hAnsiTheme="majorHAnsi" w:cstheme="majorHAnsi"/>
          <w:sz w:val="14"/>
        </w:rPr>
        <w:t xml:space="preserve"> provides one with a sense of the de of a thing— its </w:t>
      </w:r>
      <w:proofErr w:type="gramStart"/>
      <w:r w:rsidRPr="00A24C1F">
        <w:rPr>
          <w:rFonts w:asciiTheme="majorHAnsi" w:hAnsiTheme="majorHAnsi" w:cstheme="majorHAnsi"/>
          <w:sz w:val="14"/>
        </w:rPr>
        <w:t>particular uniqueness</w:t>
      </w:r>
      <w:proofErr w:type="gramEnd"/>
      <w:r w:rsidRPr="00A24C1F">
        <w:rPr>
          <w:rFonts w:asciiTheme="majorHAnsi" w:hAnsiTheme="majorHAnsi" w:cstheme="majorHAnsi"/>
          <w:sz w:val="14"/>
        </w:rPr>
        <w:t xml:space="preserve"> and focus— rather than yielding an understanding of that thing in relation to some concept or natural kind or universal. Ultimately, </w:t>
      </w:r>
      <w:proofErr w:type="spellStart"/>
      <w:r w:rsidRPr="00A24C1F">
        <w:rPr>
          <w:rFonts w:asciiTheme="majorHAnsi" w:hAnsiTheme="majorHAnsi" w:cstheme="majorHAnsi"/>
          <w:sz w:val="14"/>
        </w:rPr>
        <w:t>wuzhi</w:t>
      </w:r>
      <w:proofErr w:type="spellEnd"/>
      <w:r w:rsidRPr="00A24C1F">
        <w:rPr>
          <w:rFonts w:asciiTheme="majorHAnsi" w:hAnsiTheme="majorHAnsi" w:cstheme="majorHAnsi"/>
          <w:sz w:val="14"/>
        </w:rPr>
        <w:t xml:space="preserve"> is a grasp of the </w:t>
      </w:r>
      <w:proofErr w:type="spellStart"/>
      <w:r w:rsidRPr="00A24C1F">
        <w:rPr>
          <w:rFonts w:asciiTheme="majorHAnsi" w:hAnsiTheme="majorHAnsi" w:cstheme="majorHAnsi"/>
          <w:sz w:val="14"/>
        </w:rPr>
        <w:t>daode</w:t>
      </w:r>
      <w:proofErr w:type="spellEnd"/>
      <w:r w:rsidRPr="00A24C1F">
        <w:rPr>
          <w:rFonts w:asciiTheme="majorHAnsi" w:hAnsiTheme="majorHAnsi" w:cstheme="majorHAnsi"/>
          <w:sz w:val="14"/>
        </w:rPr>
        <w:t xml:space="preserve">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"/var/folders/q0/ktrh288572v7czj7pwywn_6c0000gn/T/com.microsoft.Word/WebArchiveCopyPasteTempFiles/page52image65682048"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1953F572" wp14:editId="44FBD49B">
            <wp:extent cx="340360" cy="155575"/>
            <wp:effectExtent l="0" t="0" r="2540" b="0"/>
            <wp:docPr id="303" name="Picture 303"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A24C1F">
        <w:rPr>
          <w:rFonts w:asciiTheme="majorHAnsi" w:hAnsiTheme="majorHAnsi" w:cstheme="majorHAnsi"/>
          <w:sz w:val="14"/>
        </w:rPr>
        <w:fldChar w:fldCharType="end"/>
      </w:r>
      <w:r w:rsidRPr="00A24C1F">
        <w:rPr>
          <w:rFonts w:asciiTheme="majorHAnsi" w:hAnsiTheme="majorHAnsi" w:cstheme="majorHAnsi"/>
          <w:sz w:val="14"/>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A24C1F">
        <w:rPr>
          <w:rFonts w:asciiTheme="majorHAnsi" w:hAnsiTheme="majorHAnsi" w:cstheme="majorHAnsi"/>
          <w:sz w:val="14"/>
        </w:rPr>
        <w:fldChar w:fldCharType="begin"/>
      </w:r>
      <w:r w:rsidRPr="00A24C1F">
        <w:rPr>
          <w:rFonts w:asciiTheme="majorHAnsi" w:hAnsiTheme="majorHAnsi" w:cstheme="majorHAnsi"/>
          <w:sz w:val="14"/>
        </w:rPr>
        <w:instrText xml:space="preserve"> INCLUDEPICTURE "/var/folders/q0/ktrh288572v7czj7pwywn_6c0000gn/T/com.microsoft.Word/WebArchiveCopyPasteTempFiles/page52image65682256" \* MERGEFORMATINET </w:instrText>
      </w:r>
      <w:r w:rsidRPr="00A24C1F">
        <w:rPr>
          <w:rFonts w:asciiTheme="majorHAnsi" w:hAnsiTheme="majorHAnsi" w:cstheme="majorHAnsi"/>
          <w:sz w:val="14"/>
        </w:rPr>
        <w:fldChar w:fldCharType="separate"/>
      </w:r>
      <w:r w:rsidRPr="00A24C1F">
        <w:rPr>
          <w:rFonts w:asciiTheme="majorHAnsi" w:hAnsiTheme="majorHAnsi" w:cstheme="majorHAnsi"/>
          <w:noProof/>
          <w:sz w:val="14"/>
        </w:rPr>
        <w:drawing>
          <wp:inline distT="0" distB="0" distL="0" distR="0" wp14:anchorId="0C180F03" wp14:editId="12048B42">
            <wp:extent cx="155575" cy="155575"/>
            <wp:effectExtent l="0" t="0" r="0" b="0"/>
            <wp:docPr id="304" name="Picture 304"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A24C1F">
        <w:rPr>
          <w:rFonts w:asciiTheme="majorHAnsi" w:hAnsiTheme="majorHAnsi" w:cstheme="majorHAnsi"/>
          <w:sz w:val="14"/>
        </w:rPr>
        <w:fldChar w:fldCharType="end"/>
      </w:r>
    </w:p>
    <w:p w14:paraId="7C2FC641" w14:textId="77777777" w:rsidR="00A24C1F" w:rsidRPr="00A24C1F" w:rsidRDefault="00A24C1F" w:rsidP="00A24C1F">
      <w:pPr>
        <w:rPr>
          <w:rFonts w:asciiTheme="majorHAnsi" w:hAnsiTheme="majorHAnsi" w:cstheme="majorHAnsi"/>
        </w:rPr>
      </w:pPr>
    </w:p>
    <w:p w14:paraId="0AFE68C7" w14:textId="3AEBABBD" w:rsidR="00A24C1F" w:rsidRDefault="00A24C1F" w:rsidP="00A24C1F">
      <w:pPr>
        <w:pStyle w:val="Heading2"/>
        <w:rPr>
          <w:rFonts w:asciiTheme="majorHAnsi" w:hAnsiTheme="majorHAnsi" w:cstheme="majorHAnsi"/>
        </w:rPr>
      </w:pPr>
      <w:r w:rsidRPr="00A24C1F">
        <w:rPr>
          <w:rFonts w:asciiTheme="majorHAnsi" w:hAnsiTheme="majorHAnsi" w:cstheme="majorHAnsi"/>
        </w:rPr>
        <w:lastRenderedPageBreak/>
        <w:t xml:space="preserve"> Case</w:t>
      </w:r>
    </w:p>
    <w:p w14:paraId="7E285756" w14:textId="3F1B3D63" w:rsidR="00782597" w:rsidRDefault="008C1CE2" w:rsidP="008C1CE2">
      <w:pPr>
        <w:pStyle w:val="Heading4"/>
        <w:numPr>
          <w:ilvl w:val="0"/>
          <w:numId w:val="16"/>
        </w:numPr>
      </w:pPr>
      <w:r>
        <w:t>Conceded pharma can still do marketing</w:t>
      </w:r>
    </w:p>
    <w:p w14:paraId="130EE4CC" w14:textId="56C2B094" w:rsidR="008C1CE2" w:rsidRDefault="008C1CE2" w:rsidP="008C1CE2">
      <w:pPr>
        <w:pStyle w:val="ListParagraph"/>
        <w:numPr>
          <w:ilvl w:val="0"/>
          <w:numId w:val="16"/>
        </w:numPr>
      </w:pPr>
      <w:r>
        <w:t xml:space="preserve">Misinformation on covid came from republicans being </w:t>
      </w:r>
      <w:proofErr w:type="gramStart"/>
      <w:r>
        <w:t>dumbasses</w:t>
      </w:r>
      <w:proofErr w:type="gramEnd"/>
      <w:r>
        <w:t>, not pharma</w:t>
      </w:r>
    </w:p>
    <w:p w14:paraId="05FCFFB3" w14:textId="39B93636" w:rsidR="008C1CE2" w:rsidRPr="008C1CE2" w:rsidRDefault="008C1CE2" w:rsidP="008C1CE2">
      <w:pPr>
        <w:pStyle w:val="ListParagraph"/>
        <w:numPr>
          <w:ilvl w:val="0"/>
          <w:numId w:val="16"/>
        </w:numPr>
      </w:pPr>
      <w:r>
        <w:t>No impact on subpoint 3</w:t>
      </w:r>
    </w:p>
    <w:p w14:paraId="023750E8" w14:textId="53CA228D" w:rsidR="00A24C1F" w:rsidRPr="00A24C1F" w:rsidRDefault="00A24C1F" w:rsidP="00A24C1F">
      <w:pPr>
        <w:pStyle w:val="Heading4"/>
        <w:rPr>
          <w:rFonts w:asciiTheme="majorHAnsi" w:hAnsiTheme="majorHAnsi" w:cstheme="majorHAnsi"/>
        </w:rPr>
      </w:pPr>
      <w:r w:rsidRPr="00A24C1F">
        <w:rPr>
          <w:rFonts w:asciiTheme="majorHAnsi" w:hAnsiTheme="majorHAnsi" w:cstheme="majorHAnsi"/>
        </w:rPr>
        <w:t xml:space="preserve">The problem is disappearing </w:t>
      </w:r>
      <w:proofErr w:type="spellStart"/>
      <w:r w:rsidRPr="00A24C1F">
        <w:rPr>
          <w:rFonts w:asciiTheme="majorHAnsi" w:hAnsiTheme="majorHAnsi" w:cstheme="majorHAnsi"/>
        </w:rPr>
        <w:t>rn</w:t>
      </w:r>
      <w:proofErr w:type="spellEnd"/>
      <w:r w:rsidRPr="00A24C1F">
        <w:rPr>
          <w:rFonts w:asciiTheme="majorHAnsi" w:hAnsiTheme="majorHAnsi" w:cstheme="majorHAnsi"/>
        </w:rPr>
        <w:t xml:space="preserve">- </w:t>
      </w:r>
      <w:proofErr w:type="spellStart"/>
      <w:r w:rsidRPr="00A24C1F">
        <w:rPr>
          <w:rFonts w:asciiTheme="majorHAnsi" w:hAnsiTheme="majorHAnsi" w:cstheme="majorHAnsi"/>
        </w:rPr>
        <w:t>aff</w:t>
      </w:r>
      <w:proofErr w:type="spellEnd"/>
      <w:r w:rsidRPr="00A24C1F">
        <w:rPr>
          <w:rFonts w:asciiTheme="majorHAnsi" w:hAnsiTheme="majorHAnsi" w:cstheme="majorHAnsi"/>
        </w:rPr>
        <w:t xml:space="preserve"> not </w:t>
      </w:r>
      <w:proofErr w:type="spellStart"/>
      <w:r w:rsidRPr="00A24C1F">
        <w:rPr>
          <w:rFonts w:asciiTheme="majorHAnsi" w:hAnsiTheme="majorHAnsi" w:cstheme="majorHAnsi"/>
        </w:rPr>
        <w:t>necesary</w:t>
      </w:r>
      <w:proofErr w:type="spellEnd"/>
    </w:p>
    <w:p w14:paraId="1F278463" w14:textId="77777777" w:rsidR="00A24C1F" w:rsidRPr="00A24C1F" w:rsidRDefault="00A24C1F" w:rsidP="00A24C1F">
      <w:pPr>
        <w:pStyle w:val="NormalWeb"/>
        <w:spacing w:before="0" w:beforeAutospacing="0" w:after="0" w:afterAutospacing="0"/>
        <w:rPr>
          <w:rFonts w:asciiTheme="majorHAnsi" w:hAnsiTheme="majorHAnsi" w:cstheme="majorHAnsi"/>
        </w:rPr>
      </w:pPr>
      <w:r w:rsidRPr="00A24C1F">
        <w:rPr>
          <w:rFonts w:asciiTheme="majorHAnsi" w:hAnsiTheme="majorHAnsi" w:cstheme="majorHAnsi"/>
          <w:color w:val="000000"/>
          <w:sz w:val="16"/>
          <w:szCs w:val="16"/>
        </w:rPr>
        <w:t xml:space="preserve">Ashik </w:t>
      </w:r>
      <w:r w:rsidRPr="00A24C1F">
        <w:rPr>
          <w:rStyle w:val="Style13ptBold"/>
          <w:rFonts w:asciiTheme="majorHAnsi" w:hAnsiTheme="majorHAnsi" w:cstheme="majorHAnsi"/>
        </w:rPr>
        <w:t>Desai, 12-21-2016,</w:t>
      </w:r>
      <w:r w:rsidRPr="00A24C1F">
        <w:rPr>
          <w:rFonts w:asciiTheme="majorHAnsi" w:hAnsiTheme="majorHAnsi" w:cstheme="majorHAnsi"/>
          <w:color w:val="000000"/>
          <w:sz w:val="16"/>
          <w:szCs w:val="16"/>
        </w:rPr>
        <w:t xml:space="preserve"> "Shifting the Pharma Marketing Budget Mix – PM360," PM360, </w:t>
      </w:r>
      <w:hyperlink r:id="rId32" w:history="1">
        <w:r w:rsidRPr="00A24C1F">
          <w:rPr>
            <w:rStyle w:val="Hyperlink"/>
            <w:rFonts w:asciiTheme="majorHAnsi" w:eastAsiaTheme="majorEastAsia" w:hAnsiTheme="majorHAnsi" w:cstheme="majorHAnsi"/>
            <w:color w:val="1155CC"/>
            <w:sz w:val="16"/>
            <w:szCs w:val="16"/>
          </w:rPr>
          <w:t>https://www.pm360online.com/shifting-the-pharma-marketing-budget-mix/</w:t>
        </w:r>
      </w:hyperlink>
      <w:r w:rsidRPr="00A24C1F">
        <w:rPr>
          <w:rFonts w:asciiTheme="majorHAnsi" w:hAnsiTheme="majorHAnsi" w:cstheme="majorHAnsi"/>
          <w:color w:val="000000"/>
          <w:sz w:val="16"/>
          <w:szCs w:val="16"/>
        </w:rPr>
        <w:t> </w:t>
      </w:r>
    </w:p>
    <w:p w14:paraId="4A0E94F8" w14:textId="77777777" w:rsidR="00A24C1F" w:rsidRPr="00A24C1F" w:rsidRDefault="00A24C1F" w:rsidP="00A24C1F">
      <w:pPr>
        <w:pStyle w:val="NormalWeb"/>
        <w:spacing w:before="0" w:beforeAutospacing="0" w:after="0" w:afterAutospacing="0"/>
        <w:rPr>
          <w:rFonts w:asciiTheme="majorHAnsi" w:hAnsiTheme="majorHAnsi" w:cstheme="majorHAnsi"/>
        </w:rPr>
      </w:pPr>
      <w:r w:rsidRPr="00A24C1F">
        <w:rPr>
          <w:rFonts w:asciiTheme="majorHAnsi" w:hAnsiTheme="majorHAnsi" w:cstheme="majorHAnsi"/>
          <w:color w:val="000000"/>
          <w:sz w:val="14"/>
          <w:szCs w:val="14"/>
        </w:rPr>
        <w:t xml:space="preserve">“Pharmaceutical sales representatives are struggling more than ever to get time with healthcare providers. </w:t>
      </w:r>
      <w:r w:rsidRPr="00A24C1F">
        <w:rPr>
          <w:rFonts w:asciiTheme="majorHAnsi" w:hAnsiTheme="majorHAnsi" w:cstheme="majorHAnsi"/>
          <w:b/>
          <w:bCs/>
          <w:color w:val="000000"/>
          <w:sz w:val="22"/>
          <w:szCs w:val="22"/>
          <w:u w:val="single"/>
        </w:rPr>
        <w:t>A recent study by ZS (http://bit.ly/2f4tiOk) shows the number of rep accessible physicians declined in 2016, with only 44% willing to meet with sales reps, down from 80% in 2008. Surprisingly, 88% of overall pharmaceutical sales and marketing dollars still are allocated to sales representatives.</w:t>
      </w:r>
      <w:r w:rsidRPr="00A24C1F">
        <w:rPr>
          <w:rFonts w:asciiTheme="majorHAnsi" w:hAnsiTheme="majorHAnsi" w:cstheme="majorHAnsi"/>
          <w:color w:val="000000"/>
        </w:rPr>
        <w:t>”</w:t>
      </w:r>
    </w:p>
    <w:p w14:paraId="2C75D81E" w14:textId="35396B4A" w:rsidR="00A24C1F" w:rsidRPr="00A24C1F" w:rsidRDefault="00A24C1F" w:rsidP="00A24C1F">
      <w:pPr>
        <w:pStyle w:val="Heading4"/>
        <w:rPr>
          <w:rFonts w:asciiTheme="majorHAnsi" w:hAnsiTheme="majorHAnsi" w:cstheme="majorHAnsi"/>
        </w:rPr>
      </w:pPr>
      <w:r w:rsidRPr="00A24C1F">
        <w:rPr>
          <w:rFonts w:asciiTheme="majorHAnsi" w:hAnsiTheme="majorHAnsi" w:cstheme="majorHAnsi"/>
        </w:rPr>
        <w:t>Only 8% of physicians care</w:t>
      </w:r>
    </w:p>
    <w:p w14:paraId="14A452EA" w14:textId="546A007D" w:rsidR="00A24C1F" w:rsidRPr="00A24C1F" w:rsidRDefault="00A24C1F" w:rsidP="00A24C1F">
      <w:pPr>
        <w:pStyle w:val="NormalWeb"/>
        <w:spacing w:before="0" w:beforeAutospacing="0" w:after="0" w:afterAutospacing="0"/>
        <w:rPr>
          <w:rFonts w:asciiTheme="majorHAnsi" w:hAnsiTheme="majorHAnsi" w:cstheme="majorHAnsi"/>
        </w:rPr>
      </w:pPr>
      <w:r w:rsidRPr="00A24C1F">
        <w:rPr>
          <w:rStyle w:val="Style13ptBold"/>
          <w:rFonts w:asciiTheme="majorHAnsi" w:hAnsiTheme="majorHAnsi" w:cstheme="majorHAnsi"/>
        </w:rPr>
        <w:t>FDA</w:t>
      </w:r>
      <w:r w:rsidRPr="00A24C1F">
        <w:rPr>
          <w:rFonts w:asciiTheme="majorHAnsi" w:hAnsiTheme="majorHAnsi" w:cstheme="majorHAnsi"/>
          <w:color w:val="000000"/>
        </w:rPr>
        <w:t>, xx-xx-</w:t>
      </w:r>
      <w:proofErr w:type="spellStart"/>
      <w:r w:rsidRPr="00A24C1F">
        <w:rPr>
          <w:rFonts w:asciiTheme="majorHAnsi" w:hAnsiTheme="majorHAnsi" w:cstheme="majorHAnsi"/>
          <w:color w:val="000000"/>
        </w:rPr>
        <w:t>xxxx</w:t>
      </w:r>
      <w:proofErr w:type="spellEnd"/>
      <w:r w:rsidRPr="00A24C1F">
        <w:rPr>
          <w:rFonts w:asciiTheme="majorHAnsi" w:hAnsiTheme="majorHAnsi" w:cstheme="majorHAnsi"/>
          <w:color w:val="000000"/>
        </w:rPr>
        <w:t>, "Information for Consumers (Drugs) &amp;</w:t>
      </w:r>
      <w:proofErr w:type="spellStart"/>
      <w:r w:rsidRPr="00A24C1F">
        <w:rPr>
          <w:rFonts w:asciiTheme="majorHAnsi" w:hAnsiTheme="majorHAnsi" w:cstheme="majorHAnsi"/>
          <w:color w:val="000000"/>
        </w:rPr>
        <w:t>gt</w:t>
      </w:r>
      <w:proofErr w:type="spellEnd"/>
      <w:r w:rsidRPr="00A24C1F">
        <w:rPr>
          <w:rFonts w:asciiTheme="majorHAnsi" w:hAnsiTheme="majorHAnsi" w:cstheme="majorHAnsi"/>
          <w:color w:val="000000"/>
        </w:rPr>
        <w:t>; The Impact of</w:t>
      </w:r>
    </w:p>
    <w:p w14:paraId="7F0D8710" w14:textId="77777777" w:rsidR="00A24C1F" w:rsidRPr="00A24C1F" w:rsidRDefault="00A24C1F" w:rsidP="00A24C1F">
      <w:pPr>
        <w:pStyle w:val="NormalWeb"/>
        <w:spacing w:before="0" w:beforeAutospacing="0" w:after="0" w:afterAutospacing="0"/>
        <w:rPr>
          <w:rFonts w:asciiTheme="majorHAnsi" w:hAnsiTheme="majorHAnsi" w:cstheme="majorHAnsi"/>
        </w:rPr>
      </w:pPr>
      <w:r w:rsidRPr="00A24C1F">
        <w:rPr>
          <w:rFonts w:asciiTheme="majorHAnsi" w:hAnsiTheme="majorHAnsi" w:cstheme="majorHAnsi"/>
          <w:color w:val="000000"/>
        </w:rPr>
        <w:t>Direct-to-Consumer Advertising," No Publication,</w:t>
      </w:r>
    </w:p>
    <w:p w14:paraId="45036986" w14:textId="77777777" w:rsidR="00A24C1F" w:rsidRPr="00A24C1F" w:rsidRDefault="00A24C1F" w:rsidP="00A24C1F">
      <w:pPr>
        <w:pStyle w:val="NormalWeb"/>
        <w:spacing w:before="0" w:beforeAutospacing="0" w:after="0" w:afterAutospacing="0"/>
        <w:rPr>
          <w:rFonts w:asciiTheme="majorHAnsi" w:hAnsiTheme="majorHAnsi" w:cstheme="majorHAnsi"/>
        </w:rPr>
      </w:pPr>
      <w:hyperlink r:id="rId33" w:history="1">
        <w:r w:rsidRPr="00A24C1F">
          <w:rPr>
            <w:rStyle w:val="Hyperlink"/>
            <w:rFonts w:asciiTheme="majorHAnsi" w:eastAsiaTheme="majorEastAsia" w:hAnsiTheme="majorHAnsi" w:cstheme="majorHAnsi"/>
            <w:color w:val="1155CC"/>
          </w:rPr>
          <w:t>https://www.fda.gov/drugs/resourcesforyou/consumers/ucm143562.htm</w:t>
        </w:r>
      </w:hyperlink>
      <w:r w:rsidRPr="00A24C1F">
        <w:rPr>
          <w:rFonts w:asciiTheme="majorHAnsi" w:hAnsiTheme="majorHAnsi" w:cstheme="majorHAnsi"/>
          <w:color w:val="000000"/>
        </w:rPr>
        <w:t> </w:t>
      </w:r>
    </w:p>
    <w:p w14:paraId="2EF40522" w14:textId="77777777" w:rsidR="00A24C1F" w:rsidRPr="00A24C1F" w:rsidRDefault="00A24C1F" w:rsidP="00A24C1F">
      <w:pPr>
        <w:pStyle w:val="NormalWeb"/>
        <w:spacing w:before="0" w:beforeAutospacing="0" w:after="0" w:afterAutospacing="0"/>
        <w:rPr>
          <w:rFonts w:asciiTheme="majorHAnsi" w:hAnsiTheme="majorHAnsi" w:cstheme="majorHAnsi"/>
        </w:rPr>
      </w:pPr>
      <w:r w:rsidRPr="00A24C1F">
        <w:rPr>
          <w:rFonts w:asciiTheme="majorHAnsi" w:hAnsiTheme="majorHAnsi" w:cstheme="majorHAnsi"/>
          <w:color w:val="000000"/>
        </w:rPr>
        <w:t>“</w:t>
      </w:r>
      <w:r w:rsidRPr="00A24C1F">
        <w:rPr>
          <w:rFonts w:asciiTheme="majorHAnsi" w:hAnsiTheme="majorHAnsi" w:cstheme="majorHAnsi"/>
          <w:b/>
          <w:bCs/>
          <w:color w:val="000000"/>
          <w:sz w:val="22"/>
          <w:szCs w:val="22"/>
          <w:u w:val="single"/>
        </w:rPr>
        <w:t>Most physicians agreed that because their patient saw a DTC ad, he or she asked thoughtful questions during the visit.</w:t>
      </w:r>
      <w:r w:rsidRPr="00A24C1F">
        <w:rPr>
          <w:rFonts w:asciiTheme="majorHAnsi" w:hAnsiTheme="majorHAnsi" w:cstheme="majorHAnsi"/>
          <w:color w:val="000000"/>
          <w:sz w:val="14"/>
          <w:szCs w:val="14"/>
        </w:rPr>
        <w:t xml:space="preserve"> About the same percentage of physicians thought the ad made their patients more aware of possible treatments. Many physicians thought that DTC ads made their patients more involved in their health care. </w:t>
      </w:r>
      <w:r w:rsidRPr="00A24C1F">
        <w:rPr>
          <w:rFonts w:asciiTheme="majorHAnsi" w:hAnsiTheme="majorHAnsi" w:cstheme="majorHAnsi"/>
          <w:b/>
          <w:bCs/>
          <w:color w:val="000000"/>
          <w:sz w:val="22"/>
          <w:szCs w:val="22"/>
          <w:u w:val="single"/>
        </w:rPr>
        <w:t>Eight percent of physicians said they felt very pressured to prescribe the specific brand-name drug when asked.</w:t>
      </w:r>
      <w:r w:rsidRPr="00A24C1F">
        <w:rPr>
          <w:rFonts w:asciiTheme="majorHAnsi" w:hAnsiTheme="majorHAnsi" w:cstheme="majorHAnsi"/>
          <w:color w:val="000000"/>
          <w:sz w:val="14"/>
          <w:szCs w:val="14"/>
        </w:rPr>
        <w:t xml:space="preserve"> DTC ads help patients have better discussions with their physicians and provide greater awareness of treatments. The study demonstrated that when a patient asked about a specific drug, 88 percent of the time they had the condition that the drug treated. And 80 percent of physicians believed their patients understood what condition the advertised drug treats</w:t>
      </w:r>
      <w:r w:rsidRPr="00A24C1F">
        <w:rPr>
          <w:rFonts w:asciiTheme="majorHAnsi" w:hAnsiTheme="majorHAnsi" w:cstheme="majorHAnsi"/>
          <w:color w:val="000000"/>
        </w:rPr>
        <w:t>”</w:t>
      </w:r>
    </w:p>
    <w:p w14:paraId="5EEE77B4" w14:textId="77777777" w:rsidR="00782597" w:rsidRDefault="00782597" w:rsidP="00782597">
      <w:pPr>
        <w:pStyle w:val="Heading3"/>
        <w:numPr>
          <w:ilvl w:val="0"/>
          <w:numId w:val="15"/>
        </w:numPr>
        <w:tabs>
          <w:tab w:val="num" w:pos="360"/>
        </w:tabs>
        <w:ind w:left="0" w:firstLine="0"/>
      </w:pPr>
      <w:r>
        <w:lastRenderedPageBreak/>
        <w:t>Developing Countries</w:t>
      </w:r>
    </w:p>
    <w:p w14:paraId="7D732A06" w14:textId="77777777" w:rsidR="00782597" w:rsidRDefault="00782597" w:rsidP="00782597">
      <w:pPr>
        <w:pStyle w:val="Heading4"/>
      </w:pPr>
      <w:r>
        <w:t xml:space="preserve">Turn – COVID-19 has provided the opportunity for the Global South to end their dependence on Western assistance, but the </w:t>
      </w:r>
      <w:proofErr w:type="spellStart"/>
      <w:r>
        <w:t>aff</w:t>
      </w:r>
      <w:proofErr w:type="spellEnd"/>
      <w:r>
        <w:t xml:space="preserve"> obviates it by making them dependent on vaccines which perpetuates debt economy</w:t>
      </w:r>
    </w:p>
    <w:p w14:paraId="46202F20" w14:textId="77777777" w:rsidR="00782597" w:rsidRDefault="00782597" w:rsidP="00782597">
      <w:pPr>
        <w:rPr>
          <w:rStyle w:val="Heading4Char"/>
        </w:rPr>
      </w:pPr>
      <w:proofErr w:type="spellStart"/>
      <w:r w:rsidRPr="00915B3C">
        <w:rPr>
          <w:rStyle w:val="Heading4Char"/>
        </w:rPr>
        <w:t>Khasru</w:t>
      </w:r>
      <w:proofErr w:type="spellEnd"/>
      <w:r w:rsidRPr="00915B3C">
        <w:rPr>
          <w:rStyle w:val="Heading4Char"/>
        </w:rPr>
        <w:t xml:space="preserve"> 20</w:t>
      </w:r>
    </w:p>
    <w:p w14:paraId="5BBCBDB5" w14:textId="77777777" w:rsidR="00782597" w:rsidRPr="00582B5E" w:rsidRDefault="00782597" w:rsidP="00782597">
      <w:r>
        <w:t>[</w:t>
      </w:r>
      <w:r w:rsidRPr="00582B5E">
        <w:t xml:space="preserve">Syed Munir </w:t>
      </w:r>
      <w:proofErr w:type="spellStart"/>
      <w:r w:rsidRPr="00582B5E">
        <w:t>Khasru</w:t>
      </w:r>
      <w:proofErr w:type="spellEnd"/>
      <w:r w:rsidRPr="00582B5E">
        <w:t xml:space="preserve">. “The Global South’s Pandemic Path to Self-Reliance | by Syed Munir </w:t>
      </w:r>
      <w:proofErr w:type="spellStart"/>
      <w:r w:rsidRPr="00582B5E">
        <w:t>Khasru</w:t>
      </w:r>
      <w:proofErr w:type="spellEnd"/>
      <w:r w:rsidRPr="00582B5E">
        <w:t xml:space="preserve"> - Project Syndicate.” Project Syndicate, 17 Nov. 2020, </w:t>
      </w:r>
      <w:hyperlink r:id="rId34" w:history="1">
        <w:r w:rsidRPr="00066495">
          <w:rPr>
            <w:rStyle w:val="Hyperlink"/>
          </w:rPr>
          <w:t>www.project-syndicate.org/commentary/will-covid19-reduce-global-south-aid-dependency-by-syed-munir-khasru-2020-11. Accessed 10 Sept. 2021</w:t>
        </w:r>
      </w:hyperlink>
      <w:r w:rsidRPr="00582B5E">
        <w:t>.</w:t>
      </w:r>
      <w:r>
        <w:t xml:space="preserve">] </w:t>
      </w:r>
    </w:p>
    <w:p w14:paraId="72C6B5D9" w14:textId="77777777" w:rsidR="00782597" w:rsidRPr="00200D95" w:rsidRDefault="00782597" w:rsidP="00782597">
      <w:pPr>
        <w:rPr>
          <w:sz w:val="16"/>
        </w:rPr>
      </w:pPr>
      <w:r w:rsidRPr="00200D95">
        <w:rPr>
          <w:sz w:val="16"/>
        </w:rPr>
        <w:t xml:space="preserve">MELBOURNE – </w:t>
      </w:r>
      <w:r w:rsidRPr="00386CAA">
        <w:rPr>
          <w:rStyle w:val="StyleUnderline"/>
          <w:highlight w:val="yellow"/>
        </w:rPr>
        <w:t>COVID-19</w:t>
      </w:r>
      <w:r w:rsidRPr="00FF3E11">
        <w:rPr>
          <w:rStyle w:val="StyleUnderline"/>
        </w:rPr>
        <w:t xml:space="preserve"> continues to have a devastating impact on public health and to rattle the global economy with structural shocks.</w:t>
      </w:r>
      <w:r w:rsidRPr="00200D95">
        <w:rPr>
          <w:sz w:val="16"/>
        </w:rPr>
        <w:t xml:space="preserve"> The pandemic has now killed </w:t>
      </w:r>
      <w:hyperlink r:id="rId35" w:tgtFrame="_blank" w:history="1">
        <w:r w:rsidRPr="00200D95">
          <w:rPr>
            <w:rStyle w:val="Hyperlink"/>
            <w:sz w:val="16"/>
          </w:rPr>
          <w:t>more than one million</w:t>
        </w:r>
      </w:hyperlink>
      <w:r w:rsidRPr="00200D95">
        <w:rPr>
          <w:sz w:val="16"/>
        </w:rPr>
        <w:t xml:space="preserve"> people, while the International Monetary Fund estimates that global GDP will </w:t>
      </w:r>
      <w:hyperlink r:id="rId36" w:tgtFrame="_blank" w:history="1">
        <w:r w:rsidRPr="00200D95">
          <w:rPr>
            <w:rStyle w:val="Hyperlink"/>
            <w:sz w:val="16"/>
          </w:rPr>
          <w:t>shrink by 4.4%</w:t>
        </w:r>
      </w:hyperlink>
      <w:r w:rsidRPr="00200D95">
        <w:rPr>
          <w:sz w:val="16"/>
        </w:rPr>
        <w:t xml:space="preserve"> in 2020. </w:t>
      </w:r>
      <w:proofErr w:type="gramStart"/>
      <w:r w:rsidRPr="00200D95">
        <w:rPr>
          <w:sz w:val="16"/>
        </w:rPr>
        <w:t>But,</w:t>
      </w:r>
      <w:proofErr w:type="gramEnd"/>
      <w:r w:rsidRPr="00200D95">
        <w:rPr>
          <w:sz w:val="16"/>
        </w:rPr>
        <w:t xml:space="preserve"> strange as it may seem, </w:t>
      </w:r>
      <w:r w:rsidRPr="004A3A23">
        <w:rPr>
          <w:rStyle w:val="StyleUnderline"/>
        </w:rPr>
        <w:t xml:space="preserve">the current crisis </w:t>
      </w:r>
      <w:r w:rsidRPr="00386CAA">
        <w:rPr>
          <w:rStyle w:val="StyleUnderline"/>
          <w:highlight w:val="yellow"/>
        </w:rPr>
        <w:t>could offer developing countries a</w:t>
      </w:r>
      <w:r w:rsidRPr="004A3A23">
        <w:rPr>
          <w:rStyle w:val="StyleUnderline"/>
        </w:rPr>
        <w:t xml:space="preserve"> path toward greater </w:t>
      </w:r>
      <w:r w:rsidRPr="00386CAA">
        <w:rPr>
          <w:rStyle w:val="StyleUnderline"/>
          <w:highlight w:val="yellow"/>
        </w:rPr>
        <w:t>economic self-reliance</w:t>
      </w:r>
      <w:r w:rsidRPr="004A3A23">
        <w:rPr>
          <w:rStyle w:val="StyleUnderline"/>
        </w:rPr>
        <w:t>. This is partly because developed countries have in general borne the brunt of the pandemic’s health effects so far.</w:t>
      </w:r>
      <w:r w:rsidRPr="00200D95">
        <w:rPr>
          <w:sz w:val="16"/>
        </w:rPr>
        <w:t xml:space="preserve"> Many advanced Western economies have experienced </w:t>
      </w:r>
      <w:hyperlink r:id="rId37" w:tgtFrame="_blank" w:history="1">
        <w:r w:rsidRPr="00200D95">
          <w:rPr>
            <w:rStyle w:val="Hyperlink"/>
            <w:sz w:val="16"/>
          </w:rPr>
          <w:t>more COVID-19 cases and deaths</w:t>
        </w:r>
      </w:hyperlink>
      <w:r w:rsidRPr="00200D95">
        <w:rPr>
          <w:sz w:val="16"/>
        </w:rPr>
        <w:t xml:space="preserve"> relative to their populations than have developing countries of the Global South, despite their superior health-care systems and stronger social safety nets. For example, India’s health system ranks </w:t>
      </w:r>
      <w:hyperlink r:id="rId38" w:tgtFrame="_blank" w:history="1">
        <w:r w:rsidRPr="00200D95">
          <w:rPr>
            <w:rStyle w:val="Hyperlink"/>
            <w:sz w:val="16"/>
          </w:rPr>
          <w:t>112th globally</w:t>
        </w:r>
      </w:hyperlink>
      <w:r w:rsidRPr="00200D95">
        <w:rPr>
          <w:sz w:val="16"/>
        </w:rPr>
        <w:t xml:space="preserve">, while that of the United States ranks 37th. But whereas India has so far reported about </w:t>
      </w:r>
      <w:hyperlink r:id="rId39" w:tgtFrame="_blank" w:history="1">
        <w:r w:rsidRPr="00200D95">
          <w:rPr>
            <w:rStyle w:val="Hyperlink"/>
            <w:sz w:val="16"/>
          </w:rPr>
          <w:t>6,400 COVID-19 cases per million population</w:t>
        </w:r>
      </w:hyperlink>
      <w:r w:rsidRPr="00200D95">
        <w:rPr>
          <w:sz w:val="16"/>
        </w:rPr>
        <w:t xml:space="preserve">, America’s tally is more than four times higher. Some developing countries like Vietnam </w:t>
      </w:r>
      <w:hyperlink r:id="rId40" w:tgtFrame="_blank" w:history="1">
        <w:r w:rsidRPr="00200D95">
          <w:rPr>
            <w:rStyle w:val="Hyperlink"/>
            <w:sz w:val="16"/>
          </w:rPr>
          <w:t>combated the coronavirus effectively</w:t>
        </w:r>
      </w:hyperlink>
      <w:r w:rsidRPr="00200D95">
        <w:rPr>
          <w:sz w:val="16"/>
        </w:rPr>
        <w:t xml:space="preserve"> by introducing strict testing, tracing, and quarantine measures at a very early stage – something most developed countries failed to do. Even after allowing for possible underreporting and data inaccuracies in poorer countries, the relative performance of developed economies remains a paradox. Moreover, development financing has already started to plummet as richer countries focus on engineering domestic post-pandemic recoveries. </w:t>
      </w:r>
      <w:r w:rsidRPr="00E04D49">
        <w:rPr>
          <w:rStyle w:val="StyleUnderline"/>
        </w:rPr>
        <w:t xml:space="preserve">The OECD </w:t>
      </w:r>
      <w:hyperlink r:id="rId41" w:tgtFrame="_blank" w:history="1">
        <w:r w:rsidRPr="00E04D49">
          <w:rPr>
            <w:rStyle w:val="StyleUnderline"/>
          </w:rPr>
          <w:t>estimates</w:t>
        </w:r>
      </w:hyperlink>
      <w:r w:rsidRPr="00E04D49">
        <w:rPr>
          <w:rStyle w:val="StyleUnderline"/>
        </w:rPr>
        <w:t xml:space="preserve"> that external private finance inflows to developing economies could decrease by $700 billion year on year in 2020, exceeding the impact of the 2008 global financial crisis by 60%. Non-resident portfolio outflows from emerging markets totaled </w:t>
      </w:r>
      <w:hyperlink r:id="rId42" w:tgtFrame="_blank" w:history="1">
        <w:r w:rsidRPr="00E04D49">
          <w:rPr>
            <w:rStyle w:val="StyleUnderline"/>
          </w:rPr>
          <w:t>$83.3 billion</w:t>
        </w:r>
      </w:hyperlink>
      <w:r w:rsidRPr="00E04D49">
        <w:rPr>
          <w:rStyle w:val="StyleUnderline"/>
        </w:rPr>
        <w:t xml:space="preserve"> in March 2020 alone, according to the Institute of International Finance. And the OECD thinks global foreign direct investment (FDI) will drop by </w:t>
      </w:r>
      <w:hyperlink r:id="rId43" w:tgtFrame="_blank" w:history="1">
        <w:r w:rsidRPr="00E04D49">
          <w:rPr>
            <w:rStyle w:val="StyleUnderline"/>
          </w:rPr>
          <w:t>at least 30%</w:t>
        </w:r>
      </w:hyperlink>
      <w:r w:rsidRPr="00E04D49">
        <w:rPr>
          <w:rStyle w:val="StyleUnderline"/>
        </w:rPr>
        <w:t xml:space="preserve"> this year, with flows to developing economies likely to fall even more.</w:t>
      </w:r>
      <w:r w:rsidRPr="00200D95">
        <w:rPr>
          <w:sz w:val="16"/>
        </w:rPr>
        <w:t xml:space="preserve"> Such trends imply a grim outlook for Global South countries that historically have largely relied on development aid from the Global North. But studies have shown that development aid and humanitarian assistance do not necessarily foster economic empowerment. </w:t>
      </w:r>
      <w:r w:rsidRPr="00F8632B">
        <w:rPr>
          <w:rStyle w:val="StyleUnderline"/>
        </w:rPr>
        <w:t xml:space="preserve">A recent </w:t>
      </w:r>
      <w:hyperlink r:id="rId44" w:tgtFrame="_blank" w:history="1">
        <w:r w:rsidRPr="00F8632B">
          <w:rPr>
            <w:rStyle w:val="StyleUnderline"/>
          </w:rPr>
          <w:t>OECD survey</w:t>
        </w:r>
      </w:hyperlink>
      <w:r w:rsidRPr="00F8632B">
        <w:rPr>
          <w:rStyle w:val="StyleUnderline"/>
        </w:rPr>
        <w:t xml:space="preserve"> found that</w:t>
      </w:r>
      <w:r w:rsidRPr="00200D95">
        <w:rPr>
          <w:sz w:val="16"/>
        </w:rPr>
        <w:t xml:space="preserve"> between 48% and </w:t>
      </w:r>
      <w:r w:rsidRPr="00503663">
        <w:rPr>
          <w:rStyle w:val="StyleUnderline"/>
          <w:highlight w:val="yellow"/>
        </w:rPr>
        <w:t>94% of respondents in developing countries do not believe</w:t>
      </w:r>
      <w:r w:rsidRPr="00F8632B">
        <w:rPr>
          <w:rStyle w:val="StyleUnderline"/>
        </w:rPr>
        <w:t xml:space="preserve"> that </w:t>
      </w:r>
      <w:r w:rsidRPr="00503663">
        <w:rPr>
          <w:rStyle w:val="StyleUnderline"/>
          <w:highlight w:val="yellow"/>
        </w:rPr>
        <w:t>humanitarian assistance helps them</w:t>
      </w:r>
      <w:r w:rsidRPr="00F8632B">
        <w:rPr>
          <w:rStyle w:val="StyleUnderline"/>
        </w:rPr>
        <w:t xml:space="preserve"> to </w:t>
      </w:r>
      <w:r w:rsidRPr="00503663">
        <w:rPr>
          <w:rStyle w:val="StyleUnderline"/>
          <w:highlight w:val="yellow"/>
        </w:rPr>
        <w:t>become economically self-reliant. People want</w:t>
      </w:r>
      <w:r w:rsidRPr="00F8632B">
        <w:rPr>
          <w:rStyle w:val="StyleUnderline"/>
        </w:rPr>
        <w:t xml:space="preserve"> financial </w:t>
      </w:r>
      <w:r w:rsidRPr="00503663">
        <w:rPr>
          <w:rStyle w:val="StyleUnderline"/>
          <w:highlight w:val="yellow"/>
        </w:rPr>
        <w:t>autonomy, not prolonged assistance</w:t>
      </w:r>
      <w:r w:rsidRPr="00200D95">
        <w:rPr>
          <w:sz w:val="16"/>
        </w:rPr>
        <w:t xml:space="preserve">. The debate over the effectiveness of development aid is an old one, with critics claiming that </w:t>
      </w:r>
      <w:r w:rsidRPr="00503663">
        <w:rPr>
          <w:rStyle w:val="StyleUnderline"/>
          <w:highlight w:val="yellow"/>
        </w:rPr>
        <w:t>rich countries use aid</w:t>
      </w:r>
      <w:r w:rsidRPr="00F8632B">
        <w:rPr>
          <w:rStyle w:val="StyleUnderline"/>
        </w:rPr>
        <w:t xml:space="preserve"> as a tool </w:t>
      </w:r>
      <w:r w:rsidRPr="00503663">
        <w:rPr>
          <w:rStyle w:val="StyleUnderline"/>
          <w:highlight w:val="yellow"/>
        </w:rPr>
        <w:t>to exploit developing economies’ resources</w:t>
      </w:r>
      <w:r w:rsidRPr="00F8632B">
        <w:rPr>
          <w:rStyle w:val="StyleUnderline"/>
        </w:rPr>
        <w:t xml:space="preserve">, and often </w:t>
      </w:r>
      <w:hyperlink r:id="rId45" w:tgtFrame="_blank" w:history="1">
        <w:r w:rsidRPr="00F8632B">
          <w:rPr>
            <w:rStyle w:val="StyleUnderline"/>
          </w:rPr>
          <w:t>attach conditions</w:t>
        </w:r>
      </w:hyperlink>
      <w:r w:rsidRPr="00F8632B">
        <w:rPr>
          <w:rStyle w:val="StyleUnderline"/>
        </w:rPr>
        <w:t xml:space="preserve"> to ensure that donors reap the bulk of the export receipts.</w:t>
      </w:r>
      <w:r w:rsidRPr="00200D95">
        <w:rPr>
          <w:sz w:val="16"/>
        </w:rPr>
        <w:t xml:space="preserve"> But many </w:t>
      </w:r>
      <w:r w:rsidRPr="00F07F13">
        <w:rPr>
          <w:rStyle w:val="StyleUnderline"/>
        </w:rPr>
        <w:t xml:space="preserve">developed countries have lost much of their soft power because of their shambolic pandemic responses. Even before COVID-19 struck, many developing economies had been looking for ways to make a sustainable shift from aid dependency to self-reliance. In 2018, </w:t>
      </w:r>
      <w:r w:rsidRPr="00503663">
        <w:rPr>
          <w:rStyle w:val="StyleUnderline"/>
          <w:highlight w:val="yellow"/>
        </w:rPr>
        <w:t>Rwanda banned second-hand clothes imports</w:t>
      </w:r>
      <w:r w:rsidRPr="00F07F13">
        <w:rPr>
          <w:rStyle w:val="StyleUnderline"/>
        </w:rPr>
        <w:t xml:space="preserve"> with the aim of </w:t>
      </w:r>
      <w:r w:rsidRPr="00503663">
        <w:rPr>
          <w:rStyle w:val="StyleUnderline"/>
          <w:highlight w:val="yellow"/>
        </w:rPr>
        <w:t xml:space="preserve">encouraging its domestic textile industry </w:t>
      </w:r>
      <w:r w:rsidRPr="00014F67">
        <w:rPr>
          <w:rStyle w:val="StyleUnderline"/>
        </w:rPr>
        <w:t>to produce higher value-added garments;</w:t>
      </w:r>
      <w:r w:rsidRPr="00503663">
        <w:rPr>
          <w:rStyle w:val="StyleUnderline"/>
          <w:highlight w:val="yellow"/>
        </w:rPr>
        <w:t xml:space="preserve"> the US responded by ending the country’s duty-free export privileges</w:t>
      </w:r>
      <w:r w:rsidRPr="00200D95">
        <w:rPr>
          <w:sz w:val="16"/>
        </w:rPr>
        <w:t xml:space="preserve">. And last year, the United Kingdom’s government </w:t>
      </w:r>
      <w:hyperlink r:id="rId46" w:tgtFrame="_blank" w:history="1">
        <w:r w:rsidRPr="00200D95">
          <w:rPr>
            <w:rStyle w:val="Hyperlink"/>
            <w:sz w:val="16"/>
          </w:rPr>
          <w:t>allocated</w:t>
        </w:r>
      </w:hyperlink>
      <w:r w:rsidRPr="00200D95">
        <w:rPr>
          <w:sz w:val="16"/>
        </w:rPr>
        <w:t xml:space="preserve"> part of its £14 billion ($18.5 billion) aid budget to capacity-building projects intended to help developing countries increase their international trade and attract FDI. </w:t>
      </w:r>
      <w:r w:rsidRPr="00F07F13">
        <w:rPr>
          <w:rStyle w:val="StyleUnderline"/>
        </w:rPr>
        <w:t xml:space="preserve">Today, developing countries have more opportunities to become self-reliant. For starters, </w:t>
      </w:r>
      <w:r w:rsidRPr="00070A08">
        <w:rPr>
          <w:rStyle w:val="StyleUnderline"/>
          <w:highlight w:val="yellow"/>
        </w:rPr>
        <w:t>trade in developing East Asia has declined less sharply than in the West during the pandemic</w:t>
      </w:r>
      <w:r w:rsidRPr="00200D95">
        <w:rPr>
          <w:sz w:val="16"/>
        </w:rPr>
        <w:t xml:space="preserve">, </w:t>
      </w:r>
      <w:hyperlink r:id="rId47" w:tgtFrame="_blank" w:history="1">
        <w:r w:rsidRPr="00200D95">
          <w:rPr>
            <w:rStyle w:val="Hyperlink"/>
            <w:sz w:val="16"/>
          </w:rPr>
          <w:t>according</w:t>
        </w:r>
      </w:hyperlink>
      <w:r w:rsidRPr="00200D95">
        <w:rPr>
          <w:sz w:val="16"/>
        </w:rPr>
        <w:t xml:space="preserve"> to the World Trade Organization. A key reason for this is that industries producing high value-added goods usually </w:t>
      </w:r>
      <w:hyperlink r:id="rId48" w:tgtFrame="_blank" w:history="1">
        <w:r w:rsidRPr="00200D95">
          <w:rPr>
            <w:rStyle w:val="Hyperlink"/>
            <w:sz w:val="16"/>
          </w:rPr>
          <w:t>suffer more during downturns</w:t>
        </w:r>
      </w:hyperlink>
      <w:r w:rsidRPr="00200D95">
        <w:rPr>
          <w:sz w:val="16"/>
        </w:rPr>
        <w:t xml:space="preserve">. </w:t>
      </w:r>
      <w:r w:rsidRPr="00F974D1">
        <w:rPr>
          <w:rStyle w:val="StyleUnderline"/>
          <w:highlight w:val="yellow"/>
        </w:rPr>
        <w:t>Developing countries’ greater resilience</w:t>
      </w:r>
      <w:r w:rsidRPr="009D60A1">
        <w:rPr>
          <w:rStyle w:val="StyleUnderline"/>
        </w:rPr>
        <w:t xml:space="preserve">, stemming from their reliance on low value-added manufacturing, </w:t>
      </w:r>
      <w:r w:rsidRPr="00F974D1">
        <w:rPr>
          <w:rStyle w:val="StyleUnderline"/>
          <w:highlight w:val="yellow"/>
        </w:rPr>
        <w:t>is evident</w:t>
      </w:r>
      <w:r w:rsidRPr="009D60A1">
        <w:rPr>
          <w:rStyle w:val="StyleUnderline"/>
        </w:rPr>
        <w:t xml:space="preserve"> in Vietnam’s </w:t>
      </w:r>
      <w:hyperlink r:id="rId49" w:tgtFrame="_blank" w:history="1">
        <w:r w:rsidRPr="009D60A1">
          <w:rPr>
            <w:rStyle w:val="StyleUnderline"/>
          </w:rPr>
          <w:t>textile and garments sector</w:t>
        </w:r>
      </w:hyperlink>
      <w:r w:rsidRPr="009D60A1">
        <w:rPr>
          <w:rStyle w:val="StyleUnderline"/>
        </w:rPr>
        <w:t xml:space="preserve">, which has remained operational throughout the pandemic and is expected to have a swifter recovery in 2021 compared to their regional competitors. Second, </w:t>
      </w:r>
      <w:r w:rsidRPr="00F974D1">
        <w:rPr>
          <w:rStyle w:val="StyleUnderline"/>
          <w:highlight w:val="yellow"/>
        </w:rPr>
        <w:t>digitization will</w:t>
      </w:r>
      <w:r w:rsidRPr="009D60A1">
        <w:rPr>
          <w:rStyle w:val="StyleUnderline"/>
        </w:rPr>
        <w:t xml:space="preserve"> play a crucial </w:t>
      </w:r>
      <w:r w:rsidRPr="009D60A1">
        <w:rPr>
          <w:rStyle w:val="StyleUnderline"/>
        </w:rPr>
        <w:lastRenderedPageBreak/>
        <w:t xml:space="preserve">role in the post-pandemic recovery by significantly </w:t>
      </w:r>
      <w:r w:rsidRPr="00F974D1">
        <w:rPr>
          <w:rStyle w:val="StyleUnderline"/>
          <w:highlight w:val="yellow"/>
        </w:rPr>
        <w:t>boost</w:t>
      </w:r>
      <w:r w:rsidRPr="009D60A1">
        <w:rPr>
          <w:rStyle w:val="StyleUnderline"/>
        </w:rPr>
        <w:t xml:space="preserve">ing </w:t>
      </w:r>
      <w:r w:rsidRPr="00F974D1">
        <w:rPr>
          <w:rStyle w:val="StyleUnderline"/>
          <w:highlight w:val="yellow"/>
        </w:rPr>
        <w:t>e-commerce</w:t>
      </w:r>
      <w:r w:rsidRPr="009D60A1">
        <w:rPr>
          <w:rStyle w:val="StyleUnderline"/>
        </w:rPr>
        <w:t xml:space="preserve">, which implies </w:t>
      </w:r>
      <w:r w:rsidRPr="00955038">
        <w:rPr>
          <w:rStyle w:val="StyleUnderline"/>
          <w:highlight w:val="yellow"/>
        </w:rPr>
        <w:t>a fairer competitive playing field for producers around the world</w:t>
      </w:r>
      <w:r w:rsidRPr="00200D95">
        <w:rPr>
          <w:sz w:val="16"/>
        </w:rPr>
        <w:t xml:space="preserve">. Bangladesh’s e-commerce sector </w:t>
      </w:r>
      <w:hyperlink r:id="rId50" w:tgtFrame="_blank" w:history="1">
        <w:r w:rsidRPr="00200D95">
          <w:rPr>
            <w:rStyle w:val="Hyperlink"/>
            <w:sz w:val="16"/>
          </w:rPr>
          <w:t>grew by 26%</w:t>
        </w:r>
      </w:hyperlink>
      <w:r w:rsidRPr="00200D95">
        <w:rPr>
          <w:sz w:val="16"/>
        </w:rPr>
        <w:t xml:space="preserve"> year on year by August, and other South Asian countries show a similar trend. Third, the </w:t>
      </w:r>
      <w:proofErr w:type="gramStart"/>
      <w:r w:rsidRPr="00200D95">
        <w:rPr>
          <w:sz w:val="16"/>
        </w:rPr>
        <w:t>health-care</w:t>
      </w:r>
      <w:proofErr w:type="gramEnd"/>
      <w:r w:rsidRPr="00200D95">
        <w:rPr>
          <w:sz w:val="16"/>
        </w:rPr>
        <w:t xml:space="preserve"> and pharmaceuticals sectors are expected to thrive in the post-pandemic economy as people become more aware of the importance of health and fitness. Least developed countries can take advantage of World Trade Organization provisions by producing more generic drugs, which face no patent-related obstacles. Top of Form Bottom of Form Finally, governments in the Global South can mobilize domestic resources to offset the decline in external development finance – </w:t>
      </w:r>
      <w:proofErr w:type="gramStart"/>
      <w:r w:rsidRPr="00200D95">
        <w:rPr>
          <w:sz w:val="16"/>
        </w:rPr>
        <w:t>in particular by</w:t>
      </w:r>
      <w:proofErr w:type="gramEnd"/>
      <w:r w:rsidRPr="00200D95">
        <w:rPr>
          <w:sz w:val="16"/>
        </w:rPr>
        <w:t xml:space="preserve"> transforming their tax policies to generate revenue from fast-growing digital economic activities. </w:t>
      </w:r>
      <w:r w:rsidRPr="00200D95">
        <w:rPr>
          <w:rStyle w:val="StyleUnderline"/>
        </w:rPr>
        <w:t xml:space="preserve">Currently, developing countries’ low levels of tax revenue as a share of GDP – typically </w:t>
      </w:r>
      <w:hyperlink r:id="rId51" w:tgtFrame="_blank" w:history="1">
        <w:r w:rsidRPr="00200D95">
          <w:rPr>
            <w:rStyle w:val="StyleUnderline"/>
          </w:rPr>
          <w:t>between 10-20%</w:t>
        </w:r>
      </w:hyperlink>
      <w:r w:rsidRPr="00200D95">
        <w:rPr>
          <w:rStyle w:val="StyleUnderline"/>
        </w:rPr>
        <w:t>, compared to 40% in high-income countries – hinder development by constraining governments’ ability to invest in public goods like health, infrastructure, and education. Developing countries face several hurdles on the path to self-reliance, not least poor governance, unfavorable business climates, and civil conflicts.</w:t>
      </w:r>
      <w:r w:rsidRPr="00200D95">
        <w:rPr>
          <w:sz w:val="16"/>
        </w:rPr>
        <w:t xml:space="preserve"> But they also must break with the post-1945 paradigm of external development finance, which has been primarily driven by the Global North and shaped by its geopolitical agenda. For far too long, developing countries have had to listen to lectures from those who think they know better. Today, developing-country governments must chart a development agenda that is free from donor conditionality. Every crisis contains great opportunities, and the COVID-19 pandemic is no different. It offers developing countries nothing less than the chance to reinvent and reboot their economies – and to shake off the disabling legacy of external aid dependency.</w:t>
      </w:r>
    </w:p>
    <w:p w14:paraId="4C3B31A7" w14:textId="77777777" w:rsidR="00782597" w:rsidRDefault="00782597" w:rsidP="00782597"/>
    <w:p w14:paraId="15ECBC32" w14:textId="77777777" w:rsidR="00782597" w:rsidRDefault="00782597" w:rsidP="00782597">
      <w:pPr>
        <w:pStyle w:val="Heading2"/>
      </w:pPr>
      <w:r>
        <w:lastRenderedPageBreak/>
        <w:t>Defense</w:t>
      </w:r>
    </w:p>
    <w:p w14:paraId="35FC8C8D" w14:textId="77777777" w:rsidR="00782597" w:rsidRPr="007D4E18" w:rsidRDefault="00782597" w:rsidP="00782597"/>
    <w:p w14:paraId="34A8D484" w14:textId="77777777" w:rsidR="00782597" w:rsidRDefault="00782597" w:rsidP="00782597">
      <w:pPr>
        <w:pStyle w:val="Heading3"/>
      </w:pPr>
      <w:r>
        <w:lastRenderedPageBreak/>
        <w:t>Patents Don’t Help</w:t>
      </w:r>
    </w:p>
    <w:p w14:paraId="4BED96E2" w14:textId="77777777" w:rsidR="00782597" w:rsidRPr="007D4E18" w:rsidRDefault="00782597" w:rsidP="00782597">
      <w:pPr>
        <w:pStyle w:val="Heading4"/>
      </w:pPr>
      <w:r w:rsidRPr="007D4E18">
        <w:t>Patents aren’t the problem- studies prove</w:t>
      </w:r>
    </w:p>
    <w:p w14:paraId="74C22827" w14:textId="77777777" w:rsidR="00782597" w:rsidRPr="004A2DDA" w:rsidRDefault="00782597" w:rsidP="00782597">
      <w:pPr>
        <w:rPr>
          <w:b/>
          <w:sz w:val="26"/>
        </w:rPr>
      </w:pPr>
      <w:r>
        <w:rPr>
          <w:rStyle w:val="Style13ptBold"/>
        </w:rPr>
        <w:t xml:space="preserve">WIPO 2k </w:t>
      </w:r>
      <w:r w:rsidRPr="0058647E">
        <w:t xml:space="preserve">[PATENT PROTECTION AND ACCESS TO HIV/AIDS PHARMACEUTICALS IN SUB-SAHARAN AFRICA| https://www.wipo.int/export/sites/www/about-ip/en/studies/pdf/iipi_hiv.pdf] </w:t>
      </w:r>
      <w:r>
        <w:t>PW</w:t>
      </w:r>
    </w:p>
    <w:p w14:paraId="578B4804" w14:textId="77777777" w:rsidR="00782597" w:rsidRDefault="00782597" w:rsidP="00782597">
      <w:r w:rsidRPr="009C2081">
        <w:t xml:space="preserve">4.2 </w:t>
      </w:r>
      <w:r w:rsidRPr="00F920FA">
        <w:rPr>
          <w:rStyle w:val="Emphasis"/>
        </w:rPr>
        <w:t>Patents</w:t>
      </w:r>
      <w:r w:rsidRPr="0058647E">
        <w:rPr>
          <w:rStyle w:val="Emphasis"/>
        </w:rPr>
        <w:t xml:space="preserve"> are Not the Problem</w:t>
      </w:r>
      <w:r w:rsidRPr="009C2081">
        <w:t xml:space="preserve"> The patent issue, likewise, is </w:t>
      </w:r>
      <w:r w:rsidRPr="0058647E">
        <w:rPr>
          <w:rStyle w:val="Emphasis"/>
        </w:rPr>
        <w:t>dramatically overplayed</w:t>
      </w:r>
      <w:r w:rsidRPr="009C2081">
        <w:rPr>
          <w:rStyle w:val="StyleUnderline"/>
        </w:rPr>
        <w:t xml:space="preserve"> in</w:t>
      </w:r>
      <w:r w:rsidRPr="009C2081">
        <w:t xml:space="preserve"> the </w:t>
      </w:r>
      <w:r w:rsidRPr="009C2081">
        <w:rPr>
          <w:rStyle w:val="StyleUnderline"/>
        </w:rPr>
        <w:t xml:space="preserve">discussions on </w:t>
      </w:r>
      <w:r w:rsidRPr="0058647E">
        <w:rPr>
          <w:rStyle w:val="Emphasis"/>
        </w:rPr>
        <w:t>access to HIV/AIDS medicines</w:t>
      </w:r>
      <w:r w:rsidRPr="009C2081">
        <w:t xml:space="preserve">. The perception that patents are blocking access to HIV/AIDS drugs is also </w:t>
      </w:r>
      <w:r w:rsidRPr="009C2081">
        <w:rPr>
          <w:rStyle w:val="StyleUnderline"/>
        </w:rPr>
        <w:t>overly simplistic and incorrec</w:t>
      </w:r>
      <w:r w:rsidRPr="009C2081">
        <w:t xml:space="preserve">t. As discussed in Chapter 3 of this report, our </w:t>
      </w:r>
      <w:r w:rsidRPr="009C2081">
        <w:rPr>
          <w:rStyle w:val="StyleUnderline"/>
        </w:rPr>
        <w:t xml:space="preserve">patent surveys shows that </w:t>
      </w:r>
      <w:r w:rsidRPr="00F920FA">
        <w:rPr>
          <w:rStyle w:val="Emphasis"/>
          <w:highlight w:val="cyan"/>
        </w:rPr>
        <w:t>most</w:t>
      </w:r>
      <w:r w:rsidRPr="00F920FA">
        <w:rPr>
          <w:rStyle w:val="Emphasis"/>
        </w:rPr>
        <w:t xml:space="preserve"> antiretroviral</w:t>
      </w:r>
      <w:r w:rsidRPr="006D1FE4">
        <w:rPr>
          <w:rStyle w:val="Emphasis"/>
        </w:rPr>
        <w:t xml:space="preserve"> </w:t>
      </w:r>
      <w:r w:rsidRPr="00F920FA">
        <w:rPr>
          <w:rStyle w:val="Emphasis"/>
          <w:highlight w:val="cyan"/>
        </w:rPr>
        <w:t>medications are not widely</w:t>
      </w:r>
      <w:r w:rsidRPr="006D1FE4">
        <w:rPr>
          <w:rStyle w:val="Emphasis"/>
        </w:rPr>
        <w:t xml:space="preserve"> </w:t>
      </w:r>
      <w:r w:rsidRPr="00F920FA">
        <w:rPr>
          <w:rStyle w:val="Emphasis"/>
          <w:highlight w:val="cyan"/>
        </w:rPr>
        <w:t>patented in Africa</w:t>
      </w:r>
      <w:r w:rsidRPr="009C2081">
        <w:rPr>
          <w:rStyle w:val="StyleUnderline"/>
        </w:rPr>
        <w:t xml:space="preserve">. In </w:t>
      </w:r>
      <w:proofErr w:type="gramStart"/>
      <w:r w:rsidRPr="009C2081">
        <w:rPr>
          <w:rStyle w:val="StyleUnderline"/>
        </w:rPr>
        <w:t>the majority of</w:t>
      </w:r>
      <w:proofErr w:type="gramEnd"/>
      <w:r w:rsidRPr="009C2081">
        <w:rPr>
          <w:rStyle w:val="StyleUnderline"/>
        </w:rPr>
        <w:t xml:space="preserve"> </w:t>
      </w:r>
      <w:r w:rsidRPr="009C2081">
        <w:t xml:space="preserve">countries of </w:t>
      </w:r>
      <w:r w:rsidRPr="009C2081">
        <w:rPr>
          <w:rStyle w:val="StyleUnderline"/>
        </w:rPr>
        <w:t xml:space="preserve">sub-Saharan Africa where no patents exist, </w:t>
      </w:r>
      <w:r w:rsidRPr="00F920FA">
        <w:rPr>
          <w:rStyle w:val="Emphasis"/>
          <w:highlight w:val="cyan"/>
        </w:rPr>
        <w:t>there is still a</w:t>
      </w:r>
      <w:r w:rsidRPr="006D1FE4">
        <w:rPr>
          <w:rStyle w:val="Emphasis"/>
        </w:rPr>
        <w:t xml:space="preserve"> </w:t>
      </w:r>
      <w:r w:rsidRPr="009C2081">
        <w:rPr>
          <w:rStyle w:val="StyleUnderline"/>
        </w:rPr>
        <w:t xml:space="preserve">dramatic </w:t>
      </w:r>
      <w:r w:rsidRPr="00F920FA">
        <w:rPr>
          <w:rStyle w:val="Emphasis"/>
          <w:highlight w:val="cyan"/>
        </w:rPr>
        <w:t>lack of</w:t>
      </w:r>
      <w:r w:rsidRPr="006D1FE4">
        <w:rPr>
          <w:rStyle w:val="Emphasis"/>
        </w:rPr>
        <w:t xml:space="preserve"> </w:t>
      </w:r>
      <w:r w:rsidRPr="00F920FA">
        <w:rPr>
          <w:rStyle w:val="Emphasis"/>
          <w:highlight w:val="cyan"/>
        </w:rPr>
        <w:t>access</w:t>
      </w:r>
      <w:r w:rsidRPr="00F920FA">
        <w:rPr>
          <w:rStyle w:val="Emphasis"/>
        </w:rPr>
        <w:t xml:space="preserve"> to drugs</w:t>
      </w:r>
      <w:r w:rsidRPr="009C2081">
        <w:t>. Similarly, there are tremendous access problems with medicines long ago off patent.</w:t>
      </w:r>
      <w:r>
        <w:t xml:space="preserve"> </w:t>
      </w:r>
      <w:r w:rsidRPr="009C2081">
        <w:t xml:space="preserve">Where patents do exist, the </w:t>
      </w:r>
      <w:r w:rsidRPr="006D1FE4">
        <w:rPr>
          <w:rStyle w:val="Emphasis"/>
        </w:rPr>
        <w:t>TRIPS</w:t>
      </w:r>
      <w:r w:rsidRPr="009C2081">
        <w:t xml:space="preserve"> Agreement </w:t>
      </w:r>
      <w:r w:rsidRPr="006D1FE4">
        <w:rPr>
          <w:rStyle w:val="Emphasis"/>
        </w:rPr>
        <w:t>permits</w:t>
      </w:r>
      <w:r w:rsidRPr="009C2081">
        <w:rPr>
          <w:rStyle w:val="StyleUnderline"/>
        </w:rPr>
        <w:t xml:space="preserve"> a great deal of </w:t>
      </w:r>
      <w:r w:rsidRPr="006D1FE4">
        <w:rPr>
          <w:rStyle w:val="Emphasis"/>
        </w:rPr>
        <w:t>flexibility</w:t>
      </w:r>
      <w:r w:rsidRPr="009C2081">
        <w:rPr>
          <w:rStyle w:val="StyleUnderline"/>
        </w:rPr>
        <w:t xml:space="preserve"> </w:t>
      </w:r>
      <w:r w:rsidRPr="006D1FE4">
        <w:rPr>
          <w:rStyle w:val="Emphasis"/>
        </w:rPr>
        <w:t>to seek compulsory licenses or parallel imports</w:t>
      </w:r>
      <w:r w:rsidRPr="009C2081">
        <w:rPr>
          <w:rStyle w:val="StyleUnderline"/>
        </w:rPr>
        <w:t xml:space="preserve"> of drugs under patent. The U</w:t>
      </w:r>
      <w:r w:rsidRPr="009C2081">
        <w:t xml:space="preserve">nited </w:t>
      </w:r>
      <w:r w:rsidRPr="009C2081">
        <w:rPr>
          <w:rStyle w:val="StyleUnderline"/>
        </w:rPr>
        <w:t>S</w:t>
      </w:r>
      <w:r w:rsidRPr="009C2081">
        <w:t xml:space="preserve">tates </w:t>
      </w:r>
      <w:r w:rsidRPr="009C2081">
        <w:rPr>
          <w:rStyle w:val="StyleUnderline"/>
        </w:rPr>
        <w:t>and E</w:t>
      </w:r>
      <w:r w:rsidRPr="009C2081">
        <w:t xml:space="preserve">uropean </w:t>
      </w:r>
      <w:r w:rsidRPr="009C2081">
        <w:rPr>
          <w:rStyle w:val="StyleUnderline"/>
        </w:rPr>
        <w:t>U</w:t>
      </w:r>
      <w:r w:rsidRPr="009C2081">
        <w:t xml:space="preserve">nion have </w:t>
      </w:r>
      <w:r w:rsidRPr="009C2081">
        <w:rPr>
          <w:rStyle w:val="StyleUnderline"/>
        </w:rPr>
        <w:t xml:space="preserve">indicated that they will not oppose such practices consistent with the TRIPS Agreement. </w:t>
      </w:r>
      <w:r w:rsidRPr="009C2081">
        <w:t xml:space="preserve">While it may be easy to use the drug industry as a scapegoat, </w:t>
      </w:r>
      <w:r w:rsidRPr="00F920FA">
        <w:rPr>
          <w:rStyle w:val="Emphasis"/>
          <w:highlight w:val="cyan"/>
        </w:rPr>
        <w:t>patents are not blocking access</w:t>
      </w:r>
      <w:r w:rsidRPr="009C2081">
        <w:rPr>
          <w:rStyle w:val="StyleUnderline"/>
        </w:rPr>
        <w:t xml:space="preserve"> to HIV/AIDS medications </w:t>
      </w:r>
      <w:r w:rsidRPr="006D1FE4">
        <w:rPr>
          <w:rStyle w:val="Emphasis"/>
        </w:rPr>
        <w:t>in sub-Saharan Africa</w:t>
      </w:r>
      <w:r w:rsidRPr="009C2081">
        <w:rPr>
          <w:rStyle w:val="StyleUnderline"/>
        </w:rPr>
        <w:t xml:space="preserve">. </w:t>
      </w:r>
      <w:r w:rsidRPr="00F920FA">
        <w:rPr>
          <w:rStyle w:val="Emphasis"/>
          <w:highlight w:val="cyan"/>
        </w:rPr>
        <w:t>Even if</w:t>
      </w:r>
      <w:r w:rsidRPr="006D1FE4">
        <w:rPr>
          <w:rStyle w:val="Emphasis"/>
        </w:rPr>
        <w:t xml:space="preserve"> </w:t>
      </w:r>
      <w:r w:rsidRPr="009C2081">
        <w:t>antiretroviral HIV/</w:t>
      </w:r>
      <w:r w:rsidRPr="00F920FA">
        <w:rPr>
          <w:rStyle w:val="Emphasis"/>
          <w:highlight w:val="cyan"/>
        </w:rPr>
        <w:t>AIDS</w:t>
      </w:r>
      <w:r w:rsidRPr="006D1FE4">
        <w:rPr>
          <w:rStyle w:val="Emphasis"/>
        </w:rPr>
        <w:t xml:space="preserve"> drugs </w:t>
      </w:r>
      <w:r w:rsidRPr="00F920FA">
        <w:rPr>
          <w:rStyle w:val="Emphasis"/>
          <w:highlight w:val="cyan"/>
        </w:rPr>
        <w:t>were</w:t>
      </w:r>
      <w:r w:rsidRPr="009C2081">
        <w:rPr>
          <w:rStyle w:val="StyleUnderline"/>
        </w:rPr>
        <w:t xml:space="preserve"> made available </w:t>
      </w:r>
      <w:r w:rsidRPr="00F920FA">
        <w:rPr>
          <w:rStyle w:val="Emphasis"/>
          <w:highlight w:val="cyan"/>
        </w:rPr>
        <w:t>free</w:t>
      </w:r>
      <w:r w:rsidRPr="00F920FA">
        <w:rPr>
          <w:rStyle w:val="StyleUnderline"/>
          <w:highlight w:val="cyan"/>
        </w:rPr>
        <w:t xml:space="preserve"> </w:t>
      </w:r>
      <w:r w:rsidRPr="00F920FA">
        <w:rPr>
          <w:rStyle w:val="Emphasis"/>
          <w:highlight w:val="cyan"/>
        </w:rPr>
        <w:t>tomorrow</w:t>
      </w:r>
      <w:r w:rsidRPr="006D1FE4">
        <w:rPr>
          <w:rStyle w:val="Emphasis"/>
        </w:rPr>
        <w:t xml:space="preserve">, there is </w:t>
      </w:r>
      <w:r w:rsidRPr="00F920FA">
        <w:rPr>
          <w:rStyle w:val="Emphasis"/>
          <w:highlight w:val="cyan"/>
        </w:rPr>
        <w:t>a lack</w:t>
      </w:r>
      <w:r w:rsidRPr="006D1FE4">
        <w:rPr>
          <w:rStyle w:val="Emphasis"/>
        </w:rPr>
        <w:t xml:space="preserve"> </w:t>
      </w:r>
      <w:r w:rsidRPr="00F920FA">
        <w:rPr>
          <w:rStyle w:val="Emphasis"/>
          <w:highlight w:val="cyan"/>
        </w:rPr>
        <w:t>of health care infrastructure to</w:t>
      </w:r>
      <w:r w:rsidRPr="00F920FA">
        <w:rPr>
          <w:rStyle w:val="StyleUnderline"/>
          <w:highlight w:val="cyan"/>
        </w:rPr>
        <w:t xml:space="preserve"> </w:t>
      </w:r>
      <w:r w:rsidRPr="00F920FA">
        <w:rPr>
          <w:rStyle w:val="Emphasis"/>
          <w:highlight w:val="cyan"/>
        </w:rPr>
        <w:t>conduct testing</w:t>
      </w:r>
      <w:r w:rsidRPr="00F920FA">
        <w:rPr>
          <w:rStyle w:val="StyleUnderline"/>
          <w:highlight w:val="cyan"/>
        </w:rPr>
        <w:t xml:space="preserve">, </w:t>
      </w:r>
      <w:r w:rsidRPr="00F920FA">
        <w:rPr>
          <w:rStyle w:val="Emphasis"/>
          <w:highlight w:val="cyan"/>
        </w:rPr>
        <w:t>store and distribute medications</w:t>
      </w:r>
      <w:r w:rsidRPr="009C2081">
        <w:rPr>
          <w:rStyle w:val="StyleUnderline"/>
        </w:rPr>
        <w:t xml:space="preserve">, and </w:t>
      </w:r>
      <w:r w:rsidRPr="00F920FA">
        <w:rPr>
          <w:rStyle w:val="StyleUnderline"/>
          <w:highlight w:val="cyan"/>
        </w:rPr>
        <w:t>monitor</w:t>
      </w:r>
      <w:r w:rsidRPr="009C2081">
        <w:rPr>
          <w:rStyle w:val="StyleUnderline"/>
        </w:rPr>
        <w:t xml:space="preserve"> patient </w:t>
      </w:r>
      <w:r w:rsidRPr="00F920FA">
        <w:rPr>
          <w:rStyle w:val="StyleUnderline"/>
          <w:highlight w:val="cyan"/>
        </w:rPr>
        <w:t>compliance</w:t>
      </w:r>
      <w:r w:rsidRPr="009C2081">
        <w:t xml:space="preserve"> with what </w:t>
      </w:r>
      <w:r w:rsidRPr="00F920FA">
        <w:rPr>
          <w:rStyle w:val="Emphasis"/>
        </w:rPr>
        <w:t>are</w:t>
      </w:r>
      <w:r w:rsidRPr="009C2081">
        <w:t xml:space="preserve"> often </w:t>
      </w:r>
      <w:r w:rsidRPr="006D1FE4">
        <w:rPr>
          <w:rStyle w:val="Emphasis"/>
        </w:rPr>
        <w:t>very complicated regimens</w:t>
      </w:r>
      <w:r w:rsidRPr="009C2081">
        <w:t xml:space="preserve">. Nils </w:t>
      </w:r>
      <w:proofErr w:type="spellStart"/>
      <w:r w:rsidRPr="009C2081">
        <w:t>Daulaire</w:t>
      </w:r>
      <w:proofErr w:type="spellEnd"/>
      <w:r w:rsidRPr="009C2081">
        <w:t xml:space="preserve">, President of the Global Health Council, is among a growing chorus acknowledging that </w:t>
      </w:r>
      <w:r w:rsidRPr="00F920FA">
        <w:rPr>
          <w:rStyle w:val="Emphasis"/>
          <w:highlight w:val="cyan"/>
        </w:rPr>
        <w:t>the challenge is much deeper than cheaper medications</w:t>
      </w:r>
      <w:r w:rsidRPr="009C2081">
        <w:t xml:space="preserve">. “Even if AIDS drugs were free, </w:t>
      </w:r>
      <w:r w:rsidRPr="009C2081">
        <w:rPr>
          <w:rStyle w:val="StyleUnderline"/>
        </w:rPr>
        <w:t xml:space="preserve">no more than 10 </w:t>
      </w:r>
      <w:r w:rsidRPr="009C2081">
        <w:t xml:space="preserve">to 20 </w:t>
      </w:r>
      <w:r w:rsidRPr="009C2081">
        <w:rPr>
          <w:rStyle w:val="StyleUnderline"/>
        </w:rPr>
        <w:t>percent of Africans would benefit as the health infrastructures do not exist</w:t>
      </w:r>
      <w:r w:rsidRPr="009C2081">
        <w:t xml:space="preserve"> to manage infections in each individual”, he said.79 Compounding the problem is the fact that in some countries, </w:t>
      </w:r>
      <w:r w:rsidRPr="009C2081">
        <w:rPr>
          <w:rStyle w:val="StyleUnderline"/>
        </w:rPr>
        <w:t>governments lack the political will to direct needed attention and resources</w:t>
      </w:r>
      <w:r w:rsidRPr="009C2081">
        <w:t xml:space="preserve"> to the problem of HIV/AIDS</w:t>
      </w:r>
      <w:r>
        <w:t xml:space="preserve">. </w:t>
      </w:r>
    </w:p>
    <w:p w14:paraId="1556B85E" w14:textId="7F5A9639" w:rsidR="00782597" w:rsidRDefault="007E0BE3" w:rsidP="007E0BE3">
      <w:pPr>
        <w:pStyle w:val="Heading2"/>
      </w:pPr>
      <w:r>
        <w:lastRenderedPageBreak/>
        <w:t>Framing</w:t>
      </w:r>
    </w:p>
    <w:p w14:paraId="6F734C56" w14:textId="77777777" w:rsidR="007E0BE3" w:rsidRPr="006D0B2F" w:rsidRDefault="007E0BE3" w:rsidP="007E0BE3">
      <w:pPr>
        <w:pStyle w:val="Heading4"/>
        <w:numPr>
          <w:ilvl w:val="0"/>
          <w:numId w:val="17"/>
        </w:numPr>
        <w:rPr>
          <w:rFonts w:asciiTheme="majorHAnsi" w:hAnsiTheme="majorHAnsi"/>
        </w:rPr>
      </w:pPr>
      <w:r w:rsidRPr="006D0B2F">
        <w:rPr>
          <w:rFonts w:asciiTheme="majorHAnsi" w:hAnsiTheme="majorHAnsi"/>
        </w:rPr>
        <w:t>Utilitarianism is arbitrary—can’t measure how much people enjoy things and different people have different priorities</w:t>
      </w:r>
    </w:p>
    <w:p w14:paraId="3544605A" w14:textId="77777777" w:rsidR="007E0BE3" w:rsidRPr="006D0B2F" w:rsidRDefault="007E0BE3" w:rsidP="007E0BE3">
      <w:pPr>
        <w:pStyle w:val="Heading4"/>
        <w:numPr>
          <w:ilvl w:val="0"/>
          <w:numId w:val="17"/>
        </w:numPr>
        <w:rPr>
          <w:rFonts w:asciiTheme="majorHAnsi" w:hAnsiTheme="majorHAnsi"/>
        </w:rPr>
      </w:pPr>
      <w:r w:rsidRPr="006D0B2F">
        <w:rPr>
          <w:rFonts w:asciiTheme="majorHAnsi" w:hAnsiTheme="majorHAnsi"/>
        </w:rPr>
        <w:t>Util is too vague</w:t>
      </w:r>
    </w:p>
    <w:p w14:paraId="1B311FC2" w14:textId="77777777" w:rsidR="007E0BE3" w:rsidRPr="006D0B2F" w:rsidRDefault="007E0BE3" w:rsidP="007E0BE3">
      <w:pPr>
        <w:rPr>
          <w:rFonts w:asciiTheme="majorHAnsi" w:hAnsiTheme="majorHAnsi"/>
          <w:b/>
          <w:sz w:val="26"/>
          <w:szCs w:val="26"/>
        </w:rPr>
      </w:pPr>
      <w:r w:rsidRPr="006D0B2F">
        <w:rPr>
          <w:rStyle w:val="Style13ptBold"/>
          <w:rFonts w:asciiTheme="majorHAnsi" w:hAnsiTheme="majorHAnsi"/>
        </w:rPr>
        <w:t>Cleveland,</w:t>
      </w:r>
      <w:r w:rsidRPr="006D0B2F">
        <w:rPr>
          <w:rFonts w:asciiTheme="majorHAnsi" w:hAnsiTheme="majorHAnsi"/>
          <w:b/>
          <w:sz w:val="26"/>
          <w:szCs w:val="26"/>
        </w:rPr>
        <w:t xml:space="preserve"> </w:t>
      </w:r>
      <w:r w:rsidRPr="006D0B2F">
        <w:rPr>
          <w:rFonts w:asciiTheme="majorHAnsi" w:hAnsiTheme="majorHAnsi"/>
        </w:rPr>
        <w:t>Birmingham-Southern College Business Administration and Economics Professor,</w:t>
      </w:r>
      <w:r w:rsidRPr="006D0B2F">
        <w:rPr>
          <w:rFonts w:asciiTheme="majorHAnsi" w:hAnsiTheme="majorHAnsi"/>
          <w:b/>
          <w:sz w:val="26"/>
          <w:szCs w:val="26"/>
        </w:rPr>
        <w:t xml:space="preserve"> </w:t>
      </w:r>
      <w:r w:rsidRPr="006D0B2F">
        <w:rPr>
          <w:rFonts w:asciiTheme="majorHAnsi" w:hAnsiTheme="majorHAnsi"/>
        </w:rPr>
        <w:t>20</w:t>
      </w:r>
      <w:r w:rsidRPr="006D0B2F">
        <w:rPr>
          <w:rStyle w:val="Style13ptBold"/>
          <w:rFonts w:asciiTheme="majorHAnsi" w:hAnsiTheme="majorHAnsi"/>
        </w:rPr>
        <w:t>02</w:t>
      </w:r>
    </w:p>
    <w:p w14:paraId="469C1EC2" w14:textId="77777777" w:rsidR="007E0BE3" w:rsidRPr="006D0B2F" w:rsidRDefault="007E0BE3" w:rsidP="007E0BE3">
      <w:pPr>
        <w:rPr>
          <w:rFonts w:asciiTheme="majorHAnsi" w:hAnsiTheme="majorHAnsi"/>
        </w:rPr>
      </w:pPr>
      <w:r w:rsidRPr="006D0B2F">
        <w:rPr>
          <w:rFonts w:asciiTheme="majorHAnsi" w:hAnsiTheme="majorHAnsi"/>
        </w:rPr>
        <w:t xml:space="preserve">[Paul A., 9.1.02, Independent Institute, “The Failure of Utilitarian Ethics in Political Economy,” </w:t>
      </w:r>
      <w:hyperlink r:id="rId52" w:history="1">
        <w:r w:rsidRPr="006D0B2F">
          <w:rPr>
            <w:rStyle w:val="Hyperlink"/>
            <w:rFonts w:asciiTheme="majorHAnsi" w:hAnsiTheme="majorHAnsi"/>
          </w:rPr>
          <w:t>http://www.independent.org/publications/article.asp?id=1602</w:t>
        </w:r>
      </w:hyperlink>
      <w:r w:rsidRPr="006D0B2F">
        <w:rPr>
          <w:rFonts w:asciiTheme="majorHAnsi" w:hAnsiTheme="majorHAnsi"/>
        </w:rPr>
        <w:t>, Accessed 7.17.17 CT @ GDI]</w:t>
      </w:r>
    </w:p>
    <w:p w14:paraId="6E54C4AD" w14:textId="77777777" w:rsidR="007E0BE3" w:rsidRPr="006D0B2F" w:rsidRDefault="007E0BE3" w:rsidP="007E0BE3">
      <w:pPr>
        <w:rPr>
          <w:rFonts w:asciiTheme="majorHAnsi" w:hAnsiTheme="majorHAnsi"/>
          <w:sz w:val="16"/>
        </w:rPr>
      </w:pPr>
      <w:r w:rsidRPr="006D0B2F">
        <w:rPr>
          <w:rFonts w:asciiTheme="majorHAnsi" w:hAnsiTheme="majorHAnsi"/>
          <w:sz w:val="16"/>
        </w:rPr>
        <w:t xml:space="preserve">Beyond this problem, it also seems a little absurd to argue that since all human beings seek pleasure and avoid pain, that we can conclude that such a fact ought then </w:t>
      </w:r>
      <w:proofErr w:type="gramStart"/>
      <w:r w:rsidRPr="006D0B2F">
        <w:rPr>
          <w:rFonts w:asciiTheme="majorHAnsi" w:hAnsiTheme="majorHAnsi"/>
          <w:sz w:val="16"/>
        </w:rPr>
        <w:t>be</w:t>
      </w:r>
      <w:proofErr w:type="gramEnd"/>
      <w:r w:rsidRPr="006D0B2F">
        <w:rPr>
          <w:rFonts w:asciiTheme="majorHAnsi" w:hAnsiTheme="majorHAnsi"/>
          <w:sz w:val="16"/>
        </w:rPr>
        <w:t xml:space="preserve"> used as the foundation upon which an ethical theory ought to be constructed. As Opitz points out, </w:t>
      </w:r>
      <w:r w:rsidRPr="006D0B2F">
        <w:rPr>
          <w:rStyle w:val="Emphasis"/>
          <w:rFonts w:asciiTheme="majorHAnsi" w:hAnsiTheme="majorHAnsi"/>
          <w:highlight w:val="cyan"/>
        </w:rPr>
        <w:t>Words like pleasure happiness, or satisfaction are</w:t>
      </w:r>
      <w:r w:rsidRPr="006D0B2F">
        <w:rPr>
          <w:rFonts w:asciiTheme="majorHAnsi" w:hAnsiTheme="majorHAnsi"/>
          <w:sz w:val="16"/>
        </w:rPr>
        <w:t xml:space="preserve"> what might be called “</w:t>
      </w:r>
      <w:r w:rsidRPr="006D0B2F">
        <w:rPr>
          <w:rStyle w:val="Emphasis"/>
          <w:rFonts w:asciiTheme="majorHAnsi" w:hAnsiTheme="majorHAnsi"/>
          <w:highlight w:val="cyan"/>
        </w:rPr>
        <w:t>container words</w:t>
      </w:r>
      <w:r w:rsidRPr="006D0B2F">
        <w:rPr>
          <w:rFonts w:asciiTheme="majorHAnsi" w:hAnsiTheme="majorHAnsi"/>
          <w:sz w:val="16"/>
        </w:rPr>
        <w:t xml:space="preserve">.” They are words needing a content, like the word “assistant.” When someone tells you he is an assistant, you are told nothing about his actual job. All you know is that he is not an executive. To make it specific, the job of being an assistant needs some entity to hook up with. Similarly, happiness or pleasure. </w:t>
      </w:r>
      <w:r w:rsidRPr="006D0B2F">
        <w:rPr>
          <w:rStyle w:val="Emphasis"/>
          <w:rFonts w:asciiTheme="majorHAnsi" w:hAnsiTheme="majorHAnsi"/>
          <w:highlight w:val="cyan"/>
        </w:rPr>
        <w:t>There is no such entity as pleasure or happiness; these are mental states which may be associated with many different things</w:t>
      </w:r>
      <w:r w:rsidRPr="006D0B2F">
        <w:rPr>
          <w:rFonts w:asciiTheme="majorHAnsi" w:hAnsiTheme="majorHAnsi"/>
          <w:sz w:val="16"/>
        </w:rPr>
        <w:t xml:space="preserve">.[7] </w:t>
      </w:r>
      <w:r w:rsidRPr="006D0B2F">
        <w:rPr>
          <w:rStyle w:val="Emphasis"/>
          <w:rFonts w:asciiTheme="majorHAnsi" w:hAnsiTheme="majorHAnsi"/>
          <w:highlight w:val="cyan"/>
        </w:rPr>
        <w:t xml:space="preserve">Since this is true, pleasure cannot be the goal of human action in and of itself. It is simply the by-product of human action which is </w:t>
      </w:r>
      <w:proofErr w:type="gramStart"/>
      <w:r w:rsidRPr="006D0B2F">
        <w:rPr>
          <w:rStyle w:val="Emphasis"/>
          <w:rFonts w:asciiTheme="majorHAnsi" w:hAnsiTheme="majorHAnsi"/>
          <w:highlight w:val="cyan"/>
        </w:rPr>
        <w:t>actually aimed</w:t>
      </w:r>
      <w:proofErr w:type="gramEnd"/>
      <w:r w:rsidRPr="006D0B2F">
        <w:rPr>
          <w:rStyle w:val="Emphasis"/>
          <w:rFonts w:asciiTheme="majorHAnsi" w:hAnsiTheme="majorHAnsi"/>
          <w:highlight w:val="cyan"/>
        </w:rPr>
        <w:t xml:space="preserve"> at the attainment of some specific goal or end</w:t>
      </w:r>
      <w:r w:rsidRPr="006D0B2F">
        <w:rPr>
          <w:rFonts w:asciiTheme="majorHAnsi" w:hAnsiTheme="majorHAnsi"/>
          <w:sz w:val="16"/>
        </w:rPr>
        <w:t>. To be sure, people rarely seek to refine their tastes by considering such qualitative issues until they are well fed, clothed, and housed, but that fact does not mean that such issues are unimportant. Even that great proponent of utilitarianism, J. S. Mill, came to understand this point. As a result, he too began to recognize that happiness was not something that could be had directly and tried to introduce qualitative factors into his utilitarianism</w:t>
      </w:r>
    </w:p>
    <w:p w14:paraId="58277D0B" w14:textId="77777777" w:rsidR="007E0BE3" w:rsidRPr="006D0B2F" w:rsidRDefault="007E0BE3" w:rsidP="007E0BE3">
      <w:pPr>
        <w:pStyle w:val="Heading4"/>
        <w:rPr>
          <w:rFonts w:asciiTheme="majorHAnsi" w:hAnsiTheme="majorHAnsi" w:cstheme="majorHAnsi"/>
        </w:rPr>
      </w:pPr>
      <w:r w:rsidRPr="006D0B2F">
        <w:rPr>
          <w:rFonts w:asciiTheme="majorHAnsi" w:hAnsiTheme="majorHAnsi" w:cstheme="majorHAnsi"/>
        </w:rPr>
        <w:t xml:space="preserve">Utilitarian calculus fails to account for </w:t>
      </w:r>
      <w:r w:rsidRPr="006D0B2F">
        <w:rPr>
          <w:rFonts w:asciiTheme="majorHAnsi" w:hAnsiTheme="majorHAnsi" w:cstheme="majorHAnsi"/>
          <w:u w:val="single"/>
        </w:rPr>
        <w:t>moral atrocities.</w:t>
      </w:r>
    </w:p>
    <w:p w14:paraId="7DF50228" w14:textId="77777777" w:rsidR="007E0BE3" w:rsidRPr="006D0B2F" w:rsidRDefault="007E0BE3" w:rsidP="007E0BE3">
      <w:pPr>
        <w:rPr>
          <w:rFonts w:asciiTheme="majorHAnsi" w:hAnsiTheme="majorHAnsi" w:cstheme="majorHAnsi"/>
        </w:rPr>
      </w:pPr>
      <w:r w:rsidRPr="006D0B2F">
        <w:rPr>
          <w:rFonts w:asciiTheme="majorHAnsi" w:hAnsiTheme="majorHAnsi" w:cstheme="majorHAnsi"/>
          <w:sz w:val="16"/>
          <w:szCs w:val="16"/>
        </w:rPr>
        <w:t>Jeffrey</w:t>
      </w:r>
      <w:r w:rsidRPr="006D0B2F">
        <w:rPr>
          <w:rFonts w:asciiTheme="majorHAnsi" w:hAnsiTheme="majorHAnsi" w:cstheme="majorHAnsi"/>
        </w:rPr>
        <w:t xml:space="preserve"> </w:t>
      </w:r>
      <w:r w:rsidRPr="006D0B2F">
        <w:rPr>
          <w:rFonts w:asciiTheme="majorHAnsi" w:hAnsiTheme="majorHAnsi" w:cstheme="majorHAnsi"/>
          <w:b/>
          <w:bCs/>
          <w:szCs w:val="26"/>
          <w:u w:val="single"/>
        </w:rPr>
        <w:t>Gold</w:t>
      </w:r>
      <w:r w:rsidRPr="006D0B2F">
        <w:rPr>
          <w:rFonts w:asciiTheme="majorHAnsi" w:hAnsiTheme="majorHAnsi" w:cstheme="majorHAnsi"/>
          <w:sz w:val="16"/>
          <w:szCs w:val="16"/>
        </w:rPr>
        <w:t>, Utilitarian and Deontological Approaches to Criminal Justice Ethics //Massa</w:t>
      </w:r>
    </w:p>
    <w:p w14:paraId="3B60BFB4" w14:textId="77777777" w:rsidR="007E0BE3" w:rsidRPr="006D0B2F" w:rsidRDefault="007E0BE3" w:rsidP="007E0BE3">
      <w:pPr>
        <w:rPr>
          <w:rFonts w:asciiTheme="majorHAnsi" w:hAnsiTheme="majorHAnsi" w:cstheme="majorHAnsi"/>
          <w:sz w:val="16"/>
        </w:rPr>
      </w:pPr>
      <w:r w:rsidRPr="006D0B2F">
        <w:rPr>
          <w:rFonts w:asciiTheme="majorHAnsi" w:hAnsiTheme="majorHAnsi" w:cstheme="majorHAnsi"/>
          <w:sz w:val="16"/>
        </w:rPr>
        <w:t>According to utilitarianism, an action is moral when it produces the great-</w:t>
      </w:r>
      <w:proofErr w:type="spellStart"/>
      <w:r w:rsidRPr="006D0B2F">
        <w:rPr>
          <w:rFonts w:asciiTheme="majorHAnsi" w:hAnsiTheme="majorHAnsi" w:cstheme="majorHAnsi"/>
          <w:sz w:val="16"/>
        </w:rPr>
        <w:t>est</w:t>
      </w:r>
      <w:proofErr w:type="spellEnd"/>
      <w:r w:rsidRPr="006D0B2F">
        <w:rPr>
          <w:rFonts w:asciiTheme="majorHAnsi" w:hAnsiTheme="majorHAnsi" w:cstheme="majorHAnsi"/>
          <w:sz w:val="16"/>
        </w:rPr>
        <w:t xml:space="preserve"> amount of happiness for the greatest number of people. A problem arises, however, when the greatest happiness is achieved at the expense of a few. For example, </w:t>
      </w:r>
      <w:r w:rsidRPr="006D0B2F">
        <w:rPr>
          <w:rStyle w:val="Emphasis"/>
          <w:rFonts w:asciiTheme="majorHAnsi" w:hAnsiTheme="majorHAnsi" w:cstheme="majorHAnsi"/>
          <w:highlight w:val="green"/>
        </w:rPr>
        <w:t>if a large group were to enslave a very small group, the large group would gain</w:t>
      </w:r>
      <w:r w:rsidRPr="006D0B2F">
        <w:rPr>
          <w:rFonts w:asciiTheme="majorHAnsi" w:hAnsiTheme="majorHAnsi" w:cstheme="majorHAnsi"/>
          <w:b/>
          <w:bCs/>
          <w:szCs w:val="26"/>
          <w:u w:val="single"/>
        </w:rPr>
        <w:t xml:space="preserve"> certain comforts and </w:t>
      </w:r>
      <w:r w:rsidRPr="006D0B2F">
        <w:rPr>
          <w:rStyle w:val="Emphasis"/>
          <w:rFonts w:asciiTheme="majorHAnsi" w:hAnsiTheme="majorHAnsi" w:cstheme="majorHAnsi"/>
          <w:highlight w:val="green"/>
        </w:rPr>
        <w:t>luxuries (and</w:t>
      </w:r>
      <w:r w:rsidRPr="006D0B2F">
        <w:rPr>
          <w:rFonts w:asciiTheme="majorHAnsi" w:hAnsiTheme="majorHAnsi" w:cstheme="majorHAnsi"/>
          <w:b/>
          <w:bCs/>
          <w:szCs w:val="26"/>
          <w:u w:val="single"/>
        </w:rPr>
        <w:t xml:space="preserve"> the </w:t>
      </w:r>
      <w:r w:rsidRPr="006D0B2F">
        <w:rPr>
          <w:rStyle w:val="Emphasis"/>
          <w:rFonts w:asciiTheme="majorHAnsi" w:hAnsiTheme="majorHAnsi" w:cstheme="majorHAnsi"/>
          <w:highlight w:val="green"/>
        </w:rPr>
        <w:t>pleasure</w:t>
      </w:r>
      <w:r w:rsidRPr="006D0B2F">
        <w:rPr>
          <w:rFonts w:asciiTheme="majorHAnsi" w:hAnsiTheme="majorHAnsi" w:cstheme="majorHAnsi"/>
          <w:b/>
          <w:bCs/>
          <w:szCs w:val="26"/>
          <w:u w:val="single"/>
        </w:rPr>
        <w:t xml:space="preserve"> that accompanies those comforts) </w:t>
      </w:r>
      <w:proofErr w:type="gramStart"/>
      <w:r w:rsidRPr="006D0B2F">
        <w:rPr>
          <w:rFonts w:asciiTheme="majorHAnsi" w:hAnsiTheme="majorHAnsi" w:cstheme="majorHAnsi"/>
          <w:b/>
          <w:bCs/>
          <w:szCs w:val="26"/>
          <w:u w:val="single"/>
        </w:rPr>
        <w:t>as a result of</w:t>
      </w:r>
      <w:proofErr w:type="gramEnd"/>
      <w:r w:rsidRPr="006D0B2F">
        <w:rPr>
          <w:rFonts w:asciiTheme="majorHAnsi" w:hAnsiTheme="majorHAnsi" w:cstheme="majorHAnsi"/>
          <w:b/>
          <w:bCs/>
          <w:szCs w:val="26"/>
          <w:u w:val="single"/>
        </w:rPr>
        <w:t xml:space="preserve"> the servitude of the few</w:t>
      </w:r>
      <w:r w:rsidRPr="006D0B2F">
        <w:rPr>
          <w:rFonts w:asciiTheme="majorHAnsi" w:hAnsiTheme="majorHAnsi" w:cstheme="majorHAnsi"/>
          <w:sz w:val="16"/>
        </w:rPr>
        <w:t xml:space="preserve">. </w:t>
      </w:r>
      <w:r w:rsidRPr="006D0B2F">
        <w:rPr>
          <w:rStyle w:val="Emphasis"/>
          <w:rFonts w:asciiTheme="majorHAnsi" w:hAnsiTheme="majorHAnsi" w:cstheme="majorHAnsi"/>
          <w:highlight w:val="green"/>
        </w:rPr>
        <w:t>If we were to follow the utilitarian calculus</w:t>
      </w:r>
      <w:r w:rsidRPr="006D0B2F">
        <w:rPr>
          <w:rFonts w:asciiTheme="majorHAnsi" w:hAnsiTheme="majorHAnsi" w:cstheme="majorHAnsi"/>
          <w:sz w:val="16"/>
        </w:rPr>
        <w:t xml:space="preserve"> strictly, </w:t>
      </w:r>
      <w:r w:rsidRPr="006D0B2F">
        <w:rPr>
          <w:rStyle w:val="Emphasis"/>
          <w:rFonts w:asciiTheme="majorHAnsi" w:hAnsiTheme="majorHAnsi" w:cstheme="majorHAnsi"/>
          <w:highlight w:val="green"/>
        </w:rPr>
        <w:t>the suffering of a few</w:t>
      </w:r>
      <w:r w:rsidRPr="006D0B2F">
        <w:rPr>
          <w:rFonts w:asciiTheme="majorHAnsi" w:hAnsiTheme="majorHAnsi" w:cstheme="majorHAnsi"/>
          <w:b/>
          <w:bCs/>
          <w:szCs w:val="26"/>
          <w:u w:val="single"/>
        </w:rPr>
        <w:t xml:space="preserve"> (even intense suffering) </w:t>
      </w:r>
      <w:r w:rsidRPr="006D0B2F">
        <w:rPr>
          <w:rStyle w:val="Emphasis"/>
          <w:rFonts w:asciiTheme="majorHAnsi" w:hAnsiTheme="majorHAnsi" w:cstheme="majorHAnsi"/>
          <w:highlight w:val="green"/>
        </w:rPr>
        <w:t>would be outweighed by the pleasure of a large enough majority</w:t>
      </w:r>
      <w:r w:rsidRPr="006D0B2F">
        <w:rPr>
          <w:rFonts w:asciiTheme="majorHAnsi" w:hAnsiTheme="majorHAnsi" w:cstheme="majorHAnsi"/>
        </w:rPr>
        <w:t>.</w:t>
      </w:r>
      <w:r w:rsidRPr="006D0B2F">
        <w:rPr>
          <w:rFonts w:asciiTheme="majorHAnsi" w:hAnsiTheme="majorHAnsi" w:cstheme="majorHAnsi"/>
          <w:sz w:val="16"/>
        </w:rPr>
        <w:t xml:space="preserve"> A thousand people’s modest pleasure would outweigh the suffer-</w:t>
      </w:r>
      <w:proofErr w:type="spellStart"/>
      <w:r w:rsidRPr="006D0B2F">
        <w:rPr>
          <w:rFonts w:asciiTheme="majorHAnsi" w:hAnsiTheme="majorHAnsi" w:cstheme="majorHAnsi"/>
          <w:sz w:val="16"/>
        </w:rPr>
        <w:t>ing</w:t>
      </w:r>
      <w:proofErr w:type="spellEnd"/>
      <w:r w:rsidRPr="006D0B2F">
        <w:rPr>
          <w:rFonts w:asciiTheme="majorHAnsi" w:hAnsiTheme="majorHAnsi" w:cstheme="majorHAnsi"/>
          <w:sz w:val="16"/>
        </w:rPr>
        <w:t xml:space="preserve"> of 10 others. Hence, utilitarianism would seem to endorse slavery when it produces the greatest total amount of happiness for the greatest number of people. This is obviously a problem for utilitarianism. </w:t>
      </w:r>
      <w:r w:rsidRPr="006D0B2F">
        <w:rPr>
          <w:rStyle w:val="Emphasis"/>
          <w:rFonts w:asciiTheme="majorHAnsi" w:hAnsiTheme="majorHAnsi" w:cstheme="majorHAnsi"/>
          <w:highlight w:val="green"/>
        </w:rPr>
        <w:t>Slavery and oppression are wrong regardless</w:t>
      </w:r>
      <w:r w:rsidRPr="006D0B2F">
        <w:rPr>
          <w:rFonts w:asciiTheme="majorHAnsi" w:hAnsiTheme="majorHAnsi" w:cstheme="majorHAnsi"/>
          <w:b/>
          <w:bCs/>
          <w:szCs w:val="26"/>
          <w:u w:val="single"/>
        </w:rPr>
        <w:t xml:space="preserve"> of the amount of pleasure accumulated by the oppressing class. </w:t>
      </w:r>
      <w:r w:rsidRPr="006D0B2F">
        <w:rPr>
          <w:rStyle w:val="Emphasis"/>
          <w:rFonts w:asciiTheme="majorHAnsi" w:hAnsiTheme="majorHAnsi" w:cstheme="majorHAnsi"/>
          <w:highlight w:val="green"/>
        </w:rPr>
        <w:t>In fact, when one person’s pleasure results from</w:t>
      </w:r>
      <w:r w:rsidRPr="006D0B2F">
        <w:rPr>
          <w:rFonts w:asciiTheme="majorHAnsi" w:hAnsiTheme="majorHAnsi" w:cstheme="majorHAnsi"/>
          <w:b/>
          <w:bCs/>
          <w:szCs w:val="26"/>
          <w:u w:val="single"/>
        </w:rPr>
        <w:t xml:space="preserve"> the </w:t>
      </w:r>
      <w:r w:rsidRPr="006D0B2F">
        <w:rPr>
          <w:rStyle w:val="Emphasis"/>
          <w:rFonts w:asciiTheme="majorHAnsi" w:hAnsiTheme="majorHAnsi" w:cstheme="majorHAnsi"/>
          <w:highlight w:val="green"/>
        </w:rPr>
        <w:t>suffering</w:t>
      </w:r>
      <w:r w:rsidRPr="006D0B2F">
        <w:rPr>
          <w:rFonts w:asciiTheme="majorHAnsi" w:hAnsiTheme="majorHAnsi" w:cstheme="majorHAnsi"/>
          <w:b/>
          <w:bCs/>
          <w:szCs w:val="26"/>
          <w:u w:val="single"/>
        </w:rPr>
        <w:t xml:space="preserve"> of another, </w:t>
      </w:r>
      <w:r w:rsidRPr="006D0B2F">
        <w:rPr>
          <w:rStyle w:val="Emphasis"/>
          <w:rFonts w:asciiTheme="majorHAnsi" w:hAnsiTheme="majorHAnsi" w:cstheme="majorHAnsi"/>
          <w:highlight w:val="green"/>
        </w:rPr>
        <w:t xml:space="preserve">the pleasure seems </w:t>
      </w:r>
      <w:proofErr w:type="gramStart"/>
      <w:r w:rsidRPr="006D0B2F">
        <w:rPr>
          <w:rStyle w:val="Emphasis"/>
          <w:rFonts w:asciiTheme="majorHAnsi" w:hAnsiTheme="majorHAnsi" w:cstheme="majorHAnsi"/>
          <w:highlight w:val="green"/>
        </w:rPr>
        <w:t>all the more</w:t>
      </w:r>
      <w:proofErr w:type="gramEnd"/>
      <w:r w:rsidRPr="006D0B2F">
        <w:rPr>
          <w:rStyle w:val="Emphasis"/>
          <w:rFonts w:asciiTheme="majorHAnsi" w:hAnsiTheme="majorHAnsi" w:cstheme="majorHAnsi"/>
          <w:highlight w:val="green"/>
        </w:rPr>
        <w:t xml:space="preserve"> abhorrent.</w:t>
      </w:r>
      <w:r w:rsidRPr="006D0B2F">
        <w:rPr>
          <w:rFonts w:asciiTheme="majorHAnsi" w:hAnsiTheme="majorHAnsi" w:cstheme="majorHAnsi"/>
          <w:sz w:val="16"/>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w:t>
      </w:r>
      <w:proofErr w:type="gramStart"/>
      <w:r w:rsidRPr="006D0B2F">
        <w:rPr>
          <w:rFonts w:asciiTheme="majorHAnsi" w:hAnsiTheme="majorHAnsi" w:cstheme="majorHAnsi"/>
          <w:sz w:val="16"/>
        </w:rPr>
        <w:t>as a means to</w:t>
      </w:r>
      <w:proofErr w:type="gramEnd"/>
      <w:r w:rsidRPr="006D0B2F">
        <w:rPr>
          <w:rFonts w:asciiTheme="majorHAnsi" w:hAnsiTheme="majorHAnsi" w:cstheme="majorHAnsi"/>
          <w:sz w:val="16"/>
        </w:rPr>
        <w:t xml:space="preserve"> our own ends. </w:t>
      </w:r>
    </w:p>
    <w:p w14:paraId="09A729F2" w14:textId="77777777" w:rsidR="007E0BE3" w:rsidRPr="006D0B2F" w:rsidRDefault="007E0BE3" w:rsidP="007E0BE3">
      <w:pPr>
        <w:pStyle w:val="Heading4"/>
        <w:numPr>
          <w:ilvl w:val="0"/>
          <w:numId w:val="18"/>
        </w:numPr>
        <w:rPr>
          <w:rFonts w:asciiTheme="majorHAnsi" w:hAnsiTheme="majorHAnsi" w:cstheme="majorHAnsi"/>
        </w:rPr>
      </w:pPr>
      <w:r w:rsidRPr="006D0B2F">
        <w:rPr>
          <w:rFonts w:asciiTheme="majorHAnsi" w:hAnsiTheme="majorHAnsi" w:cstheme="majorHAnsi"/>
        </w:rPr>
        <w:t xml:space="preserve">Util justifies horrific conclusions, since no </w:t>
      </w:r>
      <w:proofErr w:type="gramStart"/>
      <w:r w:rsidRPr="006D0B2F">
        <w:rPr>
          <w:rFonts w:asciiTheme="majorHAnsi" w:hAnsiTheme="majorHAnsi" w:cstheme="majorHAnsi"/>
        </w:rPr>
        <w:t>state of affairs</w:t>
      </w:r>
      <w:proofErr w:type="gramEnd"/>
      <w:r w:rsidRPr="006D0B2F">
        <w:rPr>
          <w:rFonts w:asciiTheme="majorHAnsi" w:hAnsiTheme="majorHAnsi" w:cstheme="majorHAnsi"/>
        </w:rPr>
        <w:t xml:space="preserve"> could be intrinsically bad from its standpoint – it also literally doesn’t believe in rights.</w:t>
      </w:r>
    </w:p>
    <w:p w14:paraId="6D00DC50" w14:textId="77777777" w:rsidR="007E0BE3" w:rsidRPr="006D0B2F" w:rsidRDefault="007E0BE3" w:rsidP="007E0BE3">
      <w:pPr>
        <w:rPr>
          <w:rFonts w:asciiTheme="majorHAnsi" w:hAnsiTheme="majorHAnsi" w:cstheme="majorHAnsi"/>
        </w:rPr>
      </w:pPr>
      <w:proofErr w:type="spellStart"/>
      <w:r w:rsidRPr="006D0B2F">
        <w:rPr>
          <w:rFonts w:asciiTheme="majorHAnsi" w:hAnsiTheme="majorHAnsi" w:cstheme="majorHAnsi"/>
          <w:b/>
          <w:bCs/>
          <w:szCs w:val="26"/>
          <w:u w:val="single"/>
        </w:rPr>
        <w:t>Vallentyne</w:t>
      </w:r>
      <w:proofErr w:type="spellEnd"/>
      <w:r w:rsidRPr="006D0B2F">
        <w:rPr>
          <w:rFonts w:asciiTheme="majorHAnsi" w:hAnsiTheme="majorHAnsi" w:cstheme="majorHAnsi"/>
          <w:sz w:val="16"/>
          <w:szCs w:val="16"/>
        </w:rPr>
        <w:t xml:space="preserve">, Peter. </w:t>
      </w:r>
      <w:r w:rsidRPr="006D0B2F">
        <w:rPr>
          <w:rFonts w:asciiTheme="majorHAnsi" w:hAnsiTheme="majorHAnsi" w:cstheme="majorHAnsi"/>
          <w:i/>
          <w:iCs/>
          <w:sz w:val="16"/>
          <w:szCs w:val="16"/>
        </w:rPr>
        <w:t>Against Maximizing Act-Consequentialism</w:t>
      </w:r>
      <w:r w:rsidRPr="006D0B2F">
        <w:rPr>
          <w:rFonts w:asciiTheme="majorHAnsi" w:hAnsiTheme="majorHAnsi" w:cstheme="majorHAnsi"/>
          <w:sz w:val="16"/>
          <w:szCs w:val="16"/>
        </w:rPr>
        <w:t xml:space="preserve">. </w:t>
      </w:r>
      <w:r w:rsidRPr="006D0B2F">
        <w:rPr>
          <w:rFonts w:asciiTheme="majorHAnsi" w:hAnsiTheme="majorHAnsi" w:cstheme="majorHAnsi"/>
          <w:b/>
          <w:bCs/>
          <w:szCs w:val="26"/>
          <w:u w:val="single"/>
        </w:rPr>
        <w:t>2006</w:t>
      </w:r>
      <w:r w:rsidRPr="006D0B2F">
        <w:rPr>
          <w:rFonts w:asciiTheme="majorHAnsi" w:hAnsiTheme="majorHAnsi" w:cstheme="majorHAnsi"/>
          <w:sz w:val="16"/>
          <w:szCs w:val="16"/>
        </w:rPr>
        <w:t>, mospace.umsystem.edu/xmlui/bitstream/handle/10355/10174/AgainstMaximizingActConsequentialism.pdf?sequence=1. //Massa</w:t>
      </w:r>
    </w:p>
    <w:p w14:paraId="5510DA21" w14:textId="77777777" w:rsidR="007E0BE3" w:rsidRPr="006D0B2F" w:rsidRDefault="007E0BE3" w:rsidP="007E0BE3">
      <w:pPr>
        <w:rPr>
          <w:rFonts w:asciiTheme="majorHAnsi" w:hAnsiTheme="majorHAnsi" w:cstheme="majorHAnsi"/>
          <w:sz w:val="16"/>
        </w:rPr>
      </w:pPr>
      <w:r w:rsidRPr="006D0B2F">
        <w:rPr>
          <w:rStyle w:val="Emphasis"/>
          <w:rFonts w:asciiTheme="majorHAnsi" w:hAnsiTheme="majorHAnsi" w:cstheme="majorHAnsi"/>
          <w:highlight w:val="green"/>
        </w:rPr>
        <w:lastRenderedPageBreak/>
        <w:t>If</w:t>
      </w:r>
      <w:r w:rsidRPr="006D0B2F">
        <w:rPr>
          <w:rFonts w:asciiTheme="majorHAnsi" w:hAnsiTheme="majorHAnsi" w:cstheme="majorHAnsi"/>
          <w:sz w:val="16"/>
        </w:rPr>
        <w:t xml:space="preserve"> core </w:t>
      </w:r>
      <w:r w:rsidRPr="006D0B2F">
        <w:rPr>
          <w:rStyle w:val="Emphasis"/>
          <w:rFonts w:asciiTheme="majorHAnsi" w:hAnsiTheme="majorHAnsi" w:cstheme="majorHAnsi"/>
          <w:highlight w:val="green"/>
        </w:rPr>
        <w:t>consequentialism is true, then any action with maximally good consequences</w:t>
      </w:r>
      <w:r w:rsidRPr="006D0B2F">
        <w:rPr>
          <w:rFonts w:asciiTheme="majorHAnsi" w:hAnsiTheme="majorHAnsi" w:cstheme="majorHAnsi"/>
          <w:sz w:val="16"/>
        </w:rPr>
        <w:t xml:space="preserve"> (</w:t>
      </w:r>
      <w:proofErr w:type="gramStart"/>
      <w:r w:rsidRPr="006D0B2F">
        <w:rPr>
          <w:rFonts w:asciiTheme="majorHAnsi" w:hAnsiTheme="majorHAnsi" w:cstheme="majorHAnsi"/>
          <w:sz w:val="16"/>
        </w:rPr>
        <w:t>in a given</w:t>
      </w:r>
      <w:proofErr w:type="gramEnd"/>
      <w:r w:rsidRPr="006D0B2F">
        <w:rPr>
          <w:rFonts w:asciiTheme="majorHAnsi" w:hAnsiTheme="majorHAnsi" w:cstheme="majorHAnsi"/>
          <w:sz w:val="16"/>
        </w:rPr>
        <w:t xml:space="preserve"> choice situation) </w:t>
      </w:r>
      <w:r w:rsidRPr="006D0B2F">
        <w:rPr>
          <w:rStyle w:val="Emphasis"/>
          <w:rFonts w:asciiTheme="majorHAnsi" w:hAnsiTheme="majorHAnsi" w:cstheme="majorHAnsi"/>
          <w:highlight w:val="green"/>
        </w:rPr>
        <w:t>is permissible</w:t>
      </w:r>
      <w:r w:rsidRPr="006D0B2F">
        <w:rPr>
          <w:rFonts w:asciiTheme="majorHAnsi" w:hAnsiTheme="majorHAnsi" w:cstheme="majorHAnsi"/>
          <w:sz w:val="16"/>
        </w:rPr>
        <w:t xml:space="preserve">. The main argument in favor of this claim is the following: </w:t>
      </w:r>
      <w:r w:rsidRPr="006D0B2F">
        <w:rPr>
          <w:rStyle w:val="Emphasis"/>
          <w:rFonts w:asciiTheme="majorHAnsi" w:hAnsiTheme="majorHAnsi" w:cstheme="majorHAnsi"/>
          <w:highlight w:val="green"/>
        </w:rPr>
        <w:t>P1: An action is</w:t>
      </w:r>
      <w:r w:rsidRPr="006D0B2F">
        <w:rPr>
          <w:rFonts w:asciiTheme="majorHAnsi" w:hAnsiTheme="majorHAnsi" w:cstheme="majorHAnsi"/>
          <w:b/>
          <w:bCs/>
          <w:szCs w:val="26"/>
          <w:u w:val="single"/>
        </w:rPr>
        <w:t xml:space="preserve"> morally </w:t>
      </w:r>
      <w:r w:rsidRPr="006D0B2F">
        <w:rPr>
          <w:rStyle w:val="Emphasis"/>
          <w:rFonts w:asciiTheme="majorHAnsi" w:hAnsiTheme="majorHAnsi" w:cstheme="majorHAnsi"/>
          <w:highlight w:val="green"/>
        </w:rPr>
        <w:t>permissible if</w:t>
      </w:r>
      <w:r w:rsidRPr="006D0B2F">
        <w:rPr>
          <w:rFonts w:asciiTheme="majorHAnsi" w:hAnsiTheme="majorHAnsi" w:cstheme="majorHAnsi"/>
          <w:b/>
          <w:bCs/>
          <w:szCs w:val="26"/>
          <w:u w:val="single"/>
        </w:rPr>
        <w:t xml:space="preserve"> it is best </w:t>
      </w:r>
      <w:r w:rsidRPr="006D0B2F">
        <w:rPr>
          <w:rStyle w:val="Emphasis"/>
          <w:rFonts w:asciiTheme="majorHAnsi" w:hAnsiTheme="majorHAnsi" w:cstheme="majorHAnsi"/>
          <w:highlight w:val="green"/>
        </w:rPr>
        <w:t>supported by insistent moral reasons for action. P2: The value of consequences is always an insistent moral reason</w:t>
      </w:r>
      <w:r w:rsidRPr="006D0B2F">
        <w:rPr>
          <w:rFonts w:asciiTheme="majorHAnsi" w:hAnsiTheme="majorHAnsi" w:cstheme="majorHAnsi"/>
          <w:b/>
          <w:bCs/>
          <w:szCs w:val="26"/>
          <w:u w:val="single"/>
        </w:rPr>
        <w:t xml:space="preserve"> for action. </w:t>
      </w:r>
      <w:r w:rsidRPr="006D0B2F">
        <w:rPr>
          <w:rStyle w:val="Emphasis"/>
          <w:rFonts w:asciiTheme="majorHAnsi" w:hAnsiTheme="majorHAnsi" w:cstheme="majorHAnsi"/>
          <w:highlight w:val="green"/>
        </w:rPr>
        <w:t>P3: The value of consequences is the only insistent moral reason</w:t>
      </w:r>
      <w:r w:rsidRPr="006D0B2F">
        <w:rPr>
          <w:rFonts w:asciiTheme="majorHAnsi" w:hAnsiTheme="majorHAnsi" w:cstheme="majorHAnsi"/>
          <w:b/>
          <w:bCs/>
          <w:szCs w:val="26"/>
          <w:u w:val="single"/>
        </w:rPr>
        <w:t xml:space="preserve"> for action. C: </w:t>
      </w:r>
      <w:r w:rsidRPr="006D0B2F">
        <w:rPr>
          <w:rStyle w:val="Emphasis"/>
          <w:rFonts w:asciiTheme="majorHAnsi" w:hAnsiTheme="majorHAnsi" w:cstheme="majorHAnsi"/>
          <w:highlight w:val="green"/>
        </w:rPr>
        <w:t>Thus, an action is</w:t>
      </w:r>
      <w:r w:rsidRPr="006D0B2F">
        <w:rPr>
          <w:rFonts w:asciiTheme="majorHAnsi" w:hAnsiTheme="majorHAnsi" w:cstheme="majorHAnsi"/>
          <w:b/>
          <w:bCs/>
          <w:szCs w:val="26"/>
          <w:u w:val="single"/>
        </w:rPr>
        <w:t xml:space="preserve"> morally </w:t>
      </w:r>
      <w:r w:rsidRPr="006D0B2F">
        <w:rPr>
          <w:rStyle w:val="Emphasis"/>
          <w:rFonts w:asciiTheme="majorHAnsi" w:hAnsiTheme="majorHAnsi" w:cstheme="majorHAnsi"/>
          <w:highlight w:val="green"/>
        </w:rPr>
        <w:t>permissible if it maximizes</w:t>
      </w:r>
      <w:r w:rsidRPr="006D0B2F">
        <w:rPr>
          <w:rFonts w:asciiTheme="majorHAnsi" w:hAnsiTheme="majorHAnsi" w:cstheme="majorHAnsi"/>
          <w:b/>
          <w:bCs/>
          <w:szCs w:val="26"/>
          <w:u w:val="single"/>
        </w:rPr>
        <w:t xml:space="preserve"> the value of </w:t>
      </w:r>
      <w:r w:rsidRPr="006D0B2F">
        <w:rPr>
          <w:rStyle w:val="Emphasis"/>
          <w:rFonts w:asciiTheme="majorHAnsi" w:hAnsiTheme="majorHAnsi" w:cstheme="majorHAnsi"/>
          <w:highlight w:val="green"/>
        </w:rPr>
        <w:t>consequences</w:t>
      </w:r>
      <w:r w:rsidRPr="006D0B2F">
        <w:rPr>
          <w:rFonts w:asciiTheme="majorHAnsi" w:hAnsiTheme="majorHAnsi" w:cstheme="majorHAnsi"/>
          <w:b/>
          <w:bCs/>
          <w:szCs w:val="26"/>
          <w:u w:val="single"/>
        </w:rPr>
        <w:t>.</w:t>
      </w:r>
      <w:r w:rsidRPr="006D0B2F">
        <w:rPr>
          <w:rFonts w:asciiTheme="majorHAnsi" w:hAnsiTheme="majorHAnsi" w:cstheme="majorHAnsi"/>
          <w:sz w:val="16"/>
        </w:rPr>
        <w:t xml:space="preserve"> 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w:t>
      </w:r>
      <w:proofErr w:type="gramStart"/>
      <w:r w:rsidRPr="006D0B2F">
        <w:rPr>
          <w:rFonts w:asciiTheme="majorHAnsi" w:hAnsiTheme="majorHAnsi" w:cstheme="majorHAnsi"/>
          <w:sz w:val="16"/>
        </w:rPr>
        <w:t>implausible, because</w:t>
      </w:r>
      <w:proofErr w:type="gramEnd"/>
      <w:r w:rsidRPr="006D0B2F">
        <w:rPr>
          <w:rFonts w:asciiTheme="majorHAnsi" w:hAnsiTheme="majorHAnsi" w:cstheme="majorHAnsi"/>
          <w:sz w:val="16"/>
        </w:rPr>
        <w:t xml:space="preserve"> there are insistent moral reasons other than the value of consequences. There are also deontological insistent reasons, and these, or at least some of these, are lexical prior to the value of consequences. </w:t>
      </w:r>
      <w:proofErr w:type="gramStart"/>
      <w:r w:rsidRPr="006D0B2F">
        <w:rPr>
          <w:rFonts w:asciiTheme="majorHAnsi" w:hAnsiTheme="majorHAnsi" w:cstheme="majorHAnsi"/>
          <w:sz w:val="16"/>
        </w:rPr>
        <w:t>In particular</w:t>
      </w:r>
      <w:r w:rsidRPr="006D0B2F">
        <w:rPr>
          <w:rFonts w:asciiTheme="majorHAnsi" w:hAnsiTheme="majorHAnsi" w:cstheme="majorHAnsi"/>
          <w:b/>
          <w:bCs/>
          <w:szCs w:val="26"/>
          <w:u w:val="single"/>
        </w:rPr>
        <w:t xml:space="preserve">, </w:t>
      </w:r>
      <w:r w:rsidRPr="006D0B2F">
        <w:rPr>
          <w:rStyle w:val="Emphasis"/>
          <w:rFonts w:asciiTheme="majorHAnsi" w:hAnsiTheme="majorHAnsi" w:cstheme="majorHAnsi"/>
          <w:highlight w:val="green"/>
        </w:rPr>
        <w:t>individuals</w:t>
      </w:r>
      <w:proofErr w:type="gramEnd"/>
      <w:r w:rsidRPr="006D0B2F">
        <w:rPr>
          <w:rStyle w:val="Emphasis"/>
          <w:rFonts w:asciiTheme="majorHAnsi" w:hAnsiTheme="majorHAnsi" w:cstheme="majorHAnsi"/>
          <w:highlight w:val="green"/>
        </w:rPr>
        <w:t xml:space="preserve"> have certain rights that may not be infringed</w:t>
      </w:r>
      <w:r w:rsidRPr="006D0B2F">
        <w:rPr>
          <w:rFonts w:asciiTheme="majorHAnsi" w:hAnsiTheme="majorHAnsi" w:cstheme="majorHAnsi"/>
          <w:b/>
          <w:bCs/>
          <w:szCs w:val="26"/>
          <w:u w:val="single"/>
        </w:rPr>
        <w:t xml:space="preserve"> simply because the consequences are better.</w:t>
      </w:r>
      <w:r w:rsidRPr="006D0B2F">
        <w:rPr>
          <w:rFonts w:asciiTheme="majorHAnsi" w:hAnsiTheme="majorHAnsi" w:cstheme="majorHAnsi"/>
          <w:sz w:val="16"/>
        </w:rPr>
        <w:t xml:space="preserve"> Unlike prudential rationality, morality involves many distinct centers of will (choice) or 15 </w:t>
      </w:r>
      <w:r w:rsidRPr="006D0B2F">
        <w:rPr>
          <w:rStyle w:val="Emphasis"/>
          <w:rFonts w:asciiTheme="majorHAnsi" w:hAnsiTheme="majorHAnsi" w:cstheme="majorHAnsi"/>
          <w:highlight w:val="green"/>
        </w:rPr>
        <w:t>interests</w:t>
      </w:r>
      <w:r w:rsidRPr="006D0B2F">
        <w:rPr>
          <w:rFonts w:asciiTheme="majorHAnsi" w:hAnsiTheme="majorHAnsi" w:cstheme="majorHAnsi"/>
          <w:b/>
          <w:bCs/>
          <w:szCs w:val="26"/>
          <w:u w:val="single"/>
        </w:rPr>
        <w:t xml:space="preserve">, and these </w:t>
      </w:r>
      <w:r w:rsidRPr="006D0B2F">
        <w:rPr>
          <w:rStyle w:val="Emphasis"/>
          <w:rFonts w:asciiTheme="majorHAnsi" w:hAnsiTheme="majorHAnsi" w:cstheme="majorHAnsi"/>
          <w:highlight w:val="green"/>
        </w:rPr>
        <w:t>cannot simply be lumped together and traded off</w:t>
      </w:r>
      <w:r w:rsidRPr="006D0B2F">
        <w:rPr>
          <w:rFonts w:asciiTheme="majorHAnsi" w:hAnsiTheme="majorHAnsi" w:cstheme="majorHAnsi"/>
          <w:b/>
          <w:bCs/>
          <w:szCs w:val="26"/>
          <w:u w:val="single"/>
        </w:rPr>
        <w:t xml:space="preserve"> against each other.</w:t>
      </w:r>
      <w:r w:rsidRPr="006D0B2F">
        <w:rPr>
          <w:rFonts w:asciiTheme="majorHAnsi" w:hAnsiTheme="majorHAnsi" w:cstheme="majorHAnsi"/>
          <w:sz w:val="16"/>
        </w:rPr>
        <w:t xml:space="preserve">16 </w:t>
      </w:r>
      <w:r w:rsidRPr="006D0B2F">
        <w:rPr>
          <w:rFonts w:asciiTheme="majorHAnsi" w:hAnsiTheme="majorHAnsi" w:cstheme="majorHAnsi"/>
          <w:b/>
          <w:bCs/>
          <w:szCs w:val="26"/>
          <w:u w:val="single"/>
        </w:rPr>
        <w:t xml:space="preserve">The basic problem with standard versions of core consequentialism is that </w:t>
      </w:r>
      <w:r w:rsidRPr="006D0B2F">
        <w:rPr>
          <w:rStyle w:val="Emphasis"/>
          <w:rFonts w:asciiTheme="majorHAnsi" w:hAnsiTheme="majorHAnsi" w:cstheme="majorHAnsi"/>
          <w:highlight w:val="green"/>
        </w:rPr>
        <w:t>they fail to recognize</w:t>
      </w:r>
      <w:r w:rsidRPr="006D0B2F">
        <w:rPr>
          <w:rFonts w:asciiTheme="majorHAnsi" w:hAnsiTheme="majorHAnsi" w:cstheme="majorHAnsi"/>
          <w:b/>
          <w:bCs/>
          <w:szCs w:val="26"/>
          <w:u w:val="single"/>
        </w:rPr>
        <w:t xml:space="preserve"> adequately </w:t>
      </w:r>
      <w:r w:rsidRPr="006D0B2F">
        <w:rPr>
          <w:rStyle w:val="Emphasis"/>
          <w:rFonts w:asciiTheme="majorHAnsi" w:hAnsiTheme="majorHAnsi" w:cstheme="majorHAnsi"/>
          <w:highlight w:val="green"/>
        </w:rPr>
        <w:t>the normative separateness of persons</w:t>
      </w:r>
      <w:r w:rsidRPr="006D0B2F">
        <w:rPr>
          <w:rFonts w:asciiTheme="majorHAnsi" w:hAnsiTheme="majorHAnsi" w:cstheme="majorHAnsi"/>
          <w:b/>
          <w:bCs/>
          <w:szCs w:val="26"/>
          <w:u w:val="single"/>
        </w:rPr>
        <w:t>.</w:t>
      </w:r>
      <w:r w:rsidRPr="006D0B2F">
        <w:rPr>
          <w:rFonts w:asciiTheme="majorHAnsi" w:hAnsiTheme="majorHAnsi" w:cstheme="majorHAnsi"/>
          <w:sz w:val="16"/>
        </w:rPr>
        <w:t xml:space="preserve"> Psychological </w:t>
      </w:r>
      <w:r w:rsidRPr="006D0B2F">
        <w:rPr>
          <w:rStyle w:val="Emphasis"/>
          <w:rFonts w:asciiTheme="majorHAnsi" w:hAnsiTheme="majorHAnsi" w:cstheme="majorHAnsi"/>
          <w:highlight w:val="green"/>
        </w:rPr>
        <w:t>autonomous beings</w:t>
      </w:r>
      <w:r w:rsidRPr="006D0B2F">
        <w:rPr>
          <w:rFonts w:asciiTheme="majorHAnsi" w:hAnsiTheme="majorHAnsi" w:cstheme="majorHAnsi"/>
          <w:sz w:val="16"/>
        </w:rPr>
        <w:t xml:space="preserve"> (as well, perhaps, as other beings with moral standing) are not merely means for the promotion of value. They </w:t>
      </w:r>
      <w:r w:rsidRPr="006D0B2F">
        <w:rPr>
          <w:rStyle w:val="Emphasis"/>
          <w:rFonts w:asciiTheme="majorHAnsi" w:hAnsiTheme="majorHAnsi" w:cstheme="majorHAnsi"/>
          <w:highlight w:val="green"/>
        </w:rPr>
        <w:t>must be respected and honored</w:t>
      </w:r>
      <w:r w:rsidRPr="006D0B2F">
        <w:rPr>
          <w:rFonts w:asciiTheme="majorHAnsi" w:hAnsiTheme="majorHAnsi" w:cstheme="majorHAnsi"/>
          <w:sz w:val="16"/>
        </w:rPr>
        <w:t xml:space="preserve">, and this means that at least sometimes certain things may not be done to them, even though this promotes value overall. An innocent person may not be killed against her will, for example, </w:t>
      </w:r>
      <w:proofErr w:type="gramStart"/>
      <w:r w:rsidRPr="006D0B2F">
        <w:rPr>
          <w:rFonts w:asciiTheme="majorHAnsi" w:hAnsiTheme="majorHAnsi" w:cstheme="majorHAnsi"/>
          <w:sz w:val="16"/>
        </w:rPr>
        <w:t>in order to</w:t>
      </w:r>
      <w:proofErr w:type="gramEnd"/>
      <w:r w:rsidRPr="006D0B2F">
        <w:rPr>
          <w:rFonts w:asciiTheme="majorHAnsi" w:hAnsiTheme="majorHAnsi" w:cstheme="majorHAnsi"/>
          <w:sz w:val="16"/>
        </w:rPr>
        <w:t xml:space="preserve"> make a million happy people slightly happier. This would be sacrificing her for the benefit of others.</w:t>
      </w:r>
    </w:p>
    <w:p w14:paraId="568AEE37" w14:textId="77777777" w:rsidR="00EB00CF" w:rsidRDefault="00EB00CF" w:rsidP="00EB00CF">
      <w:pPr>
        <w:pStyle w:val="Heading2"/>
      </w:pPr>
      <w:r>
        <w:lastRenderedPageBreak/>
        <w:t>Extending</w:t>
      </w:r>
    </w:p>
    <w:p w14:paraId="2AE19790" w14:textId="77777777" w:rsidR="00EB00CF" w:rsidRDefault="00EB00CF" w:rsidP="00EB00CF">
      <w:pPr>
        <w:pStyle w:val="Heading4"/>
      </w:pPr>
      <w:r>
        <w:t>Accelerationism means all desires are useless and fleeting- robs us of a sense of the world and causes exclusion from fixed forms of identities</w:t>
      </w:r>
    </w:p>
    <w:p w14:paraId="2B803226" w14:textId="22711CB8" w:rsidR="00EB00CF" w:rsidRDefault="00EB00CF" w:rsidP="00EB00CF">
      <w:pPr>
        <w:pStyle w:val="Heading4"/>
      </w:pPr>
      <w:r>
        <w:t xml:space="preserve">This outweighs 1- experiencing the world </w:t>
      </w:r>
      <w:proofErr w:type="spellStart"/>
      <w:r>
        <w:t>prereqs</w:t>
      </w:r>
      <w:proofErr w:type="spellEnd"/>
      <w:r>
        <w:t xml:space="preserve"> everything- no point to existence without experience 2- it’s the root cause of forced exclusion- root cause of the </w:t>
      </w:r>
      <w:proofErr w:type="spellStart"/>
      <w:r>
        <w:t>aff</w:t>
      </w:r>
      <w:proofErr w:type="spellEnd"/>
      <w:r>
        <w:t xml:space="preserve"> 3- all our policymaking decisions fail since the world changes</w:t>
      </w:r>
    </w:p>
    <w:p w14:paraId="7010B68A" w14:textId="77777777" w:rsidR="00EB00CF" w:rsidRDefault="00EB00CF" w:rsidP="00EB00CF">
      <w:pPr>
        <w:pStyle w:val="Heading4"/>
      </w:pPr>
      <w:r>
        <w:t xml:space="preserve">The </w:t>
      </w:r>
      <w:proofErr w:type="spellStart"/>
      <w:r>
        <w:t>Aff</w:t>
      </w:r>
      <w:proofErr w:type="spellEnd"/>
      <w:r>
        <w:t xml:space="preserve"> </w:t>
      </w:r>
      <w:proofErr w:type="gramStart"/>
      <w:r>
        <w:t>insures</w:t>
      </w:r>
      <w:proofErr w:type="gramEnd"/>
      <w:r>
        <w:t xml:space="preserve"> that we stay stuck in the system</w:t>
      </w:r>
    </w:p>
    <w:p w14:paraId="4C37CB10" w14:textId="29A7FEBC" w:rsidR="00EB00CF" w:rsidRDefault="00EB00CF" w:rsidP="00EB00CF">
      <w:pPr>
        <w:pStyle w:val="Heading4"/>
      </w:pPr>
      <w:r>
        <w:t>Extend the rationalism link- they explicitly define util as a standard</w:t>
      </w:r>
    </w:p>
    <w:p w14:paraId="2CE44B17" w14:textId="3894AF74" w:rsidR="00EB00CF" w:rsidRPr="00EB00CF" w:rsidRDefault="00EB00CF" w:rsidP="00EB00CF">
      <w:pPr>
        <w:pStyle w:val="Heading4"/>
      </w:pPr>
      <w:r>
        <w:t xml:space="preserve">Rationalism is bad, means we can’t live within the flow of the </w:t>
      </w:r>
      <w:proofErr w:type="gramStart"/>
      <w:r>
        <w:t>universe</w:t>
      </w:r>
      <w:proofErr w:type="gramEnd"/>
      <w:r>
        <w:t xml:space="preserve"> so nothing works</w:t>
      </w:r>
    </w:p>
    <w:p w14:paraId="1375F344" w14:textId="77777777" w:rsidR="00EB00CF" w:rsidRPr="00D76F81" w:rsidRDefault="00EB00CF" w:rsidP="00EB00CF">
      <w:pPr>
        <w:pStyle w:val="Heading4"/>
      </w:pPr>
      <w:r>
        <w:t xml:space="preserve">And the alt is </w:t>
      </w:r>
      <w:proofErr w:type="spellStart"/>
      <w:r>
        <w:t>wu-wei</w:t>
      </w:r>
      <w:proofErr w:type="spellEnd"/>
      <w:r>
        <w:t>- only by living within local particulars can we achieve deferential politics that defeat accelerationism</w:t>
      </w:r>
    </w:p>
    <w:p w14:paraId="514216D8" w14:textId="27466FA6" w:rsidR="007E0BE3" w:rsidRDefault="00EB00CF" w:rsidP="007E0BE3">
      <w:r>
        <w:t xml:space="preserve">The k solves the </w:t>
      </w:r>
      <w:proofErr w:type="spellStart"/>
      <w:r>
        <w:t>aff</w:t>
      </w:r>
      <w:proofErr w:type="spellEnd"/>
      <w:r>
        <w:t>- it lets us do good politics</w:t>
      </w:r>
    </w:p>
    <w:p w14:paraId="54360BB8" w14:textId="40658423" w:rsidR="00EB00CF" w:rsidRDefault="00EB00CF" w:rsidP="007E0BE3">
      <w:r>
        <w:t>They’ve conceded their politics always fails</w:t>
      </w:r>
    </w:p>
    <w:p w14:paraId="118AFA20" w14:textId="77777777" w:rsidR="00EB00CF" w:rsidRPr="007E0BE3" w:rsidRDefault="00EB00CF" w:rsidP="007E0BE3"/>
    <w:p w14:paraId="742F3020" w14:textId="77777777" w:rsidR="00A24C1F" w:rsidRPr="00A24C1F" w:rsidRDefault="00A24C1F" w:rsidP="00A24C1F">
      <w:pPr>
        <w:rPr>
          <w:rFonts w:asciiTheme="majorHAnsi" w:hAnsiTheme="majorHAnsi" w:cstheme="majorHAnsi"/>
        </w:rPr>
      </w:pPr>
    </w:p>
    <w:sectPr w:rsidR="00A24C1F" w:rsidRPr="00A24C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8C7681"/>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7B3911"/>
    <w:multiLevelType w:val="multilevel"/>
    <w:tmpl w:val="F858D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56613D"/>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5A33BA"/>
    <w:multiLevelType w:val="hybridMultilevel"/>
    <w:tmpl w:val="52C264A0"/>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62876"/>
    <w:multiLevelType w:val="hybridMultilevel"/>
    <w:tmpl w:val="6DC221FE"/>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F97443"/>
    <w:multiLevelType w:val="hybridMultilevel"/>
    <w:tmpl w:val="63DC85A4"/>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8B4E79"/>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5"/>
  </w:num>
  <w:num w:numId="16">
    <w:abstractNumId w:val="16"/>
  </w:num>
  <w:num w:numId="17">
    <w:abstractNumId w:val="1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75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F7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F1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2597"/>
    <w:rsid w:val="00793F46"/>
    <w:rsid w:val="007A1325"/>
    <w:rsid w:val="007A1A18"/>
    <w:rsid w:val="007A3BAF"/>
    <w:rsid w:val="007B53D8"/>
    <w:rsid w:val="007C22C5"/>
    <w:rsid w:val="007C57E1"/>
    <w:rsid w:val="007C5811"/>
    <w:rsid w:val="007D2DF5"/>
    <w:rsid w:val="007D451A"/>
    <w:rsid w:val="007D5E3E"/>
    <w:rsid w:val="007D7596"/>
    <w:rsid w:val="007E0BE3"/>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CE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2C3"/>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4C1F"/>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84C"/>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0CF"/>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5B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F4BB24"/>
  <w14:defaultImageDpi w14:val="300"/>
  <w15:docId w15:val="{BBD0FDA8-465A-2040-BC32-59CDD38AF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75B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875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75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75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F875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75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75BA"/>
  </w:style>
  <w:style w:type="character" w:customStyle="1" w:styleId="Heading1Char">
    <w:name w:val="Heading 1 Char"/>
    <w:aliases w:val="Pocket Char"/>
    <w:basedOn w:val="DefaultParagraphFont"/>
    <w:link w:val="Heading1"/>
    <w:uiPriority w:val="9"/>
    <w:rsid w:val="00F875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75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75B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F875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875BA"/>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875B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F875BA"/>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F875BA"/>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F875BA"/>
    <w:rPr>
      <w:color w:val="auto"/>
      <w:u w:val="none"/>
    </w:rPr>
  </w:style>
  <w:style w:type="paragraph" w:styleId="DocumentMap">
    <w:name w:val="Document Map"/>
    <w:basedOn w:val="Normal"/>
    <w:link w:val="DocumentMapChar"/>
    <w:uiPriority w:val="99"/>
    <w:semiHidden/>
    <w:unhideWhenUsed/>
    <w:rsid w:val="00F875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75BA"/>
    <w:rPr>
      <w:rFonts w:ascii="Lucida Grande" w:hAnsi="Lucida Grande" w:cs="Lucida Grande"/>
    </w:rPr>
  </w:style>
  <w:style w:type="paragraph" w:styleId="ListParagraph">
    <w:name w:val="List Paragraph"/>
    <w:basedOn w:val="Normal"/>
    <w:uiPriority w:val="99"/>
    <w:unhideWhenUsed/>
    <w:qFormat/>
    <w:rsid w:val="00D3284C"/>
    <w:pPr>
      <w:ind w:left="720"/>
      <w:contextualSpacing/>
    </w:pPr>
  </w:style>
  <w:style w:type="paragraph" w:styleId="NormalWeb">
    <w:name w:val="Normal (Web)"/>
    <w:basedOn w:val="Normal"/>
    <w:uiPriority w:val="99"/>
    <w:semiHidden/>
    <w:unhideWhenUsed/>
    <w:rsid w:val="00A24C1F"/>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autoRedefine/>
    <w:uiPriority w:val="20"/>
    <w:qFormat/>
    <w:rsid w:val="00782597"/>
    <w:pPr>
      <w:pBdr>
        <w:top w:val="single" w:sz="18" w:space="0" w:color="auto"/>
        <w:left w:val="single" w:sz="18" w:space="0" w:color="auto"/>
        <w:bottom w:val="single" w:sz="18" w:space="0" w:color="auto"/>
        <w:right w:val="single" w:sz="18" w:space="0" w:color="auto"/>
      </w:pBdr>
      <w:ind w:left="720"/>
      <w:jc w:val="both"/>
    </w:pPr>
    <w:rPr>
      <w:b/>
      <w:iCs/>
      <w:sz w:val="24"/>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78259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2129">
      <w:bodyDiv w:val="1"/>
      <w:marLeft w:val="0"/>
      <w:marRight w:val="0"/>
      <w:marTop w:val="0"/>
      <w:marBottom w:val="0"/>
      <w:divBdr>
        <w:top w:val="none" w:sz="0" w:space="0" w:color="auto"/>
        <w:left w:val="none" w:sz="0" w:space="0" w:color="auto"/>
        <w:bottom w:val="none" w:sz="0" w:space="0" w:color="auto"/>
        <w:right w:val="none" w:sz="0" w:space="0" w:color="auto"/>
      </w:divBdr>
    </w:div>
    <w:div w:id="5195142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9" Type="http://schemas.openxmlformats.org/officeDocument/2006/relationships/hyperlink" Target="https://www.worldometers.info/coronavirus/?utm_campaign=homeAdUOA?Si%23countries" TargetMode="External"/><Relationship Id="rId21" Type="http://schemas.openxmlformats.org/officeDocument/2006/relationships/image" Target="media/image11.jpeg"/><Relationship Id="rId34" Type="http://schemas.openxmlformats.org/officeDocument/2006/relationships/hyperlink" Target="http://www.project-syndicate.org/commentary/will-covid19-reduce-global-south-aid-dependency-by-syed-munir-khasru-2020-11.%20Accessed%2010%20Sept.%202021" TargetMode="External"/><Relationship Id="rId42" Type="http://schemas.openxmlformats.org/officeDocument/2006/relationships/hyperlink" Target="https://www.iif.com/Portals/0/Files/content/1_IIF_Capital%20Flows%20Tracker_April.pdf" TargetMode="External"/><Relationship Id="rId47" Type="http://schemas.openxmlformats.org/officeDocument/2006/relationships/hyperlink" Target="https://www.wto.org/english/news_e/pres20_e/pr862_e.htm" TargetMode="External"/><Relationship Id="rId50" Type="http://schemas.openxmlformats.org/officeDocument/2006/relationships/hyperlink" Target="https://thefinancialexpress.com.bd/economy/bangladesh/covid-cranks-up-bangladesh-e-commerce-1602474106"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jpeg"/><Relationship Id="rId29" Type="http://schemas.openxmlformats.org/officeDocument/2006/relationships/image" Target="media/image19.jpeg"/><Relationship Id="rId11" Type="http://schemas.openxmlformats.org/officeDocument/2006/relationships/hyperlink" Target="https://sci-hub.se/https://doi.org/10.1093/irap/lci103" TargetMode="External"/><Relationship Id="rId24" Type="http://schemas.openxmlformats.org/officeDocument/2006/relationships/image" Target="media/image14.jpeg"/><Relationship Id="rId32" Type="http://schemas.openxmlformats.org/officeDocument/2006/relationships/hyperlink" Target="https://www.pm360online.com/shifting-the-pharma-marketing-budget-mix/" TargetMode="External"/><Relationship Id="rId37" Type="http://schemas.openxmlformats.org/officeDocument/2006/relationships/hyperlink" Target="https://www.worldometers.info/coronavirus/?utm_campaign=homeAdUOA?Si%23countries" TargetMode="External"/><Relationship Id="rId40" Type="http://schemas.openxmlformats.org/officeDocument/2006/relationships/hyperlink" Target="https://www.bbc.com/news/world-asia-52628283" TargetMode="External"/><Relationship Id="rId45" Type="http://schemas.openxmlformats.org/officeDocument/2006/relationships/hyperlink" Target="https://www.theguardian.com/commentisfree/2018/sep/02/as-a-system-foreign-aid-is-a-fraud-and-does-nothing-for-inequality"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jpeg"/><Relationship Id="rId19" Type="http://schemas.openxmlformats.org/officeDocument/2006/relationships/image" Target="media/image9.jpeg"/><Relationship Id="rId31" Type="http://schemas.openxmlformats.org/officeDocument/2006/relationships/image" Target="media/image21.jpeg"/><Relationship Id="rId44" Type="http://schemas.openxmlformats.org/officeDocument/2006/relationships/hyperlink" Target="https://www.oecd-ilibrary.org/sites/3a2e52d2-en/index.html?itemId=/content/component/3a2e52d2-en" TargetMode="External"/><Relationship Id="rId52" Type="http://schemas.openxmlformats.org/officeDocument/2006/relationships/hyperlink" Target="http://www.independent.org/publications/article.asp?id=1602"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hyperlink" Target="https://coronavirus.jhu.edu/map.html" TargetMode="External"/><Relationship Id="rId43" Type="http://schemas.openxmlformats.org/officeDocument/2006/relationships/hyperlink" Target="https://www.oecd.org/coronavirus/policy-responses/foreign-direct-investment-flows-in-the-time-of-covid-19-a2fa20c4/" TargetMode="External"/><Relationship Id="rId48" Type="http://schemas.openxmlformats.org/officeDocument/2006/relationships/hyperlink" Target="https://www.bain.com/about/media-center/press-releases/2020/spring-luxury-report/" TargetMode="External"/><Relationship Id="rId8" Type="http://schemas.openxmlformats.org/officeDocument/2006/relationships/webSettings" Target="webSettings.xml"/><Relationship Id="rId51" Type="http://schemas.openxmlformats.org/officeDocument/2006/relationships/hyperlink" Target="https://www.researchgate.net/publication/268884638_Why_Do_Developing_Countries_Tax_So_Little" TargetMode="External"/><Relationship Id="rId3" Type="http://schemas.openxmlformats.org/officeDocument/2006/relationships/customXml" Target="../customXml/item3.xml"/><Relationship Id="rId12" Type="http://schemas.openxmlformats.org/officeDocument/2006/relationships/hyperlink" Target="https://sci-hub.se/https://doi.org/10.1093/irap/lci103" TargetMode="External"/><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hyperlink" Target="https://www.fda.gov/drugs/resourcesforyou/consumers/ucm143562.htm" TargetMode="External"/><Relationship Id="rId38" Type="http://schemas.openxmlformats.org/officeDocument/2006/relationships/hyperlink" Target="https://www.who.int/healthinfo/paper30.pdf" TargetMode="External"/><Relationship Id="rId46" Type="http://schemas.openxmlformats.org/officeDocument/2006/relationships/hyperlink" Target="https://www.bbc.com/news/business-49068882" TargetMode="External"/><Relationship Id="rId20" Type="http://schemas.openxmlformats.org/officeDocument/2006/relationships/image" Target="media/image10.jpeg"/><Relationship Id="rId41" Type="http://schemas.openxmlformats.org/officeDocument/2006/relationships/hyperlink" Target="http://www.oecd.org/coronavirus/policy-responses/the-impact-of-the-coronavirus-covid-19-crisis-on-development-finance-9de00b3b/"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hyperlink" Target="https://blogs.imf.org/2020/10/13/a-long-uneven-and-uncertain-ascent/" TargetMode="External"/><Relationship Id="rId49" Type="http://schemas.openxmlformats.org/officeDocument/2006/relationships/hyperlink" Target="https://ph.trends365.net/article/5f50323ede5aad0a81add8f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21</Pages>
  <Words>18230</Words>
  <Characters>103911</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5</cp:revision>
  <dcterms:created xsi:type="dcterms:W3CDTF">2021-09-25T14:06:00Z</dcterms:created>
  <dcterms:modified xsi:type="dcterms:W3CDTF">2021-09-25T15:40:00Z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